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f006743" w14:textId="f00674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Республикасындағы вексель айналысы туралы</w:t>
      </w:r>
    </w:p>
    <w:p>
      <w:pPr>
        <w:spacing w:after="0"/>
        <w:ind w:left="0"/>
        <w:jc w:val="both"/>
      </w:pPr>
      <w:r>
        <w:rPr>
          <w:rFonts w:ascii="Times New Roman"/>
          <w:b w:val="false"/>
          <w:i w:val="false"/>
          <w:color w:val="000000"/>
          <w:sz w:val="28"/>
        </w:rPr>
        <w:t>Қазақстан Республикасының 1997 жылғы 28 сәуiрдегі N 97 Заңы.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xml:space="preserve">
      Осы Заң 1930 жылғы 7 маусымдағы Аударым және жай вексельдер туралы бiрыңғай заңды белгiлейтiн конвенцияға, Аударым және жай вексельдер туралы заңдардың кейбiр үйлеспеушiлiктерiн шешу мақсатын көздейтiн конвенция мен Аударым және жай вексельдерге қатысты елтаңба алымы жөнiндегi конвенцияға сәйкес Қазақстан Республикасындағы вексель айналысын реттейдi және төлем құралы мен несие қаражаты ретiнде вексельдiң қызметiн белгiлейдi. </w:t>
      </w:r>
    </w:p>
    <w:bookmarkStart w:name="z129" w:id="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Аваль </w:t>
      </w:r>
      <w:r>
        <w:rPr>
          <w:rFonts w:ascii="Times New Roman"/>
          <w:b w:val="false"/>
          <w:i w:val="false"/>
          <w:color w:val="000000"/>
          <w:sz w:val="28"/>
        </w:rPr>
        <w:t xml:space="preserve">- вексель кепiлдiгi, соған орай оны жасаған тұлға вексель бойынша мiндеттi басқа тұлға үшiн вексель жөнiндегi төлемдi жасауға (толық немесе бiр бөлiгiн) өзiне мiндеттеме қабылдайды. </w:t>
      </w:r>
    </w:p>
    <w:bookmarkEnd w:id="0"/>
    <w:bookmarkStart w:name="z130" w:id="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Авальшы </w:t>
      </w:r>
      <w:r>
        <w:rPr>
          <w:rFonts w:ascii="Times New Roman"/>
          <w:b w:val="false"/>
          <w:i w:val="false"/>
          <w:color w:val="000000"/>
          <w:sz w:val="28"/>
        </w:rPr>
        <w:t xml:space="preserve">- аваль берушi тұлға. </w:t>
      </w:r>
    </w:p>
    <w:bookmarkEnd w:id="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Акцепт - вексель төлемiне берiлетiн жазбаша келiсiм. </w:t>
      </w:r>
    </w:p>
    <w:bookmarkStart w:name="z132" w:id="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Аллонж </w:t>
      </w:r>
      <w:r>
        <w:rPr>
          <w:rFonts w:ascii="Times New Roman"/>
          <w:b w:val="false"/>
          <w:i w:val="false"/>
          <w:color w:val="000000"/>
          <w:sz w:val="28"/>
        </w:rPr>
        <w:t xml:space="preserve">- индоссаменттер жасау үшiн вексельге қосымша парақ. </w:t>
      </w:r>
    </w:p>
    <w:bookmarkEnd w:id="2"/>
    <w:bookmarkStart w:name="z133" w:id="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Қола вексель </w:t>
      </w:r>
      <w:r>
        <w:rPr>
          <w:rFonts w:ascii="Times New Roman"/>
          <w:b w:val="false"/>
          <w:i w:val="false"/>
          <w:color w:val="000000"/>
          <w:sz w:val="28"/>
        </w:rPr>
        <w:t xml:space="preserve">- ойдан шығарылған тұлғаға жазылған вексель. </w:t>
      </w:r>
    </w:p>
    <w:bookmarkEnd w:id="3"/>
    <w:bookmarkStart w:name="z134" w:id="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Вексель валютасы </w:t>
      </w:r>
      <w:r>
        <w:rPr>
          <w:rFonts w:ascii="Times New Roman"/>
          <w:b w:val="false"/>
          <w:i w:val="false"/>
          <w:color w:val="000000"/>
          <w:sz w:val="28"/>
        </w:rPr>
        <w:t xml:space="preserve">- вексельдiң сомасы көрсетiлген ақша бiрлiгi. </w:t>
      </w:r>
    </w:p>
    <w:bookmarkEnd w:id="4"/>
    <w:bookmarkStart w:name="z135" w:id="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Вексель берушi </w:t>
      </w:r>
      <w:r>
        <w:rPr>
          <w:rFonts w:ascii="Times New Roman"/>
          <w:b w:val="false"/>
          <w:i w:val="false"/>
          <w:color w:val="000000"/>
          <w:sz w:val="28"/>
        </w:rPr>
        <w:t xml:space="preserve">- вексель берген заңды немесе жеке тұлға. </w:t>
      </w:r>
    </w:p>
    <w:bookmarkEnd w:id="5"/>
    <w:bookmarkStart w:name="z136" w:id="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Вексель ұстаушы </w:t>
      </w:r>
      <w:r>
        <w:rPr>
          <w:rFonts w:ascii="Times New Roman"/>
          <w:b w:val="false"/>
          <w:i w:val="false"/>
          <w:color w:val="000000"/>
          <w:sz w:val="28"/>
        </w:rPr>
        <w:t xml:space="preserve">- вексельде көрсетiлген ақша сомасын алуға </w:t>
      </w:r>
    </w:p>
    <w:bookmarkEnd w:id="6"/>
    <w:p>
      <w:pPr>
        <w:spacing w:after="0"/>
        <w:ind w:left="0"/>
        <w:jc w:val="both"/>
      </w:pPr>
      <w:r>
        <w:rPr>
          <w:rFonts w:ascii="Times New Roman"/>
          <w:b w:val="false"/>
          <w:i w:val="false"/>
          <w:color w:val="000000"/>
          <w:sz w:val="28"/>
        </w:rPr>
        <w:t xml:space="preserve">
      құқығы бар вексель иесi.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Вексель - бiржақты сөзсiз ақшалай мiндеттеменi бiлдiретiн қатаң белгiленген нысандағы төлем құжаты.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Вексель қағазы - белгiлi бiр қорғалу дәрежесi бар және оған вексель жасауға арналған елтаңбалы қағаздың бiр түрi. </w:t>
      </w:r>
    </w:p>
    <w:bookmarkStart w:name="z139" w:id="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Грациялық күн </w:t>
      </w:r>
      <w:r>
        <w:rPr>
          <w:rFonts w:ascii="Times New Roman"/>
          <w:b w:val="false"/>
          <w:i w:val="false"/>
          <w:color w:val="000000"/>
          <w:sz w:val="28"/>
        </w:rPr>
        <w:t xml:space="preserve">- вексельде белгiленген төлем мерзiмi ұзартылатын жеңiлдiк берiлген күн. </w:t>
      </w:r>
    </w:p>
    <w:bookmarkEnd w:id="7"/>
    <w:bookmarkStart w:name="z140" w:id="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Дисконт </w:t>
      </w:r>
      <w:r>
        <w:rPr>
          <w:rFonts w:ascii="Times New Roman"/>
          <w:b w:val="false"/>
          <w:i w:val="false"/>
          <w:color w:val="000000"/>
          <w:sz w:val="28"/>
        </w:rPr>
        <w:t xml:space="preserve">- төлем мерзiмi басталғанға дейiн вексельдердi есепке алу кезiнде алынатын процент. </w:t>
      </w:r>
    </w:p>
    <w:bookmarkEnd w:id="8"/>
    <w:bookmarkStart w:name="z141" w:id="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Домицияландырылған вексель </w:t>
      </w:r>
      <w:r>
        <w:rPr>
          <w:rFonts w:ascii="Times New Roman"/>
          <w:b w:val="false"/>
          <w:i w:val="false"/>
          <w:color w:val="000000"/>
          <w:sz w:val="28"/>
        </w:rPr>
        <w:t xml:space="preserve">- үшiншi тұлға төлеушiнiң атынан және соның есебiнен төлеушiнiң тұрғылықты жерiнен өзге жерде төлеуге тиiс вексель, бұл жайында вексельдiң өзiнде көрсетiледi. </w:t>
      </w:r>
    </w:p>
    <w:bookmarkEnd w:id="9"/>
    <w:bookmarkStart w:name="z142" w:id="1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Достық вексельдерi </w:t>
      </w:r>
      <w:r>
        <w:rPr>
          <w:rFonts w:ascii="Times New Roman"/>
          <w:b w:val="false"/>
          <w:i w:val="false"/>
          <w:color w:val="000000"/>
          <w:sz w:val="28"/>
        </w:rPr>
        <w:t xml:space="preserve">- вексель берушiнiң ол бойынша төлем жасау ниетiнсiз, осы вексельдердi екiншi деңгейдегi банктерде өзара есепке алу арқылы ақша қарастыру мақсатымен ғана тұлғалар бiр-бiрiне беретiн вексельдер. </w:t>
      </w:r>
    </w:p>
    <w:bookmarkEnd w:id="10"/>
    <w:bookmarkStart w:name="z143" w:id="1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Индоссамент </w:t>
      </w:r>
      <w:r>
        <w:rPr>
          <w:rFonts w:ascii="Times New Roman"/>
          <w:b w:val="false"/>
          <w:i w:val="false"/>
          <w:color w:val="000000"/>
          <w:sz w:val="28"/>
        </w:rPr>
        <w:t xml:space="preserve">- вексель сыртындағы немесе аллонждағы табыстау жазбасы, бұл осы вексель бойынша иелену құқығының басқа тұлғаға берiлгенiн куәландырады. </w:t>
      </w:r>
    </w:p>
    <w:bookmarkEnd w:id="11"/>
    <w:bookmarkStart w:name="z144" w:id="1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Индоссант </w:t>
      </w:r>
      <w:r>
        <w:rPr>
          <w:rFonts w:ascii="Times New Roman"/>
          <w:b w:val="false"/>
          <w:i w:val="false"/>
          <w:color w:val="000000"/>
          <w:sz w:val="28"/>
        </w:rPr>
        <w:t xml:space="preserve">- вексельдi табыстаушы тұлға. </w:t>
      </w:r>
    </w:p>
    <w:bookmarkEnd w:id="12"/>
    <w:bookmarkStart w:name="z145" w:id="1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Индоссат </w:t>
      </w:r>
      <w:r>
        <w:rPr>
          <w:rFonts w:ascii="Times New Roman"/>
          <w:b w:val="false"/>
          <w:i w:val="false"/>
          <w:color w:val="000000"/>
          <w:sz w:val="28"/>
        </w:rPr>
        <w:t xml:space="preserve">- табыстау жазбасы бойынша вексель арнайы аударылатын тұлға. </w:t>
      </w:r>
    </w:p>
    <w:bookmarkEnd w:id="13"/>
    <w:bookmarkStart w:name="z146" w:id="1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Коммерциялық вексель </w:t>
      </w:r>
      <w:r>
        <w:rPr>
          <w:rFonts w:ascii="Times New Roman"/>
          <w:b w:val="false"/>
          <w:i w:val="false"/>
          <w:color w:val="000000"/>
          <w:sz w:val="28"/>
        </w:rPr>
        <w:t xml:space="preserve">- сатып алу-сату, жұмыстар орындау, қызметтер көрсету (қаржылық қызметтер көрсетудi қоспағанда) шарттарының негiзiнде берiлген вексель. </w:t>
      </w:r>
    </w:p>
    <w:bookmarkEnd w:id="14"/>
    <w:bookmarkStart w:name="z147" w:id="1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Куртаж </w:t>
      </w:r>
      <w:r>
        <w:rPr>
          <w:rFonts w:ascii="Times New Roman"/>
          <w:b w:val="false"/>
          <w:i w:val="false"/>
          <w:color w:val="000000"/>
          <w:sz w:val="28"/>
        </w:rPr>
        <w:t xml:space="preserve">- вексельмен мәмiле жасалған кезде делдалға төленетiн сыйақы. </w:t>
      </w:r>
    </w:p>
    <w:bookmarkEnd w:id="15"/>
    <w:bookmarkStart w:name="z148" w:id="1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Тұрғылықты жерi </w:t>
      </w:r>
      <w:r>
        <w:rPr>
          <w:rFonts w:ascii="Times New Roman"/>
          <w:b w:val="false"/>
          <w:i w:val="false"/>
          <w:color w:val="000000"/>
          <w:sz w:val="28"/>
        </w:rPr>
        <w:t xml:space="preserve">- жеке тұлғаның тұрғылықты жерi (почта мекен-жайы) немесе заңды тұлғаның орналасқан жерi (почта мекен-жайы). </w:t>
      </w:r>
    </w:p>
    <w:bookmarkEnd w:id="16"/>
    <w:bookmarkStart w:name="z149" w:id="1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"Бұйрыққа емес" </w:t>
      </w:r>
      <w:r>
        <w:rPr>
          <w:rFonts w:ascii="Times New Roman"/>
          <w:b w:val="false"/>
          <w:i w:val="false"/>
          <w:color w:val="000000"/>
          <w:sz w:val="28"/>
        </w:rPr>
        <w:t xml:space="preserve">- вексель берушi вексельге енгiзетiн анықтама, бұл индоссамент арқылы вексель беруге тыйым салуды бiлдiредi. </w:t>
      </w:r>
    </w:p>
    <w:bookmarkEnd w:id="17"/>
    <w:bookmarkStart w:name="z150" w:id="18"/>
    <w:p>
      <w:pPr>
        <w:spacing w:after="0"/>
        <w:ind w:left="0"/>
        <w:jc w:val="both"/>
      </w:pPr>
      <w:r>
        <w:rPr>
          <w:rFonts w:ascii="Times New Roman"/>
          <w:b w:val="false"/>
          <w:i w:val="false"/>
          <w:color w:val="000000"/>
          <w:sz w:val="28"/>
        </w:rPr>
        <w:t xml:space="preserve">
      </w:t>
      </w:r>
      <w:r>
        <w:rPr>
          <w:rFonts w:ascii="Times New Roman"/>
          <w:b/>
          <w:i w:val="false"/>
          <w:color w:val="000000"/>
          <w:sz w:val="28"/>
        </w:rPr>
        <w:t>"Шығынсыз айналым</w:t>
      </w:r>
      <w:r>
        <w:rPr>
          <w:rFonts w:ascii="Times New Roman"/>
          <w:b/>
          <w:i w:val="false"/>
          <w:color w:val="000000"/>
          <w:sz w:val="28"/>
        </w:rPr>
        <w:t xml:space="preserve">" </w:t>
      </w:r>
      <w:r>
        <w:rPr>
          <w:rFonts w:ascii="Times New Roman"/>
          <w:b w:val="false"/>
          <w:i w:val="false"/>
          <w:color w:val="000000"/>
          <w:sz w:val="28"/>
        </w:rPr>
        <w:t xml:space="preserve">, </w:t>
      </w:r>
      <w:r>
        <w:rPr>
          <w:rFonts w:ascii="Times New Roman"/>
          <w:b/>
          <w:i w:val="false"/>
          <w:color w:val="000000"/>
          <w:sz w:val="28"/>
        </w:rPr>
        <w:t xml:space="preserve">"наразылықсыз" </w:t>
      </w:r>
      <w:r>
        <w:rPr>
          <w:rFonts w:ascii="Times New Roman"/>
          <w:b w:val="false"/>
          <w:i w:val="false"/>
          <w:color w:val="000000"/>
          <w:sz w:val="28"/>
        </w:rPr>
        <w:t xml:space="preserve">- вексель ұстаушының, индоссанттың, авальшының вексель мәтiнiне қосқан, вексель ұстаушыны вексель берушiнiң төлемегенi немесе акцепт жасамағаны үшiн вексель наразылығын бiлдiруден босататын ескертпе. </w:t>
      </w:r>
    </w:p>
    <w:bookmarkEnd w:id="18"/>
    <w:bookmarkStart w:name="z151" w:id="1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Вексель бойынша мiндеттi тұлғалар </w:t>
      </w:r>
      <w:r>
        <w:rPr>
          <w:rFonts w:ascii="Times New Roman"/>
          <w:b w:val="false"/>
          <w:i w:val="false"/>
          <w:color w:val="000000"/>
          <w:sz w:val="28"/>
        </w:rPr>
        <w:t xml:space="preserve">- вексельдi төлеу талап етiлуi мүмкiн тұлғалар: вексель берушi, индоссант, төлеушi, акцептант, авальшы. </w:t>
      </w:r>
    </w:p>
    <w:bookmarkEnd w:id="19"/>
    <w:bookmarkStart w:name="z152" w:id="2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Аударым векселi (тратта) </w:t>
      </w:r>
      <w:r>
        <w:rPr>
          <w:rFonts w:ascii="Times New Roman"/>
          <w:b w:val="false"/>
          <w:i w:val="false"/>
          <w:color w:val="000000"/>
          <w:sz w:val="28"/>
        </w:rPr>
        <w:t xml:space="preserve">- вексель берушiнiң (трассанттың) үшiншi тұлғаға (трассатқа) бiрiншi вексель ұстаушының (ремитенттiң) немесе оның бұйрығы бойынша алдағы белгiлi бiр уақытта не ұсынуы бойынша төлейтiн вексельде көрсетiлген ақша сомасының ешнәрсеге негiзделмеген ұсынысы (бұйрығы) бар вексель. </w:t>
      </w:r>
    </w:p>
    <w:bookmarkEnd w:id="20"/>
    <w:bookmarkStart w:name="z153" w:id="2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Сенiм индоссаментi </w:t>
      </w:r>
      <w:r>
        <w:rPr>
          <w:rFonts w:ascii="Times New Roman"/>
          <w:b w:val="false"/>
          <w:i w:val="false"/>
          <w:color w:val="000000"/>
          <w:sz w:val="28"/>
        </w:rPr>
        <w:t xml:space="preserve">- вексельге вексель ұстаушы жазған және индоссант белгiлеген шекте вексель бойынша кейбір құқықтарды көшiру мақсатындағы жазба. </w:t>
      </w:r>
    </w:p>
    <w:bookmarkEnd w:id="21"/>
    <w:bookmarkStart w:name="z154" w:id="2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Жай вексель (соло) </w:t>
      </w:r>
      <w:r>
        <w:rPr>
          <w:rFonts w:ascii="Times New Roman"/>
          <w:b w:val="false"/>
          <w:i w:val="false"/>
          <w:color w:val="000000"/>
          <w:sz w:val="28"/>
        </w:rPr>
        <w:t xml:space="preserve">- вексель берушiнiң вексель ұстаушыға талап ету бойынша немесе алдағы белгiлi бiр уақытта төлейтiн вексельде көрсетiлген ақша сомасының ешнәрсеге негiзделмеген мiндеттемесi жазылған вексель. </w:t>
      </w:r>
    </w:p>
    <w:bookmarkEnd w:id="22"/>
    <w:bookmarkStart w:name="z155" w:id="2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Вексель наразылығы </w:t>
      </w:r>
      <w:r>
        <w:rPr>
          <w:rFonts w:ascii="Times New Roman"/>
          <w:b w:val="false"/>
          <w:i w:val="false"/>
          <w:color w:val="000000"/>
          <w:sz w:val="28"/>
        </w:rPr>
        <w:t xml:space="preserve">- акцептiң күнi көрсетiлмегенiн не акцептен немесе төлем төлеуден бас тартуды куәландыратын жазбаша акт. </w:t>
      </w:r>
    </w:p>
    <w:bookmarkEnd w:id="23"/>
    <w:bookmarkStart w:name="z156" w:id="2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Регресс </w:t>
      </w:r>
      <w:r>
        <w:rPr>
          <w:rFonts w:ascii="Times New Roman"/>
          <w:b w:val="false"/>
          <w:i w:val="false"/>
          <w:color w:val="000000"/>
          <w:sz w:val="28"/>
        </w:rPr>
        <w:t xml:space="preserve">- акцептелмеген немесе төленбеген вексель бойынша керi талап ету. </w:t>
      </w:r>
    </w:p>
    <w:bookmarkEnd w:id="24"/>
    <w:bookmarkStart w:name="z157" w:id="2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Рекамбио </w:t>
      </w:r>
      <w:r>
        <w:rPr>
          <w:rFonts w:ascii="Times New Roman"/>
          <w:b w:val="false"/>
          <w:i w:val="false"/>
          <w:color w:val="000000"/>
          <w:sz w:val="28"/>
        </w:rPr>
        <w:t xml:space="preserve">- вексельдi төлеген тұлғаның вексель бойынша мiндеттi тұлғалардың бiрiне вексель (керi тратта) түрiнде ресiмделуi мүмкiн талабы. Рекамбиоға наразылық бiлдiруiне байланысты төленген вексель сомасы, процент, өсiм, шығындар кiруi мүмкiн. </w:t>
      </w:r>
    </w:p>
    <w:bookmarkEnd w:id="25"/>
    <w:bookmarkStart w:name="z158" w:id="2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Римесса </w:t>
      </w:r>
      <w:r>
        <w:rPr>
          <w:rFonts w:ascii="Times New Roman"/>
          <w:b w:val="false"/>
          <w:i w:val="false"/>
          <w:color w:val="000000"/>
          <w:sz w:val="28"/>
        </w:rPr>
        <w:t xml:space="preserve">- борышкердiң үшiншi тұлғадан ұлттық валютаға сатып алатын және өзiнiң шетелдiк несие берушiсiнiң алдындағы берешегiн өтеу үшiн оған жiберетiн шетелдiк валюта түрiндегi аударым векселi. </w:t>
      </w:r>
    </w:p>
    <w:bookmarkEnd w:id="26"/>
    <w:bookmarkStart w:name="z159" w:id="2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Есеп кеңсесi </w:t>
      </w:r>
      <w:r>
        <w:rPr>
          <w:rFonts w:ascii="Times New Roman"/>
          <w:b w:val="false"/>
          <w:i w:val="false"/>
          <w:color w:val="000000"/>
          <w:sz w:val="28"/>
        </w:rPr>
        <w:t xml:space="preserve">- есеп операцияларын жүзеге асыруға лицензиясы бар екiншi деңгейдегi банк (бұдан әрi - банк). </w:t>
      </w:r>
    </w:p>
    <w:bookmarkEnd w:id="27"/>
    <w:bookmarkStart w:name="z160" w:id="2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Қаржы векселi </w:t>
      </w:r>
      <w:r>
        <w:rPr>
          <w:rFonts w:ascii="Times New Roman"/>
          <w:b w:val="false"/>
          <w:i w:val="false"/>
          <w:color w:val="000000"/>
          <w:sz w:val="28"/>
        </w:rPr>
        <w:t xml:space="preserve">- ақша тарту мақсатында, сондай-ақ қаржылық қызмет көрсету туралы мәмiлелер негiзiнде берiлген вексель. </w:t>
      </w:r>
    </w:p>
    <w:bookmarkEnd w:id="28"/>
    <w:bookmarkStart w:name="z161" w:id="2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Цессия </w:t>
      </w:r>
      <w:r>
        <w:rPr>
          <w:rFonts w:ascii="Times New Roman"/>
          <w:b w:val="false"/>
          <w:i w:val="false"/>
          <w:color w:val="000000"/>
          <w:sz w:val="28"/>
        </w:rPr>
        <w:t xml:space="preserve">- азаматтық заңдарға сәйкес мiндеттемедегi талаптарды азайту. </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Ұғымдарға өзгерту енгізілді – ҚР 2001.12.24. </w:t>
      </w:r>
      <w:r>
        <w:rPr>
          <w:rFonts w:ascii="Times New Roman"/>
          <w:b w:val="false"/>
          <w:i w:val="false"/>
          <w:color w:val="000000"/>
          <w:sz w:val="28"/>
        </w:rPr>
        <w:t>N 276</w:t>
      </w:r>
      <w:r>
        <w:rPr>
          <w:rFonts w:ascii="Times New Roman"/>
          <w:b w:val="false"/>
          <w:i w:val="false"/>
          <w:color w:val="ff0000"/>
          <w:sz w:val="28"/>
        </w:rPr>
        <w:t xml:space="preserve">, 2003.07.09. </w:t>
      </w:r>
      <w:r>
        <w:rPr>
          <w:rFonts w:ascii="Times New Roman"/>
          <w:b w:val="false"/>
          <w:i w:val="false"/>
          <w:color w:val="000000"/>
          <w:sz w:val="28"/>
        </w:rPr>
        <w:t>N 482</w:t>
      </w:r>
      <w:r>
        <w:rPr>
          <w:rFonts w:ascii="Times New Roman"/>
          <w:b w:val="false"/>
          <w:i w:val="false"/>
          <w:color w:val="ff0000"/>
          <w:sz w:val="28"/>
        </w:rPr>
        <w:t xml:space="preserve">;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bookmarkStart w:name="z2" w:id="30"/>
    <w:p>
      <w:pPr>
        <w:spacing w:after="0"/>
        <w:ind w:left="0"/>
        <w:jc w:val="left"/>
      </w:pPr>
      <w:r>
        <w:rPr>
          <w:rFonts w:ascii="Times New Roman"/>
          <w:b/>
          <w:i w:val="false"/>
          <w:color w:val="000000"/>
        </w:rPr>
        <w:t xml:space="preserve">  I бөлiм. </w:t>
      </w:r>
      <w:r>
        <w:br/>
      </w:r>
      <w:r>
        <w:rPr>
          <w:rFonts w:ascii="Times New Roman"/>
          <w:b/>
          <w:i w:val="false"/>
          <w:color w:val="000000"/>
        </w:rPr>
        <w:t>Аударым вексельдерi мен жай вексельдер туралы</w:t>
      </w:r>
      <w:r>
        <w:br/>
      </w:r>
      <w:r>
        <w:rPr>
          <w:rFonts w:ascii="Times New Roman"/>
          <w:b/>
          <w:i w:val="false"/>
          <w:color w:val="000000"/>
        </w:rPr>
        <w:t>1-тарау. Аударым векселiн жасау және оның нысаны туралы</w:t>
      </w:r>
    </w:p>
    <w:bookmarkEnd w:id="30"/>
    <w:p>
      <w:pPr>
        <w:spacing w:after="0"/>
        <w:ind w:left="0"/>
        <w:jc w:val="both"/>
      </w:pPr>
      <w:r>
        <w:rPr>
          <w:rFonts w:ascii="Times New Roman"/>
          <w:b/>
          <w:i w:val="false"/>
          <w:color w:val="000000"/>
          <w:sz w:val="28"/>
        </w:rPr>
        <w:t xml:space="preserve">1-бап </w:t>
      </w:r>
    </w:p>
    <w:p>
      <w:pPr>
        <w:spacing w:after="0"/>
        <w:ind w:left="0"/>
        <w:jc w:val="both"/>
      </w:pPr>
      <w:r>
        <w:rPr>
          <w:rFonts w:ascii="Times New Roman"/>
          <w:b w:val="false"/>
          <w:i w:val="false"/>
          <w:color w:val="000000"/>
          <w:sz w:val="28"/>
        </w:rPr>
        <w:t xml:space="preserve">
      Аударым векселiнде мыналар болуға тиiс: </w:t>
      </w:r>
    </w:p>
    <w:bookmarkStart w:name="z162" w:id="31"/>
    <w:p>
      <w:pPr>
        <w:spacing w:after="0"/>
        <w:ind w:left="0"/>
        <w:jc w:val="both"/>
      </w:pPr>
      <w:r>
        <w:rPr>
          <w:rFonts w:ascii="Times New Roman"/>
          <w:b w:val="false"/>
          <w:i w:val="false"/>
          <w:color w:val="000000"/>
          <w:sz w:val="28"/>
        </w:rPr>
        <w:t xml:space="preserve">
      1) құжат мәтiнiнiң өзiне енгiзiлген және осы құжат жасалған тiлде айтылған "вексель" атауы; </w:t>
      </w:r>
    </w:p>
    <w:bookmarkEnd w:id="31"/>
    <w:bookmarkStart w:name="z163" w:id="32"/>
    <w:p>
      <w:pPr>
        <w:spacing w:after="0"/>
        <w:ind w:left="0"/>
        <w:jc w:val="both"/>
      </w:pPr>
      <w:r>
        <w:rPr>
          <w:rFonts w:ascii="Times New Roman"/>
          <w:b w:val="false"/>
          <w:i w:val="false"/>
          <w:color w:val="000000"/>
          <w:sz w:val="28"/>
        </w:rPr>
        <w:t xml:space="preserve">
      2) белгiлi бiр ақша сомасын төлеуге ешқандай шарт қойылмаған бұйрық; </w:t>
      </w:r>
    </w:p>
    <w:bookmarkEnd w:id="32"/>
    <w:bookmarkStart w:name="z164" w:id="33"/>
    <w:p>
      <w:pPr>
        <w:spacing w:after="0"/>
        <w:ind w:left="0"/>
        <w:jc w:val="both"/>
      </w:pPr>
      <w:r>
        <w:rPr>
          <w:rFonts w:ascii="Times New Roman"/>
          <w:b w:val="false"/>
          <w:i w:val="false"/>
          <w:color w:val="000000"/>
          <w:sz w:val="28"/>
        </w:rPr>
        <w:t xml:space="preserve">
      3) төлем төлеуге тиiс тұлғаның (төлеушiнiң) атауы; </w:t>
      </w:r>
    </w:p>
    <w:bookmarkEnd w:id="33"/>
    <w:bookmarkStart w:name="z165" w:id="34"/>
    <w:p>
      <w:pPr>
        <w:spacing w:after="0"/>
        <w:ind w:left="0"/>
        <w:jc w:val="both"/>
      </w:pPr>
      <w:r>
        <w:rPr>
          <w:rFonts w:ascii="Times New Roman"/>
          <w:b w:val="false"/>
          <w:i w:val="false"/>
          <w:color w:val="000000"/>
          <w:sz w:val="28"/>
        </w:rPr>
        <w:t xml:space="preserve">
      4) төлем мерзiмiн көрсету; </w:t>
      </w:r>
    </w:p>
    <w:bookmarkEnd w:id="34"/>
    <w:bookmarkStart w:name="z166" w:id="35"/>
    <w:p>
      <w:pPr>
        <w:spacing w:after="0"/>
        <w:ind w:left="0"/>
        <w:jc w:val="both"/>
      </w:pPr>
      <w:r>
        <w:rPr>
          <w:rFonts w:ascii="Times New Roman"/>
          <w:b w:val="false"/>
          <w:i w:val="false"/>
          <w:color w:val="000000"/>
          <w:sz w:val="28"/>
        </w:rPr>
        <w:t xml:space="preserve">
      5) төлем жасалуға тиiс орынды көрсету; </w:t>
      </w:r>
    </w:p>
    <w:bookmarkEnd w:id="35"/>
    <w:bookmarkStart w:name="z167" w:id="36"/>
    <w:p>
      <w:pPr>
        <w:spacing w:after="0"/>
        <w:ind w:left="0"/>
        <w:jc w:val="both"/>
      </w:pPr>
      <w:r>
        <w:rPr>
          <w:rFonts w:ascii="Times New Roman"/>
          <w:b w:val="false"/>
          <w:i w:val="false"/>
          <w:color w:val="000000"/>
          <w:sz w:val="28"/>
        </w:rPr>
        <w:t xml:space="preserve">
      6) кiмге немесе кiмнiң бұйрығымен төлем төленуге тиiс тұлғаның </w:t>
      </w:r>
    </w:p>
    <w:bookmarkEnd w:id="36"/>
    <w:p>
      <w:pPr>
        <w:spacing w:after="0"/>
        <w:ind w:left="0"/>
        <w:jc w:val="both"/>
      </w:pPr>
      <w:r>
        <w:rPr>
          <w:rFonts w:ascii="Times New Roman"/>
          <w:b w:val="false"/>
          <w:i w:val="false"/>
          <w:color w:val="000000"/>
          <w:sz w:val="28"/>
        </w:rPr>
        <w:t xml:space="preserve">
      атауы; </w:t>
      </w:r>
    </w:p>
    <w:bookmarkStart w:name="z168" w:id="37"/>
    <w:p>
      <w:pPr>
        <w:spacing w:after="0"/>
        <w:ind w:left="0"/>
        <w:jc w:val="both"/>
      </w:pPr>
      <w:r>
        <w:rPr>
          <w:rFonts w:ascii="Times New Roman"/>
          <w:b w:val="false"/>
          <w:i w:val="false"/>
          <w:color w:val="000000"/>
          <w:sz w:val="28"/>
        </w:rPr>
        <w:t xml:space="preserve">
      7) вексель жасалатын уақыт пен орынды көрсету; </w:t>
      </w:r>
    </w:p>
    <w:bookmarkEnd w:id="37"/>
    <w:bookmarkStart w:name="z169" w:id="38"/>
    <w:p>
      <w:pPr>
        <w:spacing w:after="0"/>
        <w:ind w:left="0"/>
        <w:jc w:val="both"/>
      </w:pPr>
      <w:r>
        <w:rPr>
          <w:rFonts w:ascii="Times New Roman"/>
          <w:b w:val="false"/>
          <w:i w:val="false"/>
          <w:color w:val="000000"/>
          <w:sz w:val="28"/>
        </w:rPr>
        <w:t xml:space="preserve">
      8) вексель беретiн тұлғаның (вексель берушiнiң) қолы. </w:t>
      </w:r>
    </w:p>
    <w:bookmarkEnd w:id="38"/>
    <w:p>
      <w:pPr>
        <w:spacing w:after="0"/>
        <w:ind w:left="0"/>
        <w:jc w:val="both"/>
      </w:pPr>
      <w:r>
        <w:rPr>
          <w:rFonts w:ascii="Times New Roman"/>
          <w:b/>
          <w:i w:val="false"/>
          <w:color w:val="000000"/>
          <w:sz w:val="28"/>
        </w:rPr>
        <w:t xml:space="preserve">2-бап </w:t>
      </w:r>
    </w:p>
    <w:p>
      <w:pPr>
        <w:spacing w:after="0"/>
        <w:ind w:left="0"/>
        <w:jc w:val="both"/>
      </w:pPr>
      <w:r>
        <w:rPr>
          <w:rFonts w:ascii="Times New Roman"/>
          <w:b w:val="false"/>
          <w:i w:val="false"/>
          <w:color w:val="000000"/>
          <w:sz w:val="28"/>
        </w:rPr>
        <w:t xml:space="preserve">
      Алдыңғы бапта аталған талаптардың бiреуi жоқ құжаттың аударым вексельдiк күшi болмайды, бұған төмендегi азатжолдарда белгiленген жағдайлар қосылмайды. </w:t>
      </w:r>
    </w:p>
    <w:p>
      <w:pPr>
        <w:spacing w:after="0"/>
        <w:ind w:left="0"/>
        <w:jc w:val="both"/>
      </w:pPr>
      <w:r>
        <w:rPr>
          <w:rFonts w:ascii="Times New Roman"/>
          <w:b w:val="false"/>
          <w:i w:val="false"/>
          <w:color w:val="000000"/>
          <w:sz w:val="28"/>
        </w:rPr>
        <w:t xml:space="preserve">
      Төлеу мерзiмi көрсетiлмеген аударым векселi талап ету бойынша төленуге тиiс вексель ретiнде қарастырылады. </w:t>
      </w:r>
    </w:p>
    <w:p>
      <w:pPr>
        <w:spacing w:after="0"/>
        <w:ind w:left="0"/>
        <w:jc w:val="both"/>
      </w:pPr>
      <w:r>
        <w:rPr>
          <w:rFonts w:ascii="Times New Roman"/>
          <w:b w:val="false"/>
          <w:i w:val="false"/>
          <w:color w:val="000000"/>
          <w:sz w:val="28"/>
        </w:rPr>
        <w:t xml:space="preserve">
      Арнайы көрсету болмаған ретте төлеушiнiң атауымен қатар белгiленген орын төлем орны және сонымен бiрге төлеушiнiң тұрғылықты жерi болып есептеледi. </w:t>
      </w:r>
    </w:p>
    <w:p>
      <w:pPr>
        <w:spacing w:after="0"/>
        <w:ind w:left="0"/>
        <w:jc w:val="both"/>
      </w:pPr>
      <w:r>
        <w:rPr>
          <w:rFonts w:ascii="Times New Roman"/>
          <w:b w:val="false"/>
          <w:i w:val="false"/>
          <w:color w:val="000000"/>
          <w:sz w:val="28"/>
        </w:rPr>
        <w:t xml:space="preserve">
      Жасалған орны көрсетiлмеген аударым векселi вексель берушiнiң атауымен қатар көрсетiлген орында қол қойылған деп танылады. </w:t>
      </w:r>
    </w:p>
    <w:p>
      <w:pPr>
        <w:spacing w:after="0"/>
        <w:ind w:left="0"/>
        <w:jc w:val="both"/>
      </w:pPr>
      <w:r>
        <w:rPr>
          <w:rFonts w:ascii="Times New Roman"/>
          <w:b/>
          <w:i w:val="false"/>
          <w:color w:val="000000"/>
          <w:sz w:val="28"/>
        </w:rPr>
        <w:t xml:space="preserve">3-бап </w:t>
      </w:r>
    </w:p>
    <w:p>
      <w:pPr>
        <w:spacing w:after="0"/>
        <w:ind w:left="0"/>
        <w:jc w:val="both"/>
      </w:pPr>
      <w:r>
        <w:rPr>
          <w:rFonts w:ascii="Times New Roman"/>
          <w:b w:val="false"/>
          <w:i w:val="false"/>
          <w:color w:val="000000"/>
          <w:sz w:val="28"/>
        </w:rPr>
        <w:t xml:space="preserve">
      Аударым векселi вексель берушiнiң бұйрығымен ақы төленуге тиiс деп берiлуi мүмкiн. </w:t>
      </w:r>
    </w:p>
    <w:p>
      <w:pPr>
        <w:spacing w:after="0"/>
        <w:ind w:left="0"/>
        <w:jc w:val="both"/>
      </w:pPr>
      <w:r>
        <w:rPr>
          <w:rFonts w:ascii="Times New Roman"/>
          <w:b w:val="false"/>
          <w:i w:val="false"/>
          <w:color w:val="000000"/>
          <w:sz w:val="28"/>
        </w:rPr>
        <w:t xml:space="preserve">
      Ол вексель берушiнiң өзiне берiлуi мүмкiн. </w:t>
      </w:r>
    </w:p>
    <w:p>
      <w:pPr>
        <w:spacing w:after="0"/>
        <w:ind w:left="0"/>
        <w:jc w:val="both"/>
      </w:pPr>
      <w:r>
        <w:rPr>
          <w:rFonts w:ascii="Times New Roman"/>
          <w:b w:val="false"/>
          <w:i w:val="false"/>
          <w:color w:val="000000"/>
          <w:sz w:val="28"/>
        </w:rPr>
        <w:t xml:space="preserve">
      Ол үшiншi тұлғаның есебiнен берiлуi мүмкiн. </w:t>
      </w:r>
    </w:p>
    <w:p>
      <w:pPr>
        <w:spacing w:after="0"/>
        <w:ind w:left="0"/>
        <w:jc w:val="both"/>
      </w:pPr>
      <w:r>
        <w:rPr>
          <w:rFonts w:ascii="Times New Roman"/>
          <w:b/>
          <w:i w:val="false"/>
          <w:color w:val="000000"/>
          <w:sz w:val="28"/>
        </w:rPr>
        <w:t xml:space="preserve">4-бап </w:t>
      </w:r>
    </w:p>
    <w:p>
      <w:pPr>
        <w:spacing w:after="0"/>
        <w:ind w:left="0"/>
        <w:jc w:val="both"/>
      </w:pPr>
      <w:r>
        <w:rPr>
          <w:rFonts w:ascii="Times New Roman"/>
          <w:b w:val="false"/>
          <w:i w:val="false"/>
          <w:color w:val="000000"/>
          <w:sz w:val="28"/>
        </w:rPr>
        <w:t xml:space="preserve">
      Аударым векселi үшiншi тұлғаның тұрғылықты жерiнде немесе төлеушiнiң тұрғылықты жерiнде немесе басқа бiр жерде төленуге тиiс болуы мүмкiн. </w:t>
      </w:r>
    </w:p>
    <w:p>
      <w:pPr>
        <w:spacing w:after="0"/>
        <w:ind w:left="0"/>
        <w:jc w:val="both"/>
      </w:pPr>
      <w:r>
        <w:rPr>
          <w:rFonts w:ascii="Times New Roman"/>
          <w:b/>
          <w:i w:val="false"/>
          <w:color w:val="000000"/>
          <w:sz w:val="28"/>
        </w:rPr>
        <w:t xml:space="preserve">5-бап </w:t>
      </w:r>
    </w:p>
    <w:p>
      <w:pPr>
        <w:spacing w:after="0"/>
        <w:ind w:left="0"/>
        <w:jc w:val="both"/>
      </w:pPr>
      <w:r>
        <w:rPr>
          <w:rFonts w:ascii="Times New Roman"/>
          <w:b w:val="false"/>
          <w:i w:val="false"/>
          <w:color w:val="000000"/>
          <w:sz w:val="28"/>
        </w:rPr>
        <w:t xml:space="preserve">
      Ұсынылған мерзiмде немесе ұсынылғаннан кейiн белгiлi бiр уақытта төленуге тиiстi аударым векселiнде вексель берушi вексель сомасына процент есептеуге шарт қоя алады. Мұнан басқа аударым вексельдерiнде мұндай шарт жазылмаған деп есептеледi. </w:t>
      </w:r>
    </w:p>
    <w:p>
      <w:pPr>
        <w:spacing w:after="0"/>
        <w:ind w:left="0"/>
        <w:jc w:val="both"/>
      </w:pPr>
      <w:r>
        <w:rPr>
          <w:rFonts w:ascii="Times New Roman"/>
          <w:b w:val="false"/>
          <w:i w:val="false"/>
          <w:color w:val="000000"/>
          <w:sz w:val="28"/>
        </w:rPr>
        <w:t xml:space="preserve">
      Вексельде проценттiк ставка көрсетiлуге тиiс; мұндай нұсқау болмаған жағдайда, шарт жазылмаған деп есептеледi. </w:t>
      </w:r>
    </w:p>
    <w:p>
      <w:pPr>
        <w:spacing w:after="0"/>
        <w:ind w:left="0"/>
        <w:jc w:val="both"/>
      </w:pPr>
      <w:r>
        <w:rPr>
          <w:rFonts w:ascii="Times New Roman"/>
          <w:b w:val="false"/>
          <w:i w:val="false"/>
          <w:color w:val="000000"/>
          <w:sz w:val="28"/>
        </w:rPr>
        <w:t xml:space="preserve">
      Егер де басқа күн көрсетiлмесе, проценттер аударым векселi жасалған күннен бастап есептеледi. </w:t>
      </w:r>
    </w:p>
    <w:p>
      <w:pPr>
        <w:spacing w:after="0"/>
        <w:ind w:left="0"/>
        <w:jc w:val="both"/>
      </w:pPr>
      <w:r>
        <w:rPr>
          <w:rFonts w:ascii="Times New Roman"/>
          <w:b/>
          <w:i w:val="false"/>
          <w:color w:val="000000"/>
          <w:sz w:val="28"/>
        </w:rPr>
        <w:t xml:space="preserve">6-бап </w:t>
      </w:r>
    </w:p>
    <w:p>
      <w:pPr>
        <w:spacing w:after="0"/>
        <w:ind w:left="0"/>
        <w:jc w:val="both"/>
      </w:pPr>
      <w:r>
        <w:rPr>
          <w:rFonts w:ascii="Times New Roman"/>
          <w:b w:val="false"/>
          <w:i w:val="false"/>
          <w:color w:val="000000"/>
          <w:sz w:val="28"/>
        </w:rPr>
        <w:t xml:space="preserve">
      Егер аударым векселiндегi сома жазбаша да, цифрмен де жазылса, бұл жазбалардың арасында қайшылықтар болған жағдайда вексель жазбаша көрсетiлген сомада күшiнде болады. </w:t>
      </w:r>
    </w:p>
    <w:p>
      <w:pPr>
        <w:spacing w:after="0"/>
        <w:ind w:left="0"/>
        <w:jc w:val="both"/>
      </w:pPr>
      <w:r>
        <w:rPr>
          <w:rFonts w:ascii="Times New Roman"/>
          <w:b w:val="false"/>
          <w:i w:val="false"/>
          <w:color w:val="000000"/>
          <w:sz w:val="28"/>
        </w:rPr>
        <w:t xml:space="preserve">
      Егер аударым векселiнде сома жазбаша түрде не цифрмен бiрнеше рет көрсетiлсе, бұл жазбалардың арасында қайшылықтар болған жағдайда вексель тек аз сомаға ғана күшiнде болады. </w:t>
      </w:r>
    </w:p>
    <w:p>
      <w:pPr>
        <w:spacing w:after="0"/>
        <w:ind w:left="0"/>
        <w:jc w:val="both"/>
      </w:pPr>
      <w:r>
        <w:rPr>
          <w:rFonts w:ascii="Times New Roman"/>
          <w:b/>
          <w:i w:val="false"/>
          <w:color w:val="000000"/>
          <w:sz w:val="28"/>
        </w:rPr>
        <w:t xml:space="preserve">7-бап </w:t>
      </w:r>
    </w:p>
    <w:p>
      <w:pPr>
        <w:spacing w:after="0"/>
        <w:ind w:left="0"/>
        <w:jc w:val="both"/>
      </w:pPr>
      <w:r>
        <w:rPr>
          <w:rFonts w:ascii="Times New Roman"/>
          <w:b w:val="false"/>
          <w:i w:val="false"/>
          <w:color w:val="000000"/>
          <w:sz w:val="28"/>
        </w:rPr>
        <w:t xml:space="preserve">
      Егер аударым векселiнде аударым векселi бойынша мiндеттi бола алмайтын тұлғаның қолы, жалған қолдар немесе ойдан шығарылған адамдардың қолдары болса, немесе оған қол қойғандарды барлық басқа негiзде мiндеттей алмайтын, немесе бiреудiң атынан қол қойылса, басқалардың қойған қолдары дегенмен де күшiн жоймайды. </w:t>
      </w:r>
    </w:p>
    <w:p>
      <w:pPr>
        <w:spacing w:after="0"/>
        <w:ind w:left="0"/>
        <w:jc w:val="both"/>
      </w:pPr>
      <w:r>
        <w:rPr>
          <w:rFonts w:ascii="Times New Roman"/>
          <w:b w:val="false"/>
          <w:i w:val="false"/>
          <w:color w:val="000000"/>
          <w:sz w:val="28"/>
        </w:rPr>
        <w:t xml:space="preserve">
      Вексельге қойылмаған қолдың орыны аударым векселiне өз қолын қойып куәландырушы адамның еркiн бiлдiретiн ресми түрде куәландырып жазған өтiнiшi арқылы ғана толтырылуы мүмкiн. </w:t>
      </w:r>
    </w:p>
    <w:p>
      <w:pPr>
        <w:spacing w:after="0"/>
        <w:ind w:left="0"/>
        <w:jc w:val="both"/>
      </w:pPr>
      <w:r>
        <w:rPr>
          <w:rFonts w:ascii="Times New Roman"/>
          <w:b/>
          <w:i w:val="false"/>
          <w:color w:val="000000"/>
          <w:sz w:val="28"/>
        </w:rPr>
        <w:t xml:space="preserve">8-бап </w:t>
      </w:r>
    </w:p>
    <w:p>
      <w:pPr>
        <w:spacing w:after="0"/>
        <w:ind w:left="0"/>
        <w:jc w:val="both"/>
      </w:pPr>
      <w:r>
        <w:rPr>
          <w:rFonts w:ascii="Times New Roman"/>
          <w:b w:val="false"/>
          <w:i w:val="false"/>
          <w:color w:val="000000"/>
          <w:sz w:val="28"/>
        </w:rPr>
        <w:t xml:space="preserve">
      Тұлға атынан iс-әрекет жасауға уәкiлдiк берiлмеген, тұлғаның өкiлi ретiнде аударма векселiне қол қойған әрбiр адам вексель бойынша тарап ретiнде мiндеттi болады және, егер ол вексельдi төлеген болса, өкiл ретiнде көрсетiлген адамның құқығындай құқықтарға ие болады. Өзiнiң өкiлеттiгiн асыра пайдаланған өкiл де дәл осындай жағдайда болады. </w:t>
      </w:r>
    </w:p>
    <w:p>
      <w:pPr>
        <w:spacing w:after="0"/>
        <w:ind w:left="0"/>
        <w:jc w:val="both"/>
      </w:pPr>
      <w:r>
        <w:rPr>
          <w:rFonts w:ascii="Times New Roman"/>
          <w:b/>
          <w:i w:val="false"/>
          <w:color w:val="000000"/>
          <w:sz w:val="28"/>
        </w:rPr>
        <w:t xml:space="preserve">9-бап </w:t>
      </w:r>
    </w:p>
    <w:p>
      <w:pPr>
        <w:spacing w:after="0"/>
        <w:ind w:left="0"/>
        <w:jc w:val="both"/>
      </w:pPr>
      <w:r>
        <w:rPr>
          <w:rFonts w:ascii="Times New Roman"/>
          <w:b w:val="false"/>
          <w:i w:val="false"/>
          <w:color w:val="000000"/>
          <w:sz w:val="28"/>
        </w:rPr>
        <w:t xml:space="preserve">
      Вексель берушi акцепт үшiн де, төлем үшiн де жауап бередi. </w:t>
      </w:r>
    </w:p>
    <w:p>
      <w:pPr>
        <w:spacing w:after="0"/>
        <w:ind w:left="0"/>
        <w:jc w:val="both"/>
      </w:pPr>
      <w:r>
        <w:rPr>
          <w:rFonts w:ascii="Times New Roman"/>
          <w:b w:val="false"/>
          <w:i w:val="false"/>
          <w:color w:val="000000"/>
          <w:sz w:val="28"/>
        </w:rPr>
        <w:t xml:space="preserve">
      Оның өзiне акцепт үшiн жауапкершiлiк алмауына болады; оның төлем үшiн жауапкершiлiктi алмауының әрбiр жағдайы жазылмаған деп саналады. </w:t>
      </w:r>
    </w:p>
    <w:bookmarkStart w:name="z13" w:id="39"/>
    <w:p>
      <w:pPr>
        <w:spacing w:after="0"/>
        <w:ind w:left="0"/>
        <w:jc w:val="left"/>
      </w:pPr>
      <w:r>
        <w:rPr>
          <w:rFonts w:ascii="Times New Roman"/>
          <w:b/>
          <w:i w:val="false"/>
          <w:color w:val="000000"/>
        </w:rPr>
        <w:t xml:space="preserve"> 2-тарау. Индоссамент туралы</w:t>
      </w:r>
    </w:p>
    <w:bookmarkEnd w:id="39"/>
    <w:p>
      <w:pPr>
        <w:spacing w:after="0"/>
        <w:ind w:left="0"/>
        <w:jc w:val="both"/>
      </w:pPr>
      <w:r>
        <w:rPr>
          <w:rFonts w:ascii="Times New Roman"/>
          <w:b/>
          <w:i w:val="false"/>
          <w:color w:val="000000"/>
          <w:sz w:val="28"/>
        </w:rPr>
        <w:t xml:space="preserve">10-бап </w:t>
      </w:r>
    </w:p>
    <w:p>
      <w:pPr>
        <w:spacing w:after="0"/>
        <w:ind w:left="0"/>
        <w:jc w:val="both"/>
      </w:pPr>
      <w:r>
        <w:rPr>
          <w:rFonts w:ascii="Times New Roman"/>
          <w:b w:val="false"/>
          <w:i w:val="false"/>
          <w:color w:val="000000"/>
          <w:sz w:val="28"/>
        </w:rPr>
        <w:t xml:space="preserve">
      Әрбiр аударым векселi, тiптi ол бұйрық туралы нұсқаусыз берiлсе де, индоссамент арқылы берiлуi мүмкiн. </w:t>
      </w:r>
    </w:p>
    <w:p>
      <w:pPr>
        <w:spacing w:after="0"/>
        <w:ind w:left="0"/>
        <w:jc w:val="both"/>
      </w:pPr>
      <w:r>
        <w:rPr>
          <w:rFonts w:ascii="Times New Roman"/>
          <w:b w:val="false"/>
          <w:i w:val="false"/>
          <w:color w:val="000000"/>
          <w:sz w:val="28"/>
        </w:rPr>
        <w:t xml:space="preserve">
      Егер вексель берушi аударым векселiнде "бұйрыққа емес" деген сөздi немесе қандай да бiр соған тең мағынадағы сөздi жазатын болса, құжаттың нысаны ғана сақталып және жай цессия нәтижелерiмен берiлуi мүмкiн. </w:t>
      </w:r>
    </w:p>
    <w:p>
      <w:pPr>
        <w:spacing w:after="0"/>
        <w:ind w:left="0"/>
        <w:jc w:val="both"/>
      </w:pPr>
      <w:r>
        <w:rPr>
          <w:rFonts w:ascii="Times New Roman"/>
          <w:b w:val="false"/>
          <w:i w:val="false"/>
          <w:color w:val="000000"/>
          <w:sz w:val="28"/>
        </w:rPr>
        <w:t xml:space="preserve">
      Төлемшi вексельдi акцептегенiне немесе акцептемегенiне де қарамастан, тiптi соның пайдасына немесе вексель берушiнiң пайдасына не вексель бойынша мiндеттi қандай да бiр басқа тұлғаның пайдасына индоссамент жасалуы мүмкiн. Бұл тұлғалар өз кезегiнде вексельдi индоссация жасай алады. </w:t>
      </w:r>
    </w:p>
    <w:p>
      <w:pPr>
        <w:spacing w:after="0"/>
        <w:ind w:left="0"/>
        <w:jc w:val="both"/>
      </w:pPr>
      <w:r>
        <w:rPr>
          <w:rFonts w:ascii="Times New Roman"/>
          <w:b/>
          <w:i w:val="false"/>
          <w:color w:val="000000"/>
          <w:sz w:val="28"/>
        </w:rPr>
        <w:t xml:space="preserve">11-бап </w:t>
      </w:r>
    </w:p>
    <w:p>
      <w:pPr>
        <w:spacing w:after="0"/>
        <w:ind w:left="0"/>
        <w:jc w:val="both"/>
      </w:pPr>
      <w:r>
        <w:rPr>
          <w:rFonts w:ascii="Times New Roman"/>
          <w:b w:val="false"/>
          <w:i w:val="false"/>
          <w:color w:val="000000"/>
          <w:sz w:val="28"/>
        </w:rPr>
        <w:t xml:space="preserve">
      Индоссамент жай және ешқандай шарт қойылмаған болуға тиiс. Оны шектейтiн шарттың кез-келгенi жазылмаған деп есептеледi. </w:t>
      </w:r>
    </w:p>
    <w:p>
      <w:pPr>
        <w:spacing w:after="0"/>
        <w:ind w:left="0"/>
        <w:jc w:val="both"/>
      </w:pPr>
      <w:r>
        <w:rPr>
          <w:rFonts w:ascii="Times New Roman"/>
          <w:b w:val="false"/>
          <w:i w:val="false"/>
          <w:color w:val="000000"/>
          <w:sz w:val="28"/>
        </w:rPr>
        <w:t xml:space="preserve">
      Iшiнара индоссамент жарамсыз болады. </w:t>
      </w:r>
    </w:p>
    <w:p>
      <w:pPr>
        <w:spacing w:after="0"/>
        <w:ind w:left="0"/>
        <w:jc w:val="both"/>
      </w:pPr>
      <w:r>
        <w:rPr>
          <w:rFonts w:ascii="Times New Roman"/>
          <w:b w:val="false"/>
          <w:i w:val="false"/>
          <w:color w:val="000000"/>
          <w:sz w:val="28"/>
        </w:rPr>
        <w:t xml:space="preserve">
      Индоссамент көрсетушiге бланктiк индоссамент күшiнде болады. </w:t>
      </w:r>
    </w:p>
    <w:p>
      <w:pPr>
        <w:spacing w:after="0"/>
        <w:ind w:left="0"/>
        <w:jc w:val="both"/>
      </w:pPr>
      <w:r>
        <w:rPr>
          <w:rFonts w:ascii="Times New Roman"/>
          <w:b/>
          <w:i w:val="false"/>
          <w:color w:val="000000"/>
          <w:sz w:val="28"/>
        </w:rPr>
        <w:t xml:space="preserve">12-бап </w:t>
      </w:r>
    </w:p>
    <w:p>
      <w:pPr>
        <w:spacing w:after="0"/>
        <w:ind w:left="0"/>
        <w:jc w:val="both"/>
      </w:pPr>
      <w:r>
        <w:rPr>
          <w:rFonts w:ascii="Times New Roman"/>
          <w:b w:val="false"/>
          <w:i w:val="false"/>
          <w:color w:val="000000"/>
          <w:sz w:val="28"/>
        </w:rPr>
        <w:t xml:space="preserve">
      Индоссамент аударым векселiне немесе соған қосымша параққа (аллонжға) жазылуға тиiс. Оған индоссант қол қоюға тиiс. </w:t>
      </w:r>
    </w:p>
    <w:p>
      <w:pPr>
        <w:spacing w:after="0"/>
        <w:ind w:left="0"/>
        <w:jc w:val="both"/>
      </w:pPr>
      <w:r>
        <w:rPr>
          <w:rFonts w:ascii="Times New Roman"/>
          <w:b w:val="false"/>
          <w:i w:val="false"/>
          <w:color w:val="000000"/>
          <w:sz w:val="28"/>
        </w:rPr>
        <w:t xml:space="preserve">
      Индоссамент өз пайдасына индоссамент жазылған тұлғаның нұсқауы көрсетiлмеуi мүмкiн немесе онда бiр индоссанттың ғана қойған қолы болуы тиiс (бланктiк индоссамент). Бұл соңғы жағдайда индоссамент өз күшiнде болуы үшiн ол аударым векселiнiң сырт жағына немесе аллонжға жазылуға тиiс. &lt;*&gt;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өзгерту енгізілді - Қазақстан Республикасының 2003.07.09. </w:t>
      </w:r>
      <w:r>
        <w:rPr>
          <w:rFonts w:ascii="Times New Roman"/>
          <w:b w:val="false"/>
          <w:i w:val="false"/>
          <w:color w:val="000000"/>
          <w:sz w:val="28"/>
        </w:rPr>
        <w:t>N 482</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13-бап </w:t>
      </w:r>
    </w:p>
    <w:p>
      <w:pPr>
        <w:spacing w:after="0"/>
        <w:ind w:left="0"/>
        <w:jc w:val="both"/>
      </w:pPr>
      <w:r>
        <w:rPr>
          <w:rFonts w:ascii="Times New Roman"/>
          <w:b w:val="false"/>
          <w:i w:val="false"/>
          <w:color w:val="000000"/>
          <w:sz w:val="28"/>
        </w:rPr>
        <w:t xml:space="preserve">
      Индоссаментке аударым векселiнен туындайтын барлық құқық берiледi. Егер индоссамент бланктiк индоссамент болса, вексель ұстаушы: </w:t>
      </w:r>
    </w:p>
    <w:bookmarkStart w:name="z170" w:id="40"/>
    <w:p>
      <w:pPr>
        <w:spacing w:after="0"/>
        <w:ind w:left="0"/>
        <w:jc w:val="both"/>
      </w:pPr>
      <w:r>
        <w:rPr>
          <w:rFonts w:ascii="Times New Roman"/>
          <w:b w:val="false"/>
          <w:i w:val="false"/>
          <w:color w:val="000000"/>
          <w:sz w:val="28"/>
        </w:rPr>
        <w:t xml:space="preserve">
      1) бланктi не өзiнiң атынан немесе басқа бiр тұлғаның атынан толтыра алады; </w:t>
      </w:r>
    </w:p>
    <w:bookmarkEnd w:id="40"/>
    <w:bookmarkStart w:name="z171" w:id="41"/>
    <w:p>
      <w:pPr>
        <w:spacing w:after="0"/>
        <w:ind w:left="0"/>
        <w:jc w:val="both"/>
      </w:pPr>
      <w:r>
        <w:rPr>
          <w:rFonts w:ascii="Times New Roman"/>
          <w:b w:val="false"/>
          <w:i w:val="false"/>
          <w:color w:val="000000"/>
          <w:sz w:val="28"/>
        </w:rPr>
        <w:t xml:space="preserve">
      2) өз кезегiнде вексельдi бланк арқылы немесе қандай да басқа бiр тұлғаның атына индоссациялай алады; </w:t>
      </w:r>
    </w:p>
    <w:bookmarkEnd w:id="41"/>
    <w:bookmarkStart w:name="z172" w:id="42"/>
    <w:p>
      <w:pPr>
        <w:spacing w:after="0"/>
        <w:ind w:left="0"/>
        <w:jc w:val="both"/>
      </w:pPr>
      <w:r>
        <w:rPr>
          <w:rFonts w:ascii="Times New Roman"/>
          <w:b w:val="false"/>
          <w:i w:val="false"/>
          <w:color w:val="000000"/>
          <w:sz w:val="28"/>
        </w:rPr>
        <w:t xml:space="preserve">
      3) вексельдi бланк толтырмастан және индоссамент жасамастан үшiншi тұлғаға бере алады. </w:t>
      </w:r>
    </w:p>
    <w:bookmarkEnd w:id="42"/>
    <w:p>
      <w:pPr>
        <w:spacing w:after="0"/>
        <w:ind w:left="0"/>
        <w:jc w:val="both"/>
      </w:pPr>
      <w:r>
        <w:rPr>
          <w:rFonts w:ascii="Times New Roman"/>
          <w:b/>
          <w:i w:val="false"/>
          <w:color w:val="000000"/>
          <w:sz w:val="28"/>
        </w:rPr>
        <w:t xml:space="preserve">14-бап </w:t>
      </w:r>
    </w:p>
    <w:p>
      <w:pPr>
        <w:spacing w:after="0"/>
        <w:ind w:left="0"/>
        <w:jc w:val="both"/>
      </w:pPr>
      <w:r>
        <w:rPr>
          <w:rFonts w:ascii="Times New Roman"/>
          <w:b w:val="false"/>
          <w:i w:val="false"/>
          <w:color w:val="000000"/>
          <w:sz w:val="28"/>
        </w:rPr>
        <w:t xml:space="preserve">
      Егер қандай да бiр керi шарт қойылмаса, индоссант акцепт үшiн және төлем үшiн жауап бередi. </w:t>
      </w:r>
    </w:p>
    <w:p>
      <w:pPr>
        <w:spacing w:after="0"/>
        <w:ind w:left="0"/>
        <w:jc w:val="both"/>
      </w:pPr>
      <w:r>
        <w:rPr>
          <w:rFonts w:ascii="Times New Roman"/>
          <w:b w:val="false"/>
          <w:i w:val="false"/>
          <w:color w:val="000000"/>
          <w:sz w:val="28"/>
        </w:rPr>
        <w:t xml:space="preserve">
      Ол бұдан кейiнгi индоссаментке тыйым салуы мүмкiн: мұндай жағдайда ол бұдан кейiн пайдасына вексель индоссацияланған тұлғалардың алдында жауап бермейдi. </w:t>
      </w:r>
    </w:p>
    <w:p>
      <w:pPr>
        <w:spacing w:after="0"/>
        <w:ind w:left="0"/>
        <w:jc w:val="both"/>
      </w:pPr>
      <w:r>
        <w:rPr>
          <w:rFonts w:ascii="Times New Roman"/>
          <w:b/>
          <w:i w:val="false"/>
          <w:color w:val="000000"/>
          <w:sz w:val="28"/>
        </w:rPr>
        <w:t xml:space="preserve">15-бап </w:t>
      </w:r>
    </w:p>
    <w:p>
      <w:pPr>
        <w:spacing w:after="0"/>
        <w:ind w:left="0"/>
        <w:jc w:val="both"/>
      </w:pPr>
      <w:r>
        <w:rPr>
          <w:rFonts w:ascii="Times New Roman"/>
          <w:b w:val="false"/>
          <w:i w:val="false"/>
          <w:color w:val="000000"/>
          <w:sz w:val="28"/>
        </w:rPr>
        <w:t xml:space="preserve">
      Аударым векселi кiмнiң қолында болса, тiптi соңғы индоссамент бланктi индоссамент болғанның өзiнде, егер ол өз құқығын индоссаменттердiң үздiксiз қатарына негiздей алса, сол тұлға заңды вексель ұстаушы деп қарастырылады. Бұл орайда сызылып тасталған индоссаменттер жазылмаған болып есептеледi. Бланктiк индоссаменттен кейiн басқа индоссамент болған кезде, соңғысына қол қойған тұлға бланктiк индоссамент бойынша вексельдi сатып алған деп есептеледi. </w:t>
      </w:r>
    </w:p>
    <w:p>
      <w:pPr>
        <w:spacing w:after="0"/>
        <w:ind w:left="0"/>
        <w:jc w:val="both"/>
      </w:pPr>
      <w:r>
        <w:rPr>
          <w:rFonts w:ascii="Times New Roman"/>
          <w:b w:val="false"/>
          <w:i w:val="false"/>
          <w:color w:val="000000"/>
          <w:sz w:val="28"/>
        </w:rPr>
        <w:t xml:space="preserve">
      Егер кiмде-кiм әлде нендей бiр кездейсоқ жағдайларда вексель иелiгiнен айрылса, қолында векселi бар, өз құқығын бұдан бұрынғы азатжолда көрсетiлген тәртiппен негiздейтiн тұлға вексельдi дұрыс алмаған немесе оны сатып алғанда өрескел абайсыздық жасаған жағдайда ғана оны қайтаруға мiндеттi. </w:t>
      </w:r>
    </w:p>
    <w:p>
      <w:pPr>
        <w:spacing w:after="0"/>
        <w:ind w:left="0"/>
        <w:jc w:val="both"/>
      </w:pPr>
      <w:r>
        <w:rPr>
          <w:rFonts w:ascii="Times New Roman"/>
          <w:b/>
          <w:i w:val="false"/>
          <w:color w:val="000000"/>
          <w:sz w:val="28"/>
        </w:rPr>
        <w:t xml:space="preserve">16-бап </w:t>
      </w:r>
    </w:p>
    <w:p>
      <w:pPr>
        <w:spacing w:after="0"/>
        <w:ind w:left="0"/>
        <w:jc w:val="both"/>
      </w:pPr>
      <w:r>
        <w:rPr>
          <w:rFonts w:ascii="Times New Roman"/>
          <w:b w:val="false"/>
          <w:i w:val="false"/>
          <w:color w:val="000000"/>
          <w:sz w:val="28"/>
        </w:rPr>
        <w:t xml:space="preserve">
      Аударым векселi бойынша талап қойылған тұлғалар, егер вексель ұстаушы вексель сатып алғанда борышкерге саналы түрде зиян келтiрмеген болса, вексель берушiге немесе алдыңғы вексель ұстаушыларға жеке қатынастарына негiзделген қарсылықты вексель ұстаушыға қарсы қоя алмайды. </w:t>
      </w:r>
    </w:p>
    <w:p>
      <w:pPr>
        <w:spacing w:after="0"/>
        <w:ind w:left="0"/>
        <w:jc w:val="both"/>
      </w:pPr>
      <w:r>
        <w:rPr>
          <w:rFonts w:ascii="Times New Roman"/>
          <w:b/>
          <w:i w:val="false"/>
          <w:color w:val="000000"/>
          <w:sz w:val="28"/>
        </w:rPr>
        <w:t xml:space="preserve">17-бап </w:t>
      </w:r>
    </w:p>
    <w:p>
      <w:pPr>
        <w:spacing w:after="0"/>
        <w:ind w:left="0"/>
        <w:jc w:val="both"/>
      </w:pPr>
      <w:r>
        <w:rPr>
          <w:rFonts w:ascii="Times New Roman"/>
          <w:b w:val="false"/>
          <w:i w:val="false"/>
          <w:color w:val="000000"/>
          <w:sz w:val="28"/>
        </w:rPr>
        <w:t xml:space="preserve">
      Егер индоссаменттiң "валюта алуға", "инкассоға", "сенiм бiлдiрiлген ретiнде" деген ескертпесi немесе жай тапсырманы бiлдiретiн қандай да бiр өзге ескертпесi болса, вексель ұстаушы аударым векселiнен туындайтын барлық құқықтарды жүзеге асыра алады, бiрақ оны ол қайта тапсыру тәртiбiмен ғана индоссациялай алады. </w:t>
      </w:r>
    </w:p>
    <w:p>
      <w:pPr>
        <w:spacing w:after="0"/>
        <w:ind w:left="0"/>
        <w:jc w:val="both"/>
      </w:pPr>
      <w:r>
        <w:rPr>
          <w:rFonts w:ascii="Times New Roman"/>
          <w:b w:val="false"/>
          <w:i w:val="false"/>
          <w:color w:val="000000"/>
          <w:sz w:val="28"/>
        </w:rPr>
        <w:t xml:space="preserve">
      Мұндай жағдайда мiндеттi тұлғалар вексель ұстаушыға қарсы тек индоссантқа ғана қарсы қоятындай наразылық мәлiмдей алады. </w:t>
      </w:r>
    </w:p>
    <w:p>
      <w:pPr>
        <w:spacing w:after="0"/>
        <w:ind w:left="0"/>
        <w:jc w:val="both"/>
      </w:pPr>
      <w:r>
        <w:rPr>
          <w:rFonts w:ascii="Times New Roman"/>
          <w:b w:val="false"/>
          <w:i w:val="false"/>
          <w:color w:val="000000"/>
          <w:sz w:val="28"/>
        </w:rPr>
        <w:t xml:space="preserve">
      Индоссаментке берiлген тапсырма қайта кепiлдiк берушiнiң қайтыс болуы немесе оның iс-әрекетке қабiлетсiздiгiне ұшырауы салдарынан тоқтатылмайды. </w:t>
      </w:r>
    </w:p>
    <w:p>
      <w:pPr>
        <w:spacing w:after="0"/>
        <w:ind w:left="0"/>
        <w:jc w:val="both"/>
      </w:pPr>
      <w:r>
        <w:rPr>
          <w:rFonts w:ascii="Times New Roman"/>
          <w:b/>
          <w:i w:val="false"/>
          <w:color w:val="000000"/>
          <w:sz w:val="28"/>
        </w:rPr>
        <w:t xml:space="preserve">18-бап </w:t>
      </w:r>
    </w:p>
    <w:p>
      <w:pPr>
        <w:spacing w:after="0"/>
        <w:ind w:left="0"/>
        <w:jc w:val="both"/>
      </w:pPr>
      <w:r>
        <w:rPr>
          <w:rFonts w:ascii="Times New Roman"/>
          <w:b w:val="false"/>
          <w:i w:val="false"/>
          <w:color w:val="000000"/>
          <w:sz w:val="28"/>
        </w:rPr>
        <w:t xml:space="preserve">
      Егер индоссаментте "қамтамасыз етiлуге тиiс валюта", "кепiлдiкке берiлетiн валюта" ескертiлсе немесе өзге де кез-келген кепiл түрiндегi ескертпе болса, вексель ұстаушы аударым векселiнен туындайтын барлық құқықтарды жүзеге асыра алады, бiрақ олар қойған индоссаменттiң қайта кепiлдiк берушi индоссамент ретiнде ғана күшi болады. </w:t>
      </w:r>
    </w:p>
    <w:p>
      <w:pPr>
        <w:spacing w:after="0"/>
        <w:ind w:left="0"/>
        <w:jc w:val="both"/>
      </w:pPr>
      <w:r>
        <w:rPr>
          <w:rFonts w:ascii="Times New Roman"/>
          <w:b w:val="false"/>
          <w:i w:val="false"/>
          <w:color w:val="000000"/>
          <w:sz w:val="28"/>
        </w:rPr>
        <w:t xml:space="preserve">
      Егер тек вексель ұстаушы вексель алғанда борышкерге саналы түрде зиян келтiрмеген болса, мiндеттi тұлғалар индоссантқа өздерiнiң жеке қатынастарына негiзделген қарсылықтарын ұстаушыға қарсы мәлiмдей алмайды. </w:t>
      </w:r>
    </w:p>
    <w:p>
      <w:pPr>
        <w:spacing w:after="0"/>
        <w:ind w:left="0"/>
        <w:jc w:val="both"/>
      </w:pPr>
      <w:r>
        <w:rPr>
          <w:rFonts w:ascii="Times New Roman"/>
          <w:b/>
          <w:i w:val="false"/>
          <w:color w:val="000000"/>
          <w:sz w:val="28"/>
        </w:rPr>
        <w:t xml:space="preserve">19-бап </w:t>
      </w:r>
    </w:p>
    <w:p>
      <w:pPr>
        <w:spacing w:after="0"/>
        <w:ind w:left="0"/>
        <w:jc w:val="both"/>
      </w:pPr>
      <w:r>
        <w:rPr>
          <w:rFonts w:ascii="Times New Roman"/>
          <w:b w:val="false"/>
          <w:i w:val="false"/>
          <w:color w:val="000000"/>
          <w:sz w:val="28"/>
        </w:rPr>
        <w:t xml:space="preserve">
      Төлем мерзiмiнен кейiн жасалған индоссаменттiң нәтижесi алдыңғы жасалған индоссаменттегi сияқты болады. Алайда төлем төлемеу наразалығынан кейiн немесе наразылық бiлдiру үшiн белгiленген мерзiм өткеннен кейiн жасалған индоссамент тек қана дағдылы цессия салдарына ие болады. </w:t>
      </w:r>
    </w:p>
    <w:p>
      <w:pPr>
        <w:spacing w:after="0"/>
        <w:ind w:left="0"/>
        <w:jc w:val="both"/>
      </w:pPr>
      <w:r>
        <w:rPr>
          <w:rFonts w:ascii="Times New Roman"/>
          <w:b w:val="false"/>
          <w:i w:val="false"/>
          <w:color w:val="000000"/>
          <w:sz w:val="28"/>
        </w:rPr>
        <w:t xml:space="preserve">
      Керiсiнше дәлелденбейтiн болғандықтан күнi көрсетiлмеген индоссамент наразылық бiлдiру үшiн белгiленген мерзiм өткенге дейiн жасалған деп есептеледi. </w:t>
      </w:r>
    </w:p>
    <w:bookmarkStart w:name="z24" w:id="43"/>
    <w:p>
      <w:pPr>
        <w:spacing w:after="0"/>
        <w:ind w:left="0"/>
        <w:jc w:val="left"/>
      </w:pPr>
      <w:r>
        <w:rPr>
          <w:rFonts w:ascii="Times New Roman"/>
          <w:b/>
          <w:i w:val="false"/>
          <w:color w:val="000000"/>
        </w:rPr>
        <w:t xml:space="preserve"> 3-тарау. Акцепт туралы</w:t>
      </w:r>
    </w:p>
    <w:bookmarkEnd w:id="43"/>
    <w:p>
      <w:pPr>
        <w:spacing w:after="0"/>
        <w:ind w:left="0"/>
        <w:jc w:val="both"/>
      </w:pPr>
      <w:r>
        <w:rPr>
          <w:rFonts w:ascii="Times New Roman"/>
          <w:b/>
          <w:i w:val="false"/>
          <w:color w:val="000000"/>
          <w:sz w:val="28"/>
        </w:rPr>
        <w:t xml:space="preserve">20-бап </w:t>
      </w:r>
    </w:p>
    <w:p>
      <w:pPr>
        <w:spacing w:after="0"/>
        <w:ind w:left="0"/>
        <w:jc w:val="both"/>
      </w:pPr>
      <w:r>
        <w:rPr>
          <w:rFonts w:ascii="Times New Roman"/>
          <w:b w:val="false"/>
          <w:i w:val="false"/>
          <w:color w:val="000000"/>
          <w:sz w:val="28"/>
        </w:rPr>
        <w:t xml:space="preserve">
      Төлем мерзiмi басталғанға дейiн қолында векселi бар вексель ұстаушы немесе тiптi жай адам төлем төлеушiге өзiнiң тұрғылықты жерiнде акцептеу үшiн аударым векселiн көрсетуiне болады. </w:t>
      </w:r>
    </w:p>
    <w:p>
      <w:pPr>
        <w:spacing w:after="0"/>
        <w:ind w:left="0"/>
        <w:jc w:val="both"/>
      </w:pPr>
      <w:r>
        <w:rPr>
          <w:rFonts w:ascii="Times New Roman"/>
          <w:b/>
          <w:i w:val="false"/>
          <w:color w:val="000000"/>
          <w:sz w:val="28"/>
        </w:rPr>
        <w:t xml:space="preserve">21-бап </w:t>
      </w:r>
    </w:p>
    <w:p>
      <w:pPr>
        <w:spacing w:after="0"/>
        <w:ind w:left="0"/>
        <w:jc w:val="both"/>
      </w:pPr>
      <w:r>
        <w:rPr>
          <w:rFonts w:ascii="Times New Roman"/>
          <w:b w:val="false"/>
          <w:i w:val="false"/>
          <w:color w:val="000000"/>
          <w:sz w:val="28"/>
        </w:rPr>
        <w:t xml:space="preserve">
      Вексель берушi қандай да болсын аударым векселiнде мерзiмi белгiленген немесе белгiленбеген вексельдiң акцептке табыс етiлуге тиiстiлiгiн шарт етiп қоя алады. </w:t>
      </w:r>
    </w:p>
    <w:p>
      <w:pPr>
        <w:spacing w:after="0"/>
        <w:ind w:left="0"/>
        <w:jc w:val="both"/>
      </w:pPr>
      <w:r>
        <w:rPr>
          <w:rFonts w:ascii="Times New Roman"/>
          <w:b w:val="false"/>
          <w:i w:val="false"/>
          <w:color w:val="000000"/>
          <w:sz w:val="28"/>
        </w:rPr>
        <w:t xml:space="preserve">
      Егер үшiншi бiреуде төленуге тиiс болатын аударым векселi туралы, немесе төлем төлеушiнiң тұратын жерiнен басқа жерде төленуге тиiс вексель туралы, немесе ұсыну бойынша белгiлi бiр уақыттан кейiн төленетiн вексель туралы сөз болып отырмаса, ол вексельде оны акцептке ұсынуға тыйым сала алады. </w:t>
      </w:r>
    </w:p>
    <w:p>
      <w:pPr>
        <w:spacing w:after="0"/>
        <w:ind w:left="0"/>
        <w:jc w:val="both"/>
      </w:pPr>
      <w:r>
        <w:rPr>
          <w:rFonts w:ascii="Times New Roman"/>
          <w:b w:val="false"/>
          <w:i w:val="false"/>
          <w:color w:val="000000"/>
          <w:sz w:val="28"/>
        </w:rPr>
        <w:t xml:space="preserve">
      Ол акцептке белгiленген мерзiмнен бұрын орын алуға болмайтынын да шарт етiп қоя алады. </w:t>
      </w:r>
    </w:p>
    <w:p>
      <w:pPr>
        <w:spacing w:after="0"/>
        <w:ind w:left="0"/>
        <w:jc w:val="both"/>
      </w:pPr>
      <w:r>
        <w:rPr>
          <w:rFonts w:ascii="Times New Roman"/>
          <w:b w:val="false"/>
          <w:i w:val="false"/>
          <w:color w:val="000000"/>
          <w:sz w:val="28"/>
        </w:rPr>
        <w:t xml:space="preserve">
      Егер вексель берушi вексельдi ғана акцептеуге болмайды деп жарияламаған болса, әрбiр индоссант вексель мерзiмiн белгiлеп немесе оны белгiлемей вексельдi акцептке ұсынуға тиiс екенiн шарт етiп қоя алады. </w:t>
      </w:r>
    </w:p>
    <w:p>
      <w:pPr>
        <w:spacing w:after="0"/>
        <w:ind w:left="0"/>
        <w:jc w:val="both"/>
      </w:pPr>
      <w:r>
        <w:rPr>
          <w:rFonts w:ascii="Times New Roman"/>
          <w:b/>
          <w:i w:val="false"/>
          <w:color w:val="000000"/>
          <w:sz w:val="28"/>
        </w:rPr>
        <w:t xml:space="preserve">22-бап </w:t>
      </w:r>
    </w:p>
    <w:p>
      <w:pPr>
        <w:spacing w:after="0"/>
        <w:ind w:left="0"/>
        <w:jc w:val="both"/>
      </w:pPr>
      <w:r>
        <w:rPr>
          <w:rFonts w:ascii="Times New Roman"/>
          <w:b w:val="false"/>
          <w:i w:val="false"/>
          <w:color w:val="000000"/>
          <w:sz w:val="28"/>
        </w:rPr>
        <w:t xml:space="preserve">
      Ұсынудан кейiн белгiлi бiр уақытта төленуге тиiстi аударым вексельдерi берiлген күнiнен бастап бiр жыл iшiнде акцептке табыс етiлуге тиiс. </w:t>
      </w:r>
    </w:p>
    <w:p>
      <w:pPr>
        <w:spacing w:after="0"/>
        <w:ind w:left="0"/>
        <w:jc w:val="both"/>
      </w:pPr>
      <w:r>
        <w:rPr>
          <w:rFonts w:ascii="Times New Roman"/>
          <w:b w:val="false"/>
          <w:i w:val="false"/>
          <w:color w:val="000000"/>
          <w:sz w:val="28"/>
        </w:rPr>
        <w:t xml:space="preserve">
      Вексель берушi бұл соңғы мерзiмдi қысқартуы немесе неғұрлым ұзағырақ мерзiмдi белгiлеуi мүмкiн. </w:t>
      </w:r>
    </w:p>
    <w:p>
      <w:pPr>
        <w:spacing w:after="0"/>
        <w:ind w:left="0"/>
        <w:jc w:val="both"/>
      </w:pPr>
      <w:r>
        <w:rPr>
          <w:rFonts w:ascii="Times New Roman"/>
          <w:b w:val="false"/>
          <w:i w:val="false"/>
          <w:color w:val="000000"/>
          <w:sz w:val="28"/>
        </w:rPr>
        <w:t xml:space="preserve">
      Индоссанттардың бұл мерзiмдi қысқартуы мүмкiн. </w:t>
      </w:r>
    </w:p>
    <w:p>
      <w:pPr>
        <w:spacing w:after="0"/>
        <w:ind w:left="0"/>
        <w:jc w:val="both"/>
      </w:pPr>
      <w:r>
        <w:rPr>
          <w:rFonts w:ascii="Times New Roman"/>
          <w:b/>
          <w:i w:val="false"/>
          <w:color w:val="000000"/>
          <w:sz w:val="28"/>
        </w:rPr>
        <w:t xml:space="preserve">23-бап </w:t>
      </w:r>
    </w:p>
    <w:p>
      <w:pPr>
        <w:spacing w:after="0"/>
        <w:ind w:left="0"/>
        <w:jc w:val="both"/>
      </w:pPr>
      <w:r>
        <w:rPr>
          <w:rFonts w:ascii="Times New Roman"/>
          <w:b w:val="false"/>
          <w:i w:val="false"/>
          <w:color w:val="000000"/>
          <w:sz w:val="28"/>
        </w:rPr>
        <w:t xml:space="preserve">
      Төлем төлеушi бiрiншi ұсынудан кейiн вексельдi келесi күнi өзiне қайталап ұсынуды талап ете алады. </w:t>
      </w:r>
    </w:p>
    <w:p>
      <w:pPr>
        <w:spacing w:after="0"/>
        <w:ind w:left="0"/>
        <w:jc w:val="both"/>
      </w:pPr>
      <w:r>
        <w:rPr>
          <w:rFonts w:ascii="Times New Roman"/>
          <w:b w:val="false"/>
          <w:i w:val="false"/>
          <w:color w:val="000000"/>
          <w:sz w:val="28"/>
        </w:rPr>
        <w:t xml:space="preserve">
      Мүдделi адамдар, наразылықта айтылған талап орындалмаған жағдайда ғана ол талаптың орындалмағанына сiлтеме жасай алады. </w:t>
      </w:r>
    </w:p>
    <w:p>
      <w:pPr>
        <w:spacing w:after="0"/>
        <w:ind w:left="0"/>
        <w:jc w:val="both"/>
      </w:pPr>
      <w:r>
        <w:rPr>
          <w:rFonts w:ascii="Times New Roman"/>
          <w:b w:val="false"/>
          <w:i w:val="false"/>
          <w:color w:val="000000"/>
          <w:sz w:val="28"/>
        </w:rPr>
        <w:t xml:space="preserve">
      Вексель ұстаушы акцептке ұсынылған вексельдi төлем төлеушiге беруге мiндеттi емес. </w:t>
      </w:r>
    </w:p>
    <w:p>
      <w:pPr>
        <w:spacing w:after="0"/>
        <w:ind w:left="0"/>
        <w:jc w:val="both"/>
      </w:pPr>
      <w:r>
        <w:rPr>
          <w:rFonts w:ascii="Times New Roman"/>
          <w:b/>
          <w:i w:val="false"/>
          <w:color w:val="000000"/>
          <w:sz w:val="28"/>
        </w:rPr>
        <w:t xml:space="preserve">24-бап </w:t>
      </w:r>
    </w:p>
    <w:p>
      <w:pPr>
        <w:spacing w:after="0"/>
        <w:ind w:left="0"/>
        <w:jc w:val="both"/>
      </w:pPr>
      <w:r>
        <w:rPr>
          <w:rFonts w:ascii="Times New Roman"/>
          <w:b w:val="false"/>
          <w:i w:val="false"/>
          <w:color w:val="000000"/>
          <w:sz w:val="28"/>
        </w:rPr>
        <w:t xml:space="preserve">
      Аударым векселiнде акцепт белгiленедi. Ол "акцептелген" деген сөзбен немесе басқа бiр сондай мағынадағы сөзбен бiлдiрiледi; оған төлем төлеушi қол қояды. Вексельдiң бет жағына төлем төлеушiнiң қойған жай қолы акцепт күшiн алады. </w:t>
      </w:r>
    </w:p>
    <w:p>
      <w:pPr>
        <w:spacing w:after="0"/>
        <w:ind w:left="0"/>
        <w:jc w:val="both"/>
      </w:pPr>
      <w:r>
        <w:rPr>
          <w:rFonts w:ascii="Times New Roman"/>
          <w:b w:val="false"/>
          <w:i w:val="false"/>
          <w:color w:val="000000"/>
          <w:sz w:val="28"/>
        </w:rPr>
        <w:t xml:space="preserve">
      Егер вексель ұсынудан кейiн белгiлi бiр уақытта төленуге тиiс болса немесе ерекше жағдайға байланысты белгiлi бiр мерзiмде акцептке ұсынылуға тиiс болса, акцептке оның берiлген күнi қойылуға тиiс, бұл орайда вексель ұстаушы оның ұсынылатын күнмен көрсетiлуiн талап етпеуi керек. Күнi көрсетiлмеген жағдайда вексель ұстаушы индоссанттарға қарсы және вексель берушiге қарсы өзiнiң регресс құқығын сақтап қалу үшiн бұл олқылықты мезгiлiнде наразылық жасаумен куәландыруға тиiс. </w:t>
      </w:r>
    </w:p>
    <w:p>
      <w:pPr>
        <w:spacing w:after="0"/>
        <w:ind w:left="0"/>
        <w:jc w:val="both"/>
      </w:pPr>
      <w:r>
        <w:rPr>
          <w:rFonts w:ascii="Times New Roman"/>
          <w:b/>
          <w:i w:val="false"/>
          <w:color w:val="000000"/>
          <w:sz w:val="28"/>
        </w:rPr>
        <w:t xml:space="preserve">25-бап </w:t>
      </w:r>
    </w:p>
    <w:p>
      <w:pPr>
        <w:spacing w:after="0"/>
        <w:ind w:left="0"/>
        <w:jc w:val="both"/>
      </w:pPr>
      <w:r>
        <w:rPr>
          <w:rFonts w:ascii="Times New Roman"/>
          <w:b w:val="false"/>
          <w:i w:val="false"/>
          <w:color w:val="000000"/>
          <w:sz w:val="28"/>
        </w:rPr>
        <w:t xml:space="preserve">
      Акцепт жай және ешқандай шарт қойылмаған болуға тиiс, алайда төлем төлеушi оны соманың бiр бөлiгiмен шектей алады. </w:t>
      </w:r>
    </w:p>
    <w:p>
      <w:pPr>
        <w:spacing w:after="0"/>
        <w:ind w:left="0"/>
        <w:jc w:val="both"/>
      </w:pPr>
      <w:r>
        <w:rPr>
          <w:rFonts w:ascii="Times New Roman"/>
          <w:b w:val="false"/>
          <w:i w:val="false"/>
          <w:color w:val="000000"/>
          <w:sz w:val="28"/>
        </w:rPr>
        <w:t xml:space="preserve">
      Акцептпен аударым векселiнiң мазмұнына жасалған қандай да болмасын өзге өзгерiс акцепт жасамаудан бас тартумен бара-бар болады. Алайда акцептант өз акцептiнiң мазмұнына сәйкес жауап бередi. </w:t>
      </w:r>
    </w:p>
    <w:p>
      <w:pPr>
        <w:spacing w:after="0"/>
        <w:ind w:left="0"/>
        <w:jc w:val="both"/>
      </w:pPr>
      <w:r>
        <w:rPr>
          <w:rFonts w:ascii="Times New Roman"/>
          <w:b/>
          <w:i w:val="false"/>
          <w:color w:val="000000"/>
          <w:sz w:val="28"/>
        </w:rPr>
        <w:t xml:space="preserve">26-бап </w:t>
      </w:r>
    </w:p>
    <w:p>
      <w:pPr>
        <w:spacing w:after="0"/>
        <w:ind w:left="0"/>
        <w:jc w:val="both"/>
      </w:pPr>
      <w:r>
        <w:rPr>
          <w:rFonts w:ascii="Times New Roman"/>
          <w:b w:val="false"/>
          <w:i w:val="false"/>
          <w:color w:val="000000"/>
          <w:sz w:val="28"/>
        </w:rPr>
        <w:t xml:space="preserve">
      Егер вексель берушi аударым векселiнде төлем төлеушiнiң тұрғылықты жерiнен өзге төлем жасайтын жердi көрсетсе, бұл орайда төлем жасалуға тиiс үшiншi тұлғаны көрсетпеген болса, төлем төлеушi мұндай тұлғаны акцепт жасалған кезде көрсете алады. Мұндай нұсқау болмаған жағдайда, акцептант төлемдi төлем төленетiн жерде өзi жасауға мiндеттендi деп ұйғарылады. </w:t>
      </w:r>
    </w:p>
    <w:p>
      <w:pPr>
        <w:spacing w:after="0"/>
        <w:ind w:left="0"/>
        <w:jc w:val="both"/>
      </w:pPr>
      <w:r>
        <w:rPr>
          <w:rFonts w:ascii="Times New Roman"/>
          <w:b w:val="false"/>
          <w:i w:val="false"/>
          <w:color w:val="000000"/>
          <w:sz w:val="28"/>
        </w:rPr>
        <w:t xml:space="preserve">
      Егер вексель төлем төлеушiнiң тұрғылықты жерiнде төленуге жататын болса, соңғысы акцепте сол жердегi төлем жасалуы тиiс болатын қандай да бiр мекен-жайды көрсете алады. </w:t>
      </w:r>
    </w:p>
    <w:p>
      <w:pPr>
        <w:spacing w:after="0"/>
        <w:ind w:left="0"/>
        <w:jc w:val="both"/>
      </w:pPr>
      <w:r>
        <w:rPr>
          <w:rFonts w:ascii="Times New Roman"/>
          <w:b/>
          <w:i w:val="false"/>
          <w:color w:val="000000"/>
          <w:sz w:val="28"/>
        </w:rPr>
        <w:t xml:space="preserve">27-бап </w:t>
      </w:r>
    </w:p>
    <w:p>
      <w:pPr>
        <w:spacing w:after="0"/>
        <w:ind w:left="0"/>
        <w:jc w:val="both"/>
      </w:pPr>
      <w:r>
        <w:rPr>
          <w:rFonts w:ascii="Times New Roman"/>
          <w:b w:val="false"/>
          <w:i w:val="false"/>
          <w:color w:val="000000"/>
          <w:sz w:val="28"/>
        </w:rPr>
        <w:t xml:space="preserve">
      Төлем төлеушi акцепт арқылы аударым векселiн мерзiмiнде төлеуге өзiне мiндеттеме қабылдайды. </w:t>
      </w:r>
    </w:p>
    <w:p>
      <w:pPr>
        <w:spacing w:after="0"/>
        <w:ind w:left="0"/>
        <w:jc w:val="both"/>
      </w:pPr>
      <w:r>
        <w:rPr>
          <w:rFonts w:ascii="Times New Roman"/>
          <w:b w:val="false"/>
          <w:i w:val="false"/>
          <w:color w:val="000000"/>
          <w:sz w:val="28"/>
        </w:rPr>
        <w:t xml:space="preserve">
      Төлем жасалмаған жағдайда, вексель ұстаушы тiптi өзi вексель берушi болса да, акцептантқа қарсы 47 және 48-баптарға сәйкес талап қоюға мүмкiн болатынның бәрiне қатысты, аударым векселiне негiзделген тiкелей талап қояды. </w:t>
      </w:r>
    </w:p>
    <w:p>
      <w:pPr>
        <w:spacing w:after="0"/>
        <w:ind w:left="0"/>
        <w:jc w:val="both"/>
      </w:pPr>
      <w:r>
        <w:rPr>
          <w:rFonts w:ascii="Times New Roman"/>
          <w:b/>
          <w:i w:val="false"/>
          <w:color w:val="000000"/>
          <w:sz w:val="28"/>
        </w:rPr>
        <w:t xml:space="preserve">28-бап </w:t>
      </w:r>
    </w:p>
    <w:p>
      <w:pPr>
        <w:spacing w:after="0"/>
        <w:ind w:left="0"/>
        <w:jc w:val="both"/>
      </w:pPr>
      <w:r>
        <w:rPr>
          <w:rFonts w:ascii="Times New Roman"/>
          <w:b w:val="false"/>
          <w:i w:val="false"/>
          <w:color w:val="000000"/>
          <w:sz w:val="28"/>
        </w:rPr>
        <w:t xml:space="preserve">
      Егер аударым векселiне акцептi туралы жазба жасаған төлем төлеушi оны вексель қайтарылғанға дейiн сызып тастаған болса, акцепт жасаудан бас тартылды деп есептеледi. Өзгеше дәлелденбейтiн болғандықтан, сызып тастау құжатты қайтарып бергенге дейiн жасалған деп есептеледi. </w:t>
      </w:r>
    </w:p>
    <w:p>
      <w:pPr>
        <w:spacing w:after="0"/>
        <w:ind w:left="0"/>
        <w:jc w:val="both"/>
      </w:pPr>
      <w:r>
        <w:rPr>
          <w:rFonts w:ascii="Times New Roman"/>
          <w:b w:val="false"/>
          <w:i w:val="false"/>
          <w:color w:val="000000"/>
          <w:sz w:val="28"/>
        </w:rPr>
        <w:t xml:space="preserve">
      Алайда, егер төлем төлеушi өзiнiң акцептi туралы вексель ұстаушыға немесе қол қойғандардың әлде бiреуiне жазбаша хабарласа, онда өз акцептiнiң шарттарына сәйкес олардың алдында мiндеттi болып табылады. </w:t>
      </w:r>
    </w:p>
    <w:bookmarkStart w:name="z34" w:id="44"/>
    <w:p>
      <w:pPr>
        <w:spacing w:after="0"/>
        <w:ind w:left="0"/>
        <w:jc w:val="left"/>
      </w:pPr>
      <w:r>
        <w:rPr>
          <w:rFonts w:ascii="Times New Roman"/>
          <w:b/>
          <w:i w:val="false"/>
          <w:color w:val="000000"/>
        </w:rPr>
        <w:t xml:space="preserve"> 4-тарау. Аваль туралы</w:t>
      </w:r>
    </w:p>
    <w:bookmarkEnd w:id="44"/>
    <w:p>
      <w:pPr>
        <w:spacing w:after="0"/>
        <w:ind w:left="0"/>
        <w:jc w:val="both"/>
      </w:pPr>
      <w:r>
        <w:rPr>
          <w:rFonts w:ascii="Times New Roman"/>
          <w:b/>
          <w:i w:val="false"/>
          <w:color w:val="000000"/>
          <w:sz w:val="28"/>
        </w:rPr>
        <w:t xml:space="preserve">29-бап </w:t>
      </w:r>
    </w:p>
    <w:p>
      <w:pPr>
        <w:spacing w:after="0"/>
        <w:ind w:left="0"/>
        <w:jc w:val="both"/>
      </w:pPr>
      <w:r>
        <w:rPr>
          <w:rFonts w:ascii="Times New Roman"/>
          <w:b w:val="false"/>
          <w:i w:val="false"/>
          <w:color w:val="000000"/>
          <w:sz w:val="28"/>
        </w:rPr>
        <w:t xml:space="preserve">
      Аударым вексель бойынша төлем толығымен немесе вексель сомасының бiр бөлiгiнде аваль арқылы қамтамасыз етiлуi мүмкiн. </w:t>
      </w:r>
    </w:p>
    <w:p>
      <w:pPr>
        <w:spacing w:after="0"/>
        <w:ind w:left="0"/>
        <w:jc w:val="both"/>
      </w:pPr>
      <w:r>
        <w:rPr>
          <w:rFonts w:ascii="Times New Roman"/>
          <w:b w:val="false"/>
          <w:i w:val="false"/>
          <w:color w:val="000000"/>
          <w:sz w:val="28"/>
        </w:rPr>
        <w:t xml:space="preserve">
      Бұл қамтамасыз етудi үшiншi тұлға немесе вексельге қол қойған тұлғалардың бiрi бередi. </w:t>
      </w:r>
    </w:p>
    <w:p>
      <w:pPr>
        <w:spacing w:after="0"/>
        <w:ind w:left="0"/>
        <w:jc w:val="both"/>
      </w:pPr>
      <w:r>
        <w:rPr>
          <w:rFonts w:ascii="Times New Roman"/>
          <w:b/>
          <w:i w:val="false"/>
          <w:color w:val="000000"/>
          <w:sz w:val="28"/>
        </w:rPr>
        <w:t xml:space="preserve">30-бап </w:t>
      </w:r>
    </w:p>
    <w:p>
      <w:pPr>
        <w:spacing w:after="0"/>
        <w:ind w:left="0"/>
        <w:jc w:val="both"/>
      </w:pPr>
      <w:r>
        <w:rPr>
          <w:rFonts w:ascii="Times New Roman"/>
          <w:b w:val="false"/>
          <w:i w:val="false"/>
          <w:color w:val="000000"/>
          <w:sz w:val="28"/>
        </w:rPr>
        <w:t xml:space="preserve">
      Аваль аударым векселiнде немесе қосымша парақта берiледi. Аваль берiлген жерi көрсетiле отырып жеке актiмен берiлуi мүмкiн. </w:t>
      </w:r>
    </w:p>
    <w:p>
      <w:pPr>
        <w:spacing w:after="0"/>
        <w:ind w:left="0"/>
        <w:jc w:val="both"/>
      </w:pPr>
      <w:r>
        <w:rPr>
          <w:rFonts w:ascii="Times New Roman"/>
          <w:b w:val="false"/>
          <w:i w:val="false"/>
          <w:color w:val="000000"/>
          <w:sz w:val="28"/>
        </w:rPr>
        <w:t xml:space="preserve">
      Ол "аваль үшiн есептелсiн" деген сөздермен немесе соған бара-бар өзге де кез келген тұжырым сөздермен бiлдiрiледi; оған авальды кiм берсе, сол қол қояды. </w:t>
      </w:r>
    </w:p>
    <w:p>
      <w:pPr>
        <w:spacing w:after="0"/>
        <w:ind w:left="0"/>
        <w:jc w:val="both"/>
      </w:pPr>
      <w:r>
        <w:rPr>
          <w:rFonts w:ascii="Times New Roman"/>
          <w:b w:val="false"/>
          <w:i w:val="false"/>
          <w:color w:val="000000"/>
          <w:sz w:val="28"/>
        </w:rPr>
        <w:t xml:space="preserve">
      Аваль үшiн, егер тек бұған төлем төлеушi немесе вексель берушi қол қоймаған болса, аударым векселiнiң бет жағына авальшы қойған қолдың өзi жеткiлiктi. </w:t>
      </w:r>
    </w:p>
    <w:p>
      <w:pPr>
        <w:spacing w:after="0"/>
        <w:ind w:left="0"/>
        <w:jc w:val="both"/>
      </w:pPr>
      <w:r>
        <w:rPr>
          <w:rFonts w:ascii="Times New Roman"/>
          <w:b w:val="false"/>
          <w:i w:val="false"/>
          <w:color w:val="000000"/>
          <w:sz w:val="28"/>
        </w:rPr>
        <w:t xml:space="preserve">
      Авальда, ол кiмнiң есебiнен берiлiп отырғаны көрсетiлуi тиiс. Мұндай нұсқау болмаған жағдайда, ол вексель берушiнiң атынан берiлген деп есептеледi. </w:t>
      </w:r>
    </w:p>
    <w:p>
      <w:pPr>
        <w:spacing w:after="0"/>
        <w:ind w:left="0"/>
        <w:jc w:val="both"/>
      </w:pPr>
      <w:r>
        <w:rPr>
          <w:rFonts w:ascii="Times New Roman"/>
          <w:b/>
          <w:i w:val="false"/>
          <w:color w:val="000000"/>
          <w:sz w:val="28"/>
        </w:rPr>
        <w:t xml:space="preserve">31-бап </w:t>
      </w:r>
    </w:p>
    <w:p>
      <w:pPr>
        <w:spacing w:after="0"/>
        <w:ind w:left="0"/>
        <w:jc w:val="both"/>
      </w:pPr>
      <w:r>
        <w:rPr>
          <w:rFonts w:ascii="Times New Roman"/>
          <w:b w:val="false"/>
          <w:i w:val="false"/>
          <w:color w:val="000000"/>
          <w:sz w:val="28"/>
        </w:rPr>
        <w:t xml:space="preserve">
      Авальшы өзi кiмнiң атынан аваль берсе, сонымен бiрдей жауапты болады. </w:t>
      </w:r>
    </w:p>
    <w:p>
      <w:pPr>
        <w:spacing w:after="0"/>
        <w:ind w:left="0"/>
        <w:jc w:val="both"/>
      </w:pPr>
      <w:r>
        <w:rPr>
          <w:rFonts w:ascii="Times New Roman"/>
          <w:b w:val="false"/>
          <w:i w:val="false"/>
          <w:color w:val="000000"/>
          <w:sz w:val="28"/>
        </w:rPr>
        <w:t xml:space="preserve">
      Оның мiндеттемесi тiптi егер ол кепiлдiк берген мiндеттеме нысан кемшiлiгiнен өзге қандай да болмасын негiз бойынша жарамсыз болып шыққан жағдайда да жарамды. </w:t>
      </w:r>
    </w:p>
    <w:p>
      <w:pPr>
        <w:spacing w:after="0"/>
        <w:ind w:left="0"/>
        <w:jc w:val="both"/>
      </w:pPr>
      <w:r>
        <w:rPr>
          <w:rFonts w:ascii="Times New Roman"/>
          <w:b w:val="false"/>
          <w:i w:val="false"/>
          <w:color w:val="000000"/>
          <w:sz w:val="28"/>
        </w:rPr>
        <w:t xml:space="preserve">
      Аударым векселiне төлем жасай отырып, авальшы кiм үшiн өзi кепiлдiк берсе, соған қарсы және аударым векселiне байланысты осы соңғысының алдында мiндеттi болғандарға қарсы аударым векселiнен туындайтын құқықтарға ие болады. </w:t>
      </w:r>
    </w:p>
    <w:bookmarkStart w:name="z38" w:id="45"/>
    <w:p>
      <w:pPr>
        <w:spacing w:after="0"/>
        <w:ind w:left="0"/>
        <w:jc w:val="left"/>
      </w:pPr>
      <w:r>
        <w:rPr>
          <w:rFonts w:ascii="Times New Roman"/>
          <w:b/>
          <w:i w:val="false"/>
          <w:color w:val="000000"/>
        </w:rPr>
        <w:t xml:space="preserve"> 5-тарау. Төлем мерзiмi туралы</w:t>
      </w:r>
    </w:p>
    <w:bookmarkEnd w:id="45"/>
    <w:p>
      <w:pPr>
        <w:spacing w:after="0"/>
        <w:ind w:left="0"/>
        <w:jc w:val="both"/>
      </w:pPr>
      <w:r>
        <w:rPr>
          <w:rFonts w:ascii="Times New Roman"/>
          <w:b/>
          <w:i w:val="false"/>
          <w:color w:val="000000"/>
          <w:sz w:val="28"/>
        </w:rPr>
        <w:t xml:space="preserve">32-бап </w:t>
      </w:r>
    </w:p>
    <w:p>
      <w:pPr>
        <w:spacing w:after="0"/>
        <w:ind w:left="0"/>
        <w:jc w:val="both"/>
      </w:pPr>
      <w:r>
        <w:rPr>
          <w:rFonts w:ascii="Times New Roman"/>
          <w:b w:val="false"/>
          <w:i w:val="false"/>
          <w:color w:val="000000"/>
          <w:sz w:val="28"/>
        </w:rPr>
        <w:t xml:space="preserve">
      Аударым векселi: </w:t>
      </w:r>
    </w:p>
    <w:p>
      <w:pPr>
        <w:spacing w:after="0"/>
        <w:ind w:left="0"/>
        <w:jc w:val="both"/>
      </w:pPr>
      <w:r>
        <w:rPr>
          <w:rFonts w:ascii="Times New Roman"/>
          <w:b w:val="false"/>
          <w:i w:val="false"/>
          <w:color w:val="000000"/>
          <w:sz w:val="28"/>
        </w:rPr>
        <w:t xml:space="preserve">
      ұсынуы бойынша; </w:t>
      </w:r>
    </w:p>
    <w:p>
      <w:pPr>
        <w:spacing w:after="0"/>
        <w:ind w:left="0"/>
        <w:jc w:val="both"/>
      </w:pPr>
      <w:r>
        <w:rPr>
          <w:rFonts w:ascii="Times New Roman"/>
          <w:b w:val="false"/>
          <w:i w:val="false"/>
          <w:color w:val="000000"/>
          <w:sz w:val="28"/>
        </w:rPr>
        <w:t xml:space="preserve">
      ұсынылғаннан кейiн белгiлi бiр уақытта; </w:t>
      </w:r>
    </w:p>
    <w:p>
      <w:pPr>
        <w:spacing w:after="0"/>
        <w:ind w:left="0"/>
        <w:jc w:val="both"/>
      </w:pPr>
      <w:r>
        <w:rPr>
          <w:rFonts w:ascii="Times New Roman"/>
          <w:b w:val="false"/>
          <w:i w:val="false"/>
          <w:color w:val="000000"/>
          <w:sz w:val="28"/>
        </w:rPr>
        <w:t xml:space="preserve">
      жасалғаннан кейiн белгiлi бiр уақытта; </w:t>
      </w:r>
    </w:p>
    <w:p>
      <w:pPr>
        <w:spacing w:after="0"/>
        <w:ind w:left="0"/>
        <w:jc w:val="both"/>
      </w:pPr>
      <w:r>
        <w:rPr>
          <w:rFonts w:ascii="Times New Roman"/>
          <w:b w:val="false"/>
          <w:i w:val="false"/>
          <w:color w:val="000000"/>
          <w:sz w:val="28"/>
        </w:rPr>
        <w:t xml:space="preserve">
      белгiлi бiр күнде төленуге тиiстi болып берiлуi мүмкiн. </w:t>
      </w:r>
    </w:p>
    <w:p>
      <w:pPr>
        <w:spacing w:after="0"/>
        <w:ind w:left="0"/>
        <w:jc w:val="both"/>
      </w:pPr>
      <w:r>
        <w:rPr>
          <w:rFonts w:ascii="Times New Roman"/>
          <w:b w:val="false"/>
          <w:i w:val="false"/>
          <w:color w:val="000000"/>
          <w:sz w:val="28"/>
        </w:rPr>
        <w:t xml:space="preserve">
      Мерзiмнiң өзгедей белгiленуiн не төлемнiң дәйектi мерзiмдерiн қамтитын аударым вексельдерi жарамсыз болады. </w:t>
      </w:r>
    </w:p>
    <w:p>
      <w:pPr>
        <w:spacing w:after="0"/>
        <w:ind w:left="0"/>
        <w:jc w:val="both"/>
      </w:pPr>
      <w:r>
        <w:rPr>
          <w:rFonts w:ascii="Times New Roman"/>
          <w:b/>
          <w:i w:val="false"/>
          <w:color w:val="000000"/>
          <w:sz w:val="28"/>
        </w:rPr>
        <w:t xml:space="preserve">33-бап </w:t>
      </w:r>
    </w:p>
    <w:p>
      <w:pPr>
        <w:spacing w:after="0"/>
        <w:ind w:left="0"/>
        <w:jc w:val="both"/>
      </w:pPr>
      <w:r>
        <w:rPr>
          <w:rFonts w:ascii="Times New Roman"/>
          <w:b w:val="false"/>
          <w:i w:val="false"/>
          <w:color w:val="000000"/>
          <w:sz w:val="28"/>
        </w:rPr>
        <w:t xml:space="preserve">
      Мерзiмi ұсынылуы бойынша болатын аударым векселi ол ұсынылған кезде төленедi. Ол жасалған күннен бастап бiр жыл iшiнде төлем жасауға ұсынылуға тиiс. Вексель берушi бұл мерзiмдi қысқартуы немесе неғұрлым ұзартылған мерзiмге белгiлеуi мүмкiн. Бұл мерзiмдердi индоссанттар қысқарта алады. </w:t>
      </w:r>
    </w:p>
    <w:p>
      <w:pPr>
        <w:spacing w:after="0"/>
        <w:ind w:left="0"/>
        <w:jc w:val="both"/>
      </w:pPr>
      <w:r>
        <w:rPr>
          <w:rFonts w:ascii="Times New Roman"/>
          <w:b w:val="false"/>
          <w:i w:val="false"/>
          <w:color w:val="000000"/>
          <w:sz w:val="28"/>
        </w:rPr>
        <w:t xml:space="preserve">
      Вексель берушi мерзiмi ұсынылуы бойынша берiлген аударым векселiн белгiленген мерзiмiнен бұрын төлемге ұсынылмайтынын белгiлей алады. Мұндай жағдайда ұсынылу мерзiмi сол белгiленген мерзiмнен бастап есептеледi. </w:t>
      </w:r>
    </w:p>
    <w:p>
      <w:pPr>
        <w:spacing w:after="0"/>
        <w:ind w:left="0"/>
        <w:jc w:val="both"/>
      </w:pPr>
      <w:r>
        <w:rPr>
          <w:rFonts w:ascii="Times New Roman"/>
          <w:b/>
          <w:i w:val="false"/>
          <w:color w:val="000000"/>
          <w:sz w:val="28"/>
        </w:rPr>
        <w:t xml:space="preserve">34-бап </w:t>
      </w:r>
    </w:p>
    <w:p>
      <w:pPr>
        <w:spacing w:after="0"/>
        <w:ind w:left="0"/>
        <w:jc w:val="both"/>
      </w:pPr>
      <w:r>
        <w:rPr>
          <w:rFonts w:ascii="Times New Roman"/>
          <w:b w:val="false"/>
          <w:i w:val="false"/>
          <w:color w:val="000000"/>
          <w:sz w:val="28"/>
        </w:rPr>
        <w:t xml:space="preserve">
      Аударым векселi бойынша ұсынудан кейiн белгiлi бiр уақытта жасалған төлем мерзiмi не акцепт жасалған күнмен, не наразылық бiлдiрiлген күнмен анықталады. </w:t>
      </w:r>
    </w:p>
    <w:p>
      <w:pPr>
        <w:spacing w:after="0"/>
        <w:ind w:left="0"/>
        <w:jc w:val="both"/>
      </w:pPr>
      <w:r>
        <w:rPr>
          <w:rFonts w:ascii="Times New Roman"/>
          <w:b w:val="false"/>
          <w:i w:val="false"/>
          <w:color w:val="000000"/>
          <w:sz w:val="28"/>
        </w:rPr>
        <w:t xml:space="preserve">
      Наразылық болмаған жағдайда күнi көрсетiлмеген акцепт акцептантқа қатысты акцептке ұсынылуы үшiн көзделген мерзiмнiң соңғы күнi жасалған деп есептеледi. </w:t>
      </w:r>
    </w:p>
    <w:p>
      <w:pPr>
        <w:spacing w:after="0"/>
        <w:ind w:left="0"/>
        <w:jc w:val="both"/>
      </w:pPr>
      <w:r>
        <w:rPr>
          <w:rFonts w:ascii="Times New Roman"/>
          <w:b/>
          <w:i w:val="false"/>
          <w:color w:val="000000"/>
          <w:sz w:val="28"/>
        </w:rPr>
        <w:t xml:space="preserve">35-бап </w:t>
      </w:r>
    </w:p>
    <w:p>
      <w:pPr>
        <w:spacing w:after="0"/>
        <w:ind w:left="0"/>
        <w:jc w:val="both"/>
      </w:pPr>
      <w:r>
        <w:rPr>
          <w:rFonts w:ascii="Times New Roman"/>
          <w:b w:val="false"/>
          <w:i w:val="false"/>
          <w:color w:val="000000"/>
          <w:sz w:val="28"/>
        </w:rPr>
        <w:t xml:space="preserve">
      Жасалғаннан немесе ұсынылуынан бастап бiр немесе бiрнеше ай мерзiмге берiлген аударым векселi бойынша төлем мерзiмi төлем жасалатын айдың тиiстi күнi басталады. Бұл айда тиiстi күнi болмаған жағдайда, төлем мерзiмi сол айдың соңғы күнi басталады. </w:t>
      </w:r>
    </w:p>
    <w:p>
      <w:pPr>
        <w:spacing w:after="0"/>
        <w:ind w:left="0"/>
        <w:jc w:val="both"/>
      </w:pPr>
      <w:r>
        <w:rPr>
          <w:rFonts w:ascii="Times New Roman"/>
          <w:b w:val="false"/>
          <w:i w:val="false"/>
          <w:color w:val="000000"/>
          <w:sz w:val="28"/>
        </w:rPr>
        <w:t xml:space="preserve">
      Егер аударым векселi жасалғанынан немесе ұсынылғанынан бастап бiр жарым айға немесе бiрнеше ай жарым мерзiмге берiлген болса, онда ең алдымен тұтас айлар есептелiнуi тиiс. </w:t>
      </w:r>
    </w:p>
    <w:p>
      <w:pPr>
        <w:spacing w:after="0"/>
        <w:ind w:left="0"/>
        <w:jc w:val="both"/>
      </w:pPr>
      <w:r>
        <w:rPr>
          <w:rFonts w:ascii="Times New Roman"/>
          <w:b w:val="false"/>
          <w:i w:val="false"/>
          <w:color w:val="000000"/>
          <w:sz w:val="28"/>
        </w:rPr>
        <w:t xml:space="preserve">
      Егер төлем мерзiмi айдың басына, ортасына (қаңтардың ортасы, ақпанның ортасы және т.б.) немесе айдың соңына белгiленген болса, мұны айдың бiрi, он бесi немесе соңғы күнi деп түсiну керек. </w:t>
      </w:r>
    </w:p>
    <w:p>
      <w:pPr>
        <w:spacing w:after="0"/>
        <w:ind w:left="0"/>
        <w:jc w:val="both"/>
      </w:pPr>
      <w:r>
        <w:rPr>
          <w:rFonts w:ascii="Times New Roman"/>
          <w:b w:val="false"/>
          <w:i w:val="false"/>
          <w:color w:val="000000"/>
          <w:sz w:val="28"/>
        </w:rPr>
        <w:t xml:space="preserve">
      "Сегiз күн" немесе "он бес күн" деген сөздер бiр немесе екi аптаны емес, толық сегiз немесе он бес күндiк мерзiмдi бiлдiредi. </w:t>
      </w:r>
    </w:p>
    <w:p>
      <w:pPr>
        <w:spacing w:after="0"/>
        <w:ind w:left="0"/>
        <w:jc w:val="both"/>
      </w:pPr>
      <w:r>
        <w:rPr>
          <w:rFonts w:ascii="Times New Roman"/>
          <w:b w:val="false"/>
          <w:i w:val="false"/>
          <w:color w:val="000000"/>
          <w:sz w:val="28"/>
        </w:rPr>
        <w:t xml:space="preserve">
      "Жарты ай" деген сөз он бес күндiк мерзiмдi бiлдiредi. </w:t>
      </w:r>
    </w:p>
    <w:p>
      <w:pPr>
        <w:spacing w:after="0"/>
        <w:ind w:left="0"/>
        <w:jc w:val="both"/>
      </w:pPr>
      <w:r>
        <w:rPr>
          <w:rFonts w:ascii="Times New Roman"/>
          <w:b/>
          <w:i w:val="false"/>
          <w:color w:val="000000"/>
          <w:sz w:val="28"/>
        </w:rPr>
        <w:t xml:space="preserve">36-бап </w:t>
      </w:r>
    </w:p>
    <w:p>
      <w:pPr>
        <w:spacing w:after="0"/>
        <w:ind w:left="0"/>
        <w:jc w:val="both"/>
      </w:pPr>
      <w:r>
        <w:rPr>
          <w:rFonts w:ascii="Times New Roman"/>
          <w:b w:val="false"/>
          <w:i w:val="false"/>
          <w:color w:val="000000"/>
          <w:sz w:val="28"/>
        </w:rPr>
        <w:t xml:space="preserve">
      Егер аударым векселi берiлген жерден өзге күнтiзбе қабылданған әлдебiр жерде белгiлi бiр күнi төленуге тиiс болса, онда төлем мерзiмi төлем төленетiн жердiң күнтiзбесi бойынша тағайындалған деп есептеледi. </w:t>
      </w:r>
    </w:p>
    <w:p>
      <w:pPr>
        <w:spacing w:after="0"/>
        <w:ind w:left="0"/>
        <w:jc w:val="both"/>
      </w:pPr>
      <w:r>
        <w:rPr>
          <w:rFonts w:ascii="Times New Roman"/>
          <w:b w:val="false"/>
          <w:i w:val="false"/>
          <w:color w:val="000000"/>
          <w:sz w:val="28"/>
        </w:rPr>
        <w:t xml:space="preserve">
      Егер жасалғаннан кейiн белгiлi бiр уақытқа қойылған мерзiмдегi аударым векселi бойынша берiлген жерi мен төлем төленетiн жерiнде түрлiше күнтiзбелер қолданылатын болса, онда берiлген күнiне сәйкес келетiн төлем төленетiн жердiң күнтiзбесi бойынша тиiстi күн белгiленедi және осыған байланысты төлем мерзiмi анықталады. </w:t>
      </w:r>
    </w:p>
    <w:p>
      <w:pPr>
        <w:spacing w:after="0"/>
        <w:ind w:left="0"/>
        <w:jc w:val="both"/>
      </w:pPr>
      <w:r>
        <w:rPr>
          <w:rFonts w:ascii="Times New Roman"/>
          <w:b w:val="false"/>
          <w:i w:val="false"/>
          <w:color w:val="000000"/>
          <w:sz w:val="28"/>
        </w:rPr>
        <w:t xml:space="preserve">
      Аударым вексельдерiнiң ұсынылу мерзiмдерi бұдан бұрынғы азатжолдағы ережелерге сәйкес есептеледi. </w:t>
      </w:r>
    </w:p>
    <w:p>
      <w:pPr>
        <w:spacing w:after="0"/>
        <w:ind w:left="0"/>
        <w:jc w:val="both"/>
      </w:pPr>
      <w:r>
        <w:rPr>
          <w:rFonts w:ascii="Times New Roman"/>
          <w:b w:val="false"/>
          <w:i w:val="false"/>
          <w:color w:val="000000"/>
          <w:sz w:val="28"/>
        </w:rPr>
        <w:t xml:space="preserve">
      Аударым векселiнде егер қандай да болмасын жасалған ескерту немесе тiптi жай ғана құжаттың мазмұнында өзге бiр ережелердi қабылдау ниетi бiлдiрiлсе, бұл ережелердi қолдануға болмайды. </w:t>
      </w:r>
    </w:p>
    <w:bookmarkStart w:name="z44" w:id="46"/>
    <w:p>
      <w:pPr>
        <w:spacing w:after="0"/>
        <w:ind w:left="0"/>
        <w:jc w:val="left"/>
      </w:pPr>
      <w:r>
        <w:rPr>
          <w:rFonts w:ascii="Times New Roman"/>
          <w:b/>
          <w:i w:val="false"/>
          <w:color w:val="000000"/>
        </w:rPr>
        <w:t xml:space="preserve"> 6-тарау. Төлем туралы</w:t>
      </w:r>
    </w:p>
    <w:bookmarkEnd w:id="46"/>
    <w:p>
      <w:pPr>
        <w:spacing w:after="0"/>
        <w:ind w:left="0"/>
        <w:jc w:val="both"/>
      </w:pPr>
      <w:r>
        <w:rPr>
          <w:rFonts w:ascii="Times New Roman"/>
          <w:b/>
          <w:i w:val="false"/>
          <w:color w:val="000000"/>
          <w:sz w:val="28"/>
        </w:rPr>
        <w:t xml:space="preserve">37-бап </w:t>
      </w:r>
    </w:p>
    <w:p>
      <w:pPr>
        <w:spacing w:after="0"/>
        <w:ind w:left="0"/>
        <w:jc w:val="both"/>
      </w:pPr>
      <w:r>
        <w:rPr>
          <w:rFonts w:ascii="Times New Roman"/>
          <w:b w:val="false"/>
          <w:i w:val="false"/>
          <w:color w:val="000000"/>
          <w:sz w:val="28"/>
        </w:rPr>
        <w:t xml:space="preserve">
      Белгiлi бiр күнге арналған мерзiммен аударым векселiн ұстаушы жасалғаннан немесе ұсынылғаннан кейiнгi белгiлi бiр уақыт iшiнде аударым векселiн ол төленуге тиiстi күнi, не келесi екi жұмыс күнiнiң бiрiнде ұсынуға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37-бапқа өзгерту енгізілді - Қазақстан Республикасының 2003.07.09. </w:t>
      </w:r>
      <w:r>
        <w:rPr>
          <w:rFonts w:ascii="Times New Roman"/>
          <w:b w:val="false"/>
          <w:i w:val="false"/>
          <w:color w:val="000000"/>
          <w:sz w:val="28"/>
        </w:rPr>
        <w:t>N 482</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38-бап </w:t>
      </w:r>
    </w:p>
    <w:p>
      <w:pPr>
        <w:spacing w:after="0"/>
        <w:ind w:left="0"/>
        <w:jc w:val="both"/>
      </w:pPr>
      <w:r>
        <w:rPr>
          <w:rFonts w:ascii="Times New Roman"/>
          <w:b w:val="false"/>
          <w:i w:val="false"/>
          <w:color w:val="000000"/>
          <w:sz w:val="28"/>
        </w:rPr>
        <w:t xml:space="preserve">
      Аударым векселiн төлеген кезде төлем төлеушi вексель ұстаушыдан төлемдi қабылдағаны туралы оған қолхат табысталуын талап ете алады. </w:t>
      </w:r>
    </w:p>
    <w:p>
      <w:pPr>
        <w:spacing w:after="0"/>
        <w:ind w:left="0"/>
        <w:jc w:val="both"/>
      </w:pPr>
      <w:r>
        <w:rPr>
          <w:rFonts w:ascii="Times New Roman"/>
          <w:b w:val="false"/>
          <w:i w:val="false"/>
          <w:color w:val="000000"/>
          <w:sz w:val="28"/>
        </w:rPr>
        <w:t xml:space="preserve">
      Вексель ұстаушы iшiнара төлем қабылдаудан бас тарта алмайды. </w:t>
      </w:r>
    </w:p>
    <w:p>
      <w:pPr>
        <w:spacing w:after="0"/>
        <w:ind w:left="0"/>
        <w:jc w:val="both"/>
      </w:pPr>
      <w:r>
        <w:rPr>
          <w:rFonts w:ascii="Times New Roman"/>
          <w:b w:val="false"/>
          <w:i w:val="false"/>
          <w:color w:val="000000"/>
          <w:sz w:val="28"/>
        </w:rPr>
        <w:t xml:space="preserve">
      Төлем iшiнара төленген жағдайда төлем төлеушi мұндай төлем туралы вексельге белгi қойылып отыруын және ол туралы қолхат беруiн талап ете алады. </w:t>
      </w:r>
    </w:p>
    <w:p>
      <w:pPr>
        <w:spacing w:after="0"/>
        <w:ind w:left="0"/>
        <w:jc w:val="both"/>
      </w:pPr>
      <w:r>
        <w:rPr>
          <w:rFonts w:ascii="Times New Roman"/>
          <w:b/>
          <w:i w:val="false"/>
          <w:color w:val="000000"/>
          <w:sz w:val="28"/>
        </w:rPr>
        <w:t xml:space="preserve">39-бап </w:t>
      </w:r>
    </w:p>
    <w:p>
      <w:pPr>
        <w:spacing w:after="0"/>
        <w:ind w:left="0"/>
        <w:jc w:val="both"/>
      </w:pPr>
      <w:r>
        <w:rPr>
          <w:rFonts w:ascii="Times New Roman"/>
          <w:b w:val="false"/>
          <w:i w:val="false"/>
          <w:color w:val="000000"/>
          <w:sz w:val="28"/>
        </w:rPr>
        <w:t xml:space="preserve">
      Вексель ұстаушыны аударым векселi бойынша төлемдi мерзiмiнен бұрын қабылдауға мәжбүр етуге болмайды. </w:t>
      </w:r>
    </w:p>
    <w:p>
      <w:pPr>
        <w:spacing w:after="0"/>
        <w:ind w:left="0"/>
        <w:jc w:val="both"/>
      </w:pPr>
      <w:r>
        <w:rPr>
          <w:rFonts w:ascii="Times New Roman"/>
          <w:b w:val="false"/>
          <w:i w:val="false"/>
          <w:color w:val="000000"/>
          <w:sz w:val="28"/>
        </w:rPr>
        <w:t xml:space="preserve">
      Төлемдi мерзiмiнен бұрын жасаған төлем төлеушi оған өз бетiнше тәуекел етедi. </w:t>
      </w:r>
    </w:p>
    <w:p>
      <w:pPr>
        <w:spacing w:after="0"/>
        <w:ind w:left="0"/>
        <w:jc w:val="both"/>
      </w:pPr>
      <w:r>
        <w:rPr>
          <w:rFonts w:ascii="Times New Roman"/>
          <w:b w:val="false"/>
          <w:i w:val="false"/>
          <w:color w:val="000000"/>
          <w:sz w:val="28"/>
        </w:rPr>
        <w:t xml:space="preserve">
      Төлемдi мерзiмiнде төлеген адам, егер тек қана оның тарапынан алдау немесе өрескел абайсыздық болмаса, мiндеттемелерден босатылады. Ол индоссанттардың қойған қолдарын емес, индоссаменттердiң кезектi қатарының дұрыстығын тексерiп отыруға мiндеттi. </w:t>
      </w:r>
    </w:p>
    <w:p>
      <w:pPr>
        <w:spacing w:after="0"/>
        <w:ind w:left="0"/>
        <w:jc w:val="both"/>
      </w:pPr>
      <w:r>
        <w:rPr>
          <w:rFonts w:ascii="Times New Roman"/>
          <w:b/>
          <w:i w:val="false"/>
          <w:color w:val="000000"/>
          <w:sz w:val="28"/>
        </w:rPr>
        <w:t xml:space="preserve">40-бап </w:t>
      </w:r>
    </w:p>
    <w:p>
      <w:pPr>
        <w:spacing w:after="0"/>
        <w:ind w:left="0"/>
        <w:jc w:val="both"/>
      </w:pPr>
      <w:r>
        <w:rPr>
          <w:rFonts w:ascii="Times New Roman"/>
          <w:b w:val="false"/>
          <w:i w:val="false"/>
          <w:color w:val="000000"/>
          <w:sz w:val="28"/>
        </w:rPr>
        <w:t xml:space="preserve">
      Егер аударым векселi төлем төленетiн жерде жүрмейтiн валютамен жазылып берiлсе, онда оның сомасын төлем мерзiмi басталған күнгi бағам бойынша жергiлiктi валютамен төлеуге болады. Егер борышкер төлем жасау мерзiмiн өткiзiп алса, онда вексель ұстаушы өз қалауы бойынша аударым векселiнiң сомасы жергiлiктi валютаның бағамымен не төлем мерзiмi басталған күнгi, не төлем төленетiн күнгi бағаммен төленуiн талап ете алады. </w:t>
      </w:r>
    </w:p>
    <w:p>
      <w:pPr>
        <w:spacing w:after="0"/>
        <w:ind w:left="0"/>
        <w:jc w:val="both"/>
      </w:pPr>
      <w:r>
        <w:rPr>
          <w:rFonts w:ascii="Times New Roman"/>
          <w:b w:val="false"/>
          <w:i w:val="false"/>
          <w:color w:val="000000"/>
          <w:sz w:val="28"/>
        </w:rPr>
        <w:t xml:space="preserve">
      Шетел валютасының бағамы төлем төленетiн жерде қолданылып жүрген қалыптасқан жағдайларға сәйкес белгiленедi. Алайда вексель берушi төленуге тиiстi сома вексельде көрсетiлген бағам бойынша есептелетiнiн ескерте алады. </w:t>
      </w:r>
    </w:p>
    <w:p>
      <w:pPr>
        <w:spacing w:after="0"/>
        <w:ind w:left="0"/>
        <w:jc w:val="both"/>
      </w:pPr>
      <w:r>
        <w:rPr>
          <w:rFonts w:ascii="Times New Roman"/>
          <w:b w:val="false"/>
          <w:i w:val="false"/>
          <w:color w:val="000000"/>
          <w:sz w:val="28"/>
        </w:rPr>
        <w:t xml:space="preserve">
      Егер аударым векселiнiң сомасы оны берген елдiң және төлем төленетiн елдiң бiрдей атаудағы, бiрақ түрлi бағамдағы валютасымен көрсетiлсе, төлем төленетiн жердiң валютасы көзделгенiн аңғартады. </w:t>
      </w:r>
    </w:p>
    <w:p>
      <w:pPr>
        <w:spacing w:after="0"/>
        <w:ind w:left="0"/>
        <w:jc w:val="both"/>
      </w:pPr>
      <w:r>
        <w:rPr>
          <w:rFonts w:ascii="Times New Roman"/>
          <w:b/>
          <w:i w:val="false"/>
          <w:color w:val="000000"/>
          <w:sz w:val="28"/>
        </w:rPr>
        <w:t xml:space="preserve">41-бап </w:t>
      </w:r>
    </w:p>
    <w:p>
      <w:pPr>
        <w:spacing w:after="0"/>
        <w:ind w:left="0"/>
        <w:jc w:val="both"/>
      </w:pPr>
      <w:r>
        <w:rPr>
          <w:rFonts w:ascii="Times New Roman"/>
          <w:b w:val="false"/>
          <w:i w:val="false"/>
          <w:color w:val="000000"/>
          <w:sz w:val="28"/>
        </w:rPr>
        <w:t xml:space="preserve">
      Аударым векселiн 37-баптағы көрсетiлген төлем мерзiмiне ұсынбаған жағдайда, әрбiр борышкер вексель ұстаушының есебiнен тәуекелге барып, вексель сомасын заңмен арнайы уәкiлеттiк берiлген тұлғаның депозитiне салуға құқығы бар. </w:t>
      </w:r>
    </w:p>
    <w:bookmarkStart w:name="z50" w:id="47"/>
    <w:p>
      <w:pPr>
        <w:spacing w:after="0"/>
        <w:ind w:left="0"/>
        <w:jc w:val="left"/>
      </w:pPr>
      <w:r>
        <w:rPr>
          <w:rFonts w:ascii="Times New Roman"/>
          <w:b/>
          <w:i w:val="false"/>
          <w:color w:val="000000"/>
        </w:rPr>
        <w:t xml:space="preserve"> 7-тарау. Акцепт емес немесе төлем жасалмаған жағдайда талап</w:t>
      </w:r>
      <w:r>
        <w:br/>
      </w:r>
      <w:r>
        <w:rPr>
          <w:rFonts w:ascii="Times New Roman"/>
          <w:b/>
          <w:i w:val="false"/>
          <w:color w:val="000000"/>
        </w:rPr>
        <w:t>ету</w:t>
      </w:r>
    </w:p>
    <w:bookmarkEnd w:id="47"/>
    <w:p>
      <w:pPr>
        <w:spacing w:after="0"/>
        <w:ind w:left="0"/>
        <w:jc w:val="both"/>
      </w:pPr>
      <w:r>
        <w:rPr>
          <w:rFonts w:ascii="Times New Roman"/>
          <w:b/>
          <w:i w:val="false"/>
          <w:color w:val="000000"/>
          <w:sz w:val="28"/>
        </w:rPr>
        <w:t xml:space="preserve">42-бап </w:t>
      </w:r>
    </w:p>
    <w:p>
      <w:pPr>
        <w:spacing w:after="0"/>
        <w:ind w:left="0"/>
        <w:jc w:val="both"/>
      </w:pPr>
      <w:r>
        <w:rPr>
          <w:rFonts w:ascii="Times New Roman"/>
          <w:b w:val="false"/>
          <w:i w:val="false"/>
          <w:color w:val="000000"/>
          <w:sz w:val="28"/>
        </w:rPr>
        <w:t xml:space="preserve">
      Вексель ұстаушы индоссантқа, вексель берушiге және басқа мiндеттi тұлғаларға қарсы өзiнiң регресс құқықтарын: </w:t>
      </w:r>
    </w:p>
    <w:p>
      <w:pPr>
        <w:spacing w:after="0"/>
        <w:ind w:left="0"/>
        <w:jc w:val="both"/>
      </w:pPr>
      <w:r>
        <w:rPr>
          <w:rFonts w:ascii="Times New Roman"/>
          <w:b w:val="false"/>
          <w:i w:val="false"/>
          <w:color w:val="000000"/>
          <w:sz w:val="28"/>
        </w:rPr>
        <w:t xml:space="preserve">
      төлем мерзiмi басталғанда; </w:t>
      </w:r>
    </w:p>
    <w:p>
      <w:pPr>
        <w:spacing w:after="0"/>
        <w:ind w:left="0"/>
        <w:jc w:val="both"/>
      </w:pPr>
      <w:r>
        <w:rPr>
          <w:rFonts w:ascii="Times New Roman"/>
          <w:b w:val="false"/>
          <w:i w:val="false"/>
          <w:color w:val="000000"/>
          <w:sz w:val="28"/>
        </w:rPr>
        <w:t xml:space="preserve">
      төлем жасалмаған болса; </w:t>
      </w:r>
    </w:p>
    <w:p>
      <w:pPr>
        <w:spacing w:after="0"/>
        <w:ind w:left="0"/>
        <w:jc w:val="both"/>
      </w:pPr>
      <w:r>
        <w:rPr>
          <w:rFonts w:ascii="Times New Roman"/>
          <w:b w:val="false"/>
          <w:i w:val="false"/>
          <w:color w:val="000000"/>
          <w:sz w:val="28"/>
        </w:rPr>
        <w:t xml:space="preserve">
      төлем мерзiмi басталмай-ақ: </w:t>
      </w:r>
    </w:p>
    <w:bookmarkStart w:name="z173" w:id="48"/>
    <w:p>
      <w:pPr>
        <w:spacing w:after="0"/>
        <w:ind w:left="0"/>
        <w:jc w:val="both"/>
      </w:pPr>
      <w:r>
        <w:rPr>
          <w:rFonts w:ascii="Times New Roman"/>
          <w:b w:val="false"/>
          <w:i w:val="false"/>
          <w:color w:val="000000"/>
          <w:sz w:val="28"/>
        </w:rPr>
        <w:t xml:space="preserve">
      1) егер акцептен толық немесе iшiнара бас тартылса; </w:t>
      </w:r>
    </w:p>
    <w:bookmarkEnd w:id="48"/>
    <w:bookmarkStart w:name="z174" w:id="49"/>
    <w:p>
      <w:pPr>
        <w:spacing w:after="0"/>
        <w:ind w:left="0"/>
        <w:jc w:val="both"/>
      </w:pPr>
      <w:r>
        <w:rPr>
          <w:rFonts w:ascii="Times New Roman"/>
          <w:b w:val="false"/>
          <w:i w:val="false"/>
          <w:color w:val="000000"/>
          <w:sz w:val="28"/>
        </w:rPr>
        <w:t xml:space="preserve">
      2) төлем төлеушi, оның вексельдi акцептегенiне немесе акцептемегенiне қарамастан банкрот деп танылған жағдайда, жағдаяты сот арқылы анықталмаса да ол төлем төлеудi тоқтатқан жағдайда немесе оның мүлкiнен өндiрiп алуды өтiну нәтижесiз болған жағдайда; </w:t>
      </w:r>
    </w:p>
    <w:bookmarkEnd w:id="49"/>
    <w:bookmarkStart w:name="z175" w:id="50"/>
    <w:p>
      <w:pPr>
        <w:spacing w:after="0"/>
        <w:ind w:left="0"/>
        <w:jc w:val="both"/>
      </w:pPr>
      <w:r>
        <w:rPr>
          <w:rFonts w:ascii="Times New Roman"/>
          <w:b w:val="false"/>
          <w:i w:val="false"/>
          <w:color w:val="000000"/>
          <w:sz w:val="28"/>
        </w:rPr>
        <w:t xml:space="preserve">
      3) вексель берушi акцептке жатпайтын вексель бойынша банкрот деп танылған жағдайда жүзеге асыра алады. </w:t>
      </w:r>
    </w:p>
    <w:bookmarkEnd w:id="50"/>
    <w:p>
      <w:pPr>
        <w:spacing w:after="0"/>
        <w:ind w:left="0"/>
        <w:jc w:val="both"/>
      </w:pPr>
      <w:r>
        <w:rPr>
          <w:rFonts w:ascii="Times New Roman"/>
          <w:b w:val="false"/>
          <w:i w:val="false"/>
          <w:color w:val="000000"/>
          <w:sz w:val="28"/>
        </w:rPr>
        <w:t xml:space="preserve">
      Төлем төлеушiнiң төлемдi тоқтату фактiсiн сот арқылы анықтау тәртiбi, сондай-ақ мүлiктi өндiрiп алуға өтiнiш жасау тәртiбi осы Заңның 94-бабында белгiленген. </w:t>
      </w:r>
    </w:p>
    <w:p>
      <w:pPr>
        <w:spacing w:after="0"/>
        <w:ind w:left="0"/>
        <w:jc w:val="both"/>
      </w:pPr>
      <w:r>
        <w:rPr>
          <w:rFonts w:ascii="Times New Roman"/>
          <w:b w:val="false"/>
          <w:i w:val="false"/>
          <w:color w:val="000000"/>
          <w:sz w:val="28"/>
        </w:rPr>
        <w:t xml:space="preserve">
      Вексель бойынша акцепт пен төлем үшiн жауап беретiн тұлғаларға керi талапты вексель бойынша төлем мерзiмiнен кешiктiрмей қоюға болады (осы баптың 2 және 3-тармақтары үшiн). </w:t>
      </w:r>
    </w:p>
    <w:p>
      <w:pPr>
        <w:spacing w:after="0"/>
        <w:ind w:left="0"/>
        <w:jc w:val="both"/>
      </w:pPr>
      <w:r>
        <w:rPr>
          <w:rFonts w:ascii="Times New Roman"/>
          <w:b/>
          <w:i w:val="false"/>
          <w:color w:val="000000"/>
          <w:sz w:val="28"/>
        </w:rPr>
        <w:t xml:space="preserve">43-бап </w:t>
      </w:r>
    </w:p>
    <w:p>
      <w:pPr>
        <w:spacing w:after="0"/>
        <w:ind w:left="0"/>
        <w:jc w:val="both"/>
      </w:pPr>
      <w:r>
        <w:rPr>
          <w:rFonts w:ascii="Times New Roman"/>
          <w:b w:val="false"/>
          <w:i w:val="false"/>
          <w:color w:val="000000"/>
          <w:sz w:val="28"/>
        </w:rPr>
        <w:t xml:space="preserve">
      Акцептен немесе төлемнен бас тарту - бас тарту фактiсiн куәландыратын актiмен расталуға тиiс (акцепт емес немесе төлем төлемеу наразылығы). </w:t>
      </w:r>
    </w:p>
    <w:p>
      <w:pPr>
        <w:spacing w:after="0"/>
        <w:ind w:left="0"/>
        <w:jc w:val="both"/>
      </w:pPr>
      <w:r>
        <w:rPr>
          <w:rFonts w:ascii="Times New Roman"/>
          <w:b w:val="false"/>
          <w:i w:val="false"/>
          <w:color w:val="000000"/>
          <w:sz w:val="28"/>
        </w:rPr>
        <w:t xml:space="preserve">
      Вексель берушi аударым векселiнiң өз мәтiнiнде ресми акт арқылы наразылық жасауды талап еткен жағдайларды қоспағанда, наразылық вексельдiң өзiнде жасалып және төлем төлеушi қол қойған өтiнiшпен алмастырылуы мүмкiн. Мұндай өтiнiш наразылық бiлдiру үшiн белгiленген мерзiмде жасалуға және Қазақстан Республикасының қолданылып жүрген заңдарына сәйкес тiзiлiмдемеге енгiзуге тиiс. Бұл орайда күнi белгiленбеген индоссамент наразылық бiлдiрiлгенге дейiн қойылған деп есептеледi. </w:t>
      </w:r>
    </w:p>
    <w:p>
      <w:pPr>
        <w:spacing w:after="0"/>
        <w:ind w:left="0"/>
        <w:jc w:val="both"/>
      </w:pPr>
      <w:r>
        <w:rPr>
          <w:rFonts w:ascii="Times New Roman"/>
          <w:b w:val="false"/>
          <w:i w:val="false"/>
          <w:color w:val="000000"/>
          <w:sz w:val="28"/>
        </w:rPr>
        <w:t xml:space="preserve">
      Акцептемеуге наразылық акцептке ұсыну үшiн белгiленген мерзiмде жасалуға тиiс. Егер 23-баптың бiрiншi азатжолында көзделген жағдайда, бiрiншi рет ұсыну мерзiмнiң соңғы күнi орын алса, онда наразылық бiлдiру келесi күнi жасалуы да мүмкiн. </w:t>
      </w:r>
    </w:p>
    <w:p>
      <w:pPr>
        <w:spacing w:after="0"/>
        <w:ind w:left="0"/>
        <w:jc w:val="both"/>
      </w:pPr>
      <w:r>
        <w:rPr>
          <w:rFonts w:ascii="Times New Roman"/>
          <w:b w:val="false"/>
          <w:i w:val="false"/>
          <w:color w:val="000000"/>
          <w:sz w:val="28"/>
        </w:rPr>
        <w:t xml:space="preserve">
      Төлем төлемеу наразылығы аударым векселi төленетiн күнi не келесi екi жұмыс күнiнiң бiрiнде жасалуға тиiс. </w:t>
      </w:r>
    </w:p>
    <w:p>
      <w:pPr>
        <w:spacing w:after="0"/>
        <w:ind w:left="0"/>
        <w:jc w:val="both"/>
      </w:pPr>
      <w:r>
        <w:rPr>
          <w:rFonts w:ascii="Times New Roman"/>
          <w:b w:val="false"/>
          <w:i w:val="false"/>
          <w:color w:val="000000"/>
          <w:sz w:val="28"/>
        </w:rPr>
        <w:t xml:space="preserve">
      Акцептемеу наразылығы төлемге ұсынудан және төлем төлемеу наразылығынан босатады. </w:t>
      </w:r>
    </w:p>
    <w:p>
      <w:pPr>
        <w:spacing w:after="0"/>
        <w:ind w:left="0"/>
        <w:jc w:val="both"/>
      </w:pPr>
      <w:r>
        <w:rPr>
          <w:rFonts w:ascii="Times New Roman"/>
          <w:b w:val="false"/>
          <w:i w:val="false"/>
          <w:color w:val="000000"/>
          <w:sz w:val="28"/>
        </w:rPr>
        <w:t xml:space="preserve">
      Төлем төлеушi вексельдi акцептегенiне немесе акцептемегенiне қарамастан төлемдi тоқтатқан жағдайда немесе вексель ұстаушы төлем төлеушiнiң мүлкiнен өндiрiп алуға жасаған әрекетi нәтижесiз болған жағдайда, төлем төлеушiге төлеу үшiн вексельдi ұсынғаннан кейiн және наразылық бiлдiрiлгеннен кейiн ғана вексель ұстаушы өзiне берiлген құқықтарын жүзеге асыра алады. </w:t>
      </w:r>
    </w:p>
    <w:p>
      <w:pPr>
        <w:spacing w:after="0"/>
        <w:ind w:left="0"/>
        <w:jc w:val="both"/>
      </w:pPr>
      <w:r>
        <w:rPr>
          <w:rFonts w:ascii="Times New Roman"/>
          <w:b w:val="false"/>
          <w:i w:val="false"/>
          <w:color w:val="000000"/>
          <w:sz w:val="28"/>
        </w:rPr>
        <w:t xml:space="preserve">
      Төлем төлеушi вексельдi акцептегенiне, немесе акцептемегенiне қарамастан, банкрот деп танылған жағдайда, сондай-ақ акцептеуге жатпайтын вексель бойынша вексель берушi банкрот деп танылған жағдайда, вексель ұстаушының өзiне берiлген құқықтарын жүзеге асыру үшiн сот органдарының оны банкрот деп тану туралы ұйғарымын ұсынуының өзi жеткiлiктi болады. </w:t>
      </w:r>
    </w:p>
    <w:p>
      <w:pPr>
        <w:spacing w:after="0"/>
        <w:ind w:left="0"/>
        <w:jc w:val="both"/>
      </w:pPr>
      <w:r>
        <w:rPr>
          <w:rFonts w:ascii="Times New Roman"/>
          <w:b/>
          <w:i w:val="false"/>
          <w:color w:val="000000"/>
          <w:sz w:val="28"/>
        </w:rPr>
        <w:t xml:space="preserve">44-бап </w:t>
      </w:r>
    </w:p>
    <w:p>
      <w:pPr>
        <w:spacing w:after="0"/>
        <w:ind w:left="0"/>
        <w:jc w:val="both"/>
      </w:pPr>
      <w:r>
        <w:rPr>
          <w:rFonts w:ascii="Times New Roman"/>
          <w:b w:val="false"/>
          <w:i w:val="false"/>
          <w:color w:val="000000"/>
          <w:sz w:val="28"/>
        </w:rPr>
        <w:t xml:space="preserve">
      Вексель ұстаушы өзiнiң индоссанты мен вексель берушiсiн акцептелмегенi немесе төлем төленбегенi туралы наразылық бiлдiрiлген күннен кейiнгi төрт жұмыс күнi iшiнде немесе "шығынсыз айналым" деген ескерту болған жағдайда, ұсынудан кейiнгi күнi хабардар етуi тиiс. Әрбiр индоссант хабарлама алғаннан кейiнгi екi жұмыс күнi iшiнде өздерi алған хабарламасымен қатар алдыңғы хабарламаны жолдаушылардың атаулары мен мекен-жайларын, өзiнiң индоссантына және одан әрi вексель берушiге дейiн жеткенше хабарлауға тиiс. Жоғарыда аталған мерзiмдер алдыңғы хабарлама алынған сәттен бастап саналады. </w:t>
      </w:r>
    </w:p>
    <w:p>
      <w:pPr>
        <w:spacing w:after="0"/>
        <w:ind w:left="0"/>
        <w:jc w:val="both"/>
      </w:pPr>
      <w:r>
        <w:rPr>
          <w:rFonts w:ascii="Times New Roman"/>
          <w:b w:val="false"/>
          <w:i w:val="false"/>
          <w:color w:val="000000"/>
          <w:sz w:val="28"/>
        </w:rPr>
        <w:t xml:space="preserve">
      Егер аударым векселiне өзiнiң қолын қойған әлдекiмге алдыңғы азатжолға сәйкес хабарлама жiберiлетiн болса, онда дәл сондай хабарлама сол мерзiмде ол үшiн аваль берген адамға жiберiлуi тиiс. </w:t>
      </w:r>
    </w:p>
    <w:p>
      <w:pPr>
        <w:spacing w:after="0"/>
        <w:ind w:left="0"/>
        <w:jc w:val="both"/>
      </w:pPr>
      <w:r>
        <w:rPr>
          <w:rFonts w:ascii="Times New Roman"/>
          <w:b w:val="false"/>
          <w:i w:val="false"/>
          <w:color w:val="000000"/>
          <w:sz w:val="28"/>
        </w:rPr>
        <w:t xml:space="preserve">
      Егер индоссанттардың бiреуi өзiнiң мекен-жайын көрсетпеген жағдайда немесе анықтап жазбаған жағдайда, оның алдындағы индоссантқа хабарлама жiберiлгеннiң өзi жеткiлiктi болады. </w:t>
      </w:r>
    </w:p>
    <w:p>
      <w:pPr>
        <w:spacing w:after="0"/>
        <w:ind w:left="0"/>
        <w:jc w:val="both"/>
      </w:pPr>
      <w:r>
        <w:rPr>
          <w:rFonts w:ascii="Times New Roman"/>
          <w:b w:val="false"/>
          <w:i w:val="false"/>
          <w:color w:val="000000"/>
          <w:sz w:val="28"/>
        </w:rPr>
        <w:t xml:space="preserve">
      Хабарламаны жiберушi адам оны қандай түрде болса да, тiптi аударым векселiнiң өзiн қайтару жолымен де жасай алады. </w:t>
      </w:r>
    </w:p>
    <w:p>
      <w:pPr>
        <w:spacing w:after="0"/>
        <w:ind w:left="0"/>
        <w:jc w:val="both"/>
      </w:pPr>
      <w:r>
        <w:rPr>
          <w:rFonts w:ascii="Times New Roman"/>
          <w:b w:val="false"/>
          <w:i w:val="false"/>
          <w:color w:val="000000"/>
          <w:sz w:val="28"/>
        </w:rPr>
        <w:t xml:space="preserve">
      Ол хабарламаны белгiленген мерзiмiнде жолдағанын дәлелдеуi тиiс. Егер мазмұнында хабарлама жазылған хат почта арқылы аталған мерзiмде жөнелтiлген болса, мерзiм сақталған деп есептеледi. </w:t>
      </w:r>
    </w:p>
    <w:p>
      <w:pPr>
        <w:spacing w:after="0"/>
        <w:ind w:left="0"/>
        <w:jc w:val="both"/>
      </w:pPr>
      <w:r>
        <w:rPr>
          <w:rFonts w:ascii="Times New Roman"/>
          <w:b w:val="false"/>
          <w:i w:val="false"/>
          <w:color w:val="000000"/>
          <w:sz w:val="28"/>
        </w:rPr>
        <w:t xml:space="preserve">
      Жоғарыда аталған мерзiмде хабарламаны кiмде-кiм жiбермесе, ол өз құқығын жоғалтпайды; ол өзiнiң ұқыпсыздығынан келуi мүмкiн зиян үшiн жауап бередi, алайда өтелетiн зиянның мөлшерiн аударым векселiнiң сомасынан арттыруға болмайды. </w:t>
      </w:r>
    </w:p>
    <w:p>
      <w:pPr>
        <w:spacing w:after="0"/>
        <w:ind w:left="0"/>
        <w:jc w:val="both"/>
      </w:pPr>
      <w:r>
        <w:rPr>
          <w:rFonts w:ascii="Times New Roman"/>
          <w:b w:val="false"/>
          <w:i w:val="false"/>
          <w:color w:val="000000"/>
          <w:sz w:val="28"/>
        </w:rPr>
        <w:t xml:space="preserve">
      Акцептемеу немесе төлем төлемеу туралы наразылық бiлдiрiлген жағдайда, нотариус вексельдегi бар не наразылық жасалуын талап еткен адамдардан алынған мекен-жайларға сәйкес оларға жазбаша хабарлама жiбере отырып, вексель бойынша барлық мiндеттi тұлғаларды бұл туралы ескертуге мiндеттi. Мұндай хабарламаның шығындары наразылық жөнiндегi шығындарға қосылады. </w:t>
      </w:r>
    </w:p>
    <w:p>
      <w:pPr>
        <w:spacing w:after="0"/>
        <w:ind w:left="0"/>
        <w:jc w:val="both"/>
      </w:pPr>
      <w:r>
        <w:rPr>
          <w:rFonts w:ascii="Times New Roman"/>
          <w:b/>
          <w:i w:val="false"/>
          <w:color w:val="000000"/>
          <w:sz w:val="28"/>
        </w:rPr>
        <w:t xml:space="preserve">45-бап </w:t>
      </w:r>
    </w:p>
    <w:p>
      <w:pPr>
        <w:spacing w:after="0"/>
        <w:ind w:left="0"/>
        <w:jc w:val="both"/>
      </w:pPr>
      <w:r>
        <w:rPr>
          <w:rFonts w:ascii="Times New Roman"/>
          <w:b w:val="false"/>
          <w:i w:val="false"/>
          <w:color w:val="000000"/>
          <w:sz w:val="28"/>
        </w:rPr>
        <w:t xml:space="preserve">
      Вексель берушi, индоссант немесе авальшы құжатқа енгiзiлген және "шығынсыз айналым", "наразылықсыз" деген ескертуiне немесе соған бара-бар өзге де кез келген ескертулерге қол қойылуы арқылы вексель ұстаушыны акцептемеу немесе төлем төлемеу наразылығы регресiн жасау құқықтарын жүзеге асырудан босата алады. </w:t>
      </w:r>
    </w:p>
    <w:p>
      <w:pPr>
        <w:spacing w:after="0"/>
        <w:ind w:left="0"/>
        <w:jc w:val="both"/>
      </w:pPr>
      <w:r>
        <w:rPr>
          <w:rFonts w:ascii="Times New Roman"/>
          <w:b w:val="false"/>
          <w:i w:val="false"/>
          <w:color w:val="000000"/>
          <w:sz w:val="28"/>
        </w:rPr>
        <w:t xml:space="preserve">
      Бұл ескерту вексель ұстаушыны аударым векселiн мерзiмiнде ұсынудан да, мезгiлiнде хабарлама жiберуден де босатпайды. Келiсiлген мерзiмдi сақтамау вексель ұстаушымен дауласқанда бұл жағдаятқа сiлтеме жасайтындарға дәлел болады. </w:t>
      </w:r>
    </w:p>
    <w:p>
      <w:pPr>
        <w:spacing w:after="0"/>
        <w:ind w:left="0"/>
        <w:jc w:val="both"/>
      </w:pPr>
      <w:r>
        <w:rPr>
          <w:rFonts w:ascii="Times New Roman"/>
          <w:b w:val="false"/>
          <w:i w:val="false"/>
          <w:color w:val="000000"/>
          <w:sz w:val="28"/>
        </w:rPr>
        <w:t xml:space="preserve">
      Егер ескертудi вексель берушi енгiзген болса, онда вексельге қол қойған барлық тұлғаларға оның күшi болады; егер оны индоссант немесе авальшы енгiзген болса, онда оның күшi оның өзiне ғана қолданылады. </w:t>
      </w:r>
    </w:p>
    <w:p>
      <w:pPr>
        <w:spacing w:after="0"/>
        <w:ind w:left="0"/>
        <w:jc w:val="both"/>
      </w:pPr>
      <w:r>
        <w:rPr>
          <w:rFonts w:ascii="Times New Roman"/>
          <w:b w:val="false"/>
          <w:i w:val="false"/>
          <w:color w:val="000000"/>
          <w:sz w:val="28"/>
        </w:rPr>
        <w:t xml:space="preserve">
      Егер вексель берушiнiң енгiзген ескертпесiне қарамай, вексель ұстаушы наразылық бiлдiрсе, онда наразылық бойынша шығындарды оның өзi көретiн болады. Егер ескертпенi индоссант немесе авальшы жасаған болса, онда наразылық шығындары, егер ол жасалса өздерiнiң қолын қойған барлық тұлғалардан талап етiлуi мүмкiн. </w:t>
      </w:r>
    </w:p>
    <w:p>
      <w:pPr>
        <w:spacing w:after="0"/>
        <w:ind w:left="0"/>
        <w:jc w:val="both"/>
      </w:pPr>
      <w:r>
        <w:rPr>
          <w:rFonts w:ascii="Times New Roman"/>
          <w:b/>
          <w:i w:val="false"/>
          <w:color w:val="000000"/>
          <w:sz w:val="28"/>
        </w:rPr>
        <w:t xml:space="preserve">46-бап </w:t>
      </w:r>
    </w:p>
    <w:p>
      <w:pPr>
        <w:spacing w:after="0"/>
        <w:ind w:left="0"/>
        <w:jc w:val="both"/>
      </w:pPr>
      <w:r>
        <w:rPr>
          <w:rFonts w:ascii="Times New Roman"/>
          <w:b w:val="false"/>
          <w:i w:val="false"/>
          <w:color w:val="000000"/>
          <w:sz w:val="28"/>
        </w:rPr>
        <w:t xml:space="preserve">
      Барлық аударым векселiн берушiлер, акцептегендер, индоссант ұсынушылар немесе оған аваль қойғандар вексель ұстаушының алдында бiрдей мiндеттi болып табылады. </w:t>
      </w:r>
    </w:p>
    <w:p>
      <w:pPr>
        <w:spacing w:after="0"/>
        <w:ind w:left="0"/>
        <w:jc w:val="both"/>
      </w:pPr>
      <w:r>
        <w:rPr>
          <w:rFonts w:ascii="Times New Roman"/>
          <w:b w:val="false"/>
          <w:i w:val="false"/>
          <w:color w:val="000000"/>
          <w:sz w:val="28"/>
        </w:rPr>
        <w:t xml:space="preserve">
      Вексель ұстаушы барлық осындай тұлғаларға талап қоюға, олардың қабылдаған мiндеттерiн сақтау ретiн бұзуға мәжбүр болмағанмен, әрқайсысына жеке-жеке және барлығына бiрге талап қоюға құқылы. </w:t>
      </w:r>
    </w:p>
    <w:p>
      <w:pPr>
        <w:spacing w:after="0"/>
        <w:ind w:left="0"/>
        <w:jc w:val="both"/>
      </w:pPr>
      <w:r>
        <w:rPr>
          <w:rFonts w:ascii="Times New Roman"/>
          <w:b w:val="false"/>
          <w:i w:val="false"/>
          <w:color w:val="000000"/>
          <w:sz w:val="28"/>
        </w:rPr>
        <w:t xml:space="preserve">
      Аударым векселiне қол қойған адамдардың әрқайсысы оны төлегеннен кейiн осындай құқықтарға ие бола алады. </w:t>
      </w:r>
    </w:p>
    <w:p>
      <w:pPr>
        <w:spacing w:after="0"/>
        <w:ind w:left="0"/>
        <w:jc w:val="both"/>
      </w:pPr>
      <w:r>
        <w:rPr>
          <w:rFonts w:ascii="Times New Roman"/>
          <w:b w:val="false"/>
          <w:i w:val="false"/>
          <w:color w:val="000000"/>
          <w:sz w:val="28"/>
        </w:rPr>
        <w:t xml:space="preserve">
      Мiндеттi адамдардың бiрiне талап қою, тiптi олар алғашқы жауапкерден кейiн мiндеттенсе де, басқаларға да талап қоюға кедергi бола алмайды. </w:t>
      </w:r>
    </w:p>
    <w:p>
      <w:pPr>
        <w:spacing w:after="0"/>
        <w:ind w:left="0"/>
        <w:jc w:val="both"/>
      </w:pPr>
      <w:r>
        <w:rPr>
          <w:rFonts w:ascii="Times New Roman"/>
          <w:b/>
          <w:i w:val="false"/>
          <w:color w:val="000000"/>
          <w:sz w:val="28"/>
        </w:rPr>
        <w:t xml:space="preserve">47-бап </w:t>
      </w:r>
    </w:p>
    <w:p>
      <w:pPr>
        <w:spacing w:after="0"/>
        <w:ind w:left="0"/>
        <w:jc w:val="both"/>
      </w:pPr>
      <w:r>
        <w:rPr>
          <w:rFonts w:ascii="Times New Roman"/>
          <w:b w:val="false"/>
          <w:i w:val="false"/>
          <w:color w:val="000000"/>
          <w:sz w:val="28"/>
        </w:rPr>
        <w:t xml:space="preserve">
      Вексель ұстаушы өзi талап қоятындардан мыналарды талап ете алады: </w:t>
      </w:r>
    </w:p>
    <w:bookmarkStart w:name="z176" w:id="51"/>
    <w:p>
      <w:pPr>
        <w:spacing w:after="0"/>
        <w:ind w:left="0"/>
        <w:jc w:val="both"/>
      </w:pPr>
      <w:r>
        <w:rPr>
          <w:rFonts w:ascii="Times New Roman"/>
          <w:b w:val="false"/>
          <w:i w:val="false"/>
          <w:color w:val="000000"/>
          <w:sz w:val="28"/>
        </w:rPr>
        <w:t xml:space="preserve">
      1) егер шарт қойылмаса, акцептелмеген немесе төлем төленбеген аударым векселiнiң сомасын процентiмен; </w:t>
      </w:r>
    </w:p>
    <w:bookmarkEnd w:id="51"/>
    <w:bookmarkStart w:name="z177" w:id="52"/>
    <w:p>
      <w:pPr>
        <w:spacing w:after="0"/>
        <w:ind w:left="0"/>
        <w:jc w:val="both"/>
      </w:pPr>
      <w:r>
        <w:rPr>
          <w:rFonts w:ascii="Times New Roman"/>
          <w:b w:val="false"/>
          <w:i w:val="false"/>
          <w:color w:val="000000"/>
          <w:sz w:val="28"/>
        </w:rPr>
        <w:t xml:space="preserve">
      2) вексель төленуге тиiстi күнгi Қазақстан Республикасы Ұлттық Банкінің базалық мөлшерлемесінің мөлшерiнде вексель сомасынан өсiм; </w:t>
      </w:r>
    </w:p>
    <w:bookmarkEnd w:id="52"/>
    <w:bookmarkStart w:name="z178" w:id="53"/>
    <w:p>
      <w:pPr>
        <w:spacing w:after="0"/>
        <w:ind w:left="0"/>
        <w:jc w:val="both"/>
      </w:pPr>
      <w:r>
        <w:rPr>
          <w:rFonts w:ascii="Times New Roman"/>
          <w:b w:val="false"/>
          <w:i w:val="false"/>
          <w:color w:val="000000"/>
          <w:sz w:val="28"/>
        </w:rPr>
        <w:t xml:space="preserve">
      3) наразылық бiлдiру жөнiндегi шығындар, хабарлама жолдау жөнiндегi шығындар, сондай-ақ басқа да шығындар. </w:t>
      </w:r>
    </w:p>
    <w:bookmarkEnd w:id="53"/>
    <w:p>
      <w:pPr>
        <w:spacing w:after="0"/>
        <w:ind w:left="0"/>
        <w:jc w:val="both"/>
      </w:pPr>
      <w:r>
        <w:rPr>
          <w:rFonts w:ascii="Times New Roman"/>
          <w:b w:val="false"/>
          <w:i w:val="false"/>
          <w:color w:val="000000"/>
          <w:sz w:val="28"/>
        </w:rPr>
        <w:t xml:space="preserve">
      Бұдан басқа, талап қоюшы вексель ұстаушы талап қою сомасына вексель сомасынан алынатын 0,01 % мөлшерiнде комиссия жинағын қосуы мүмкiн. </w:t>
      </w:r>
    </w:p>
    <w:p>
      <w:pPr>
        <w:spacing w:after="0"/>
        <w:ind w:left="0"/>
        <w:jc w:val="both"/>
      </w:pPr>
      <w:r>
        <w:rPr>
          <w:rFonts w:ascii="Times New Roman"/>
          <w:b w:val="false"/>
          <w:i w:val="false"/>
          <w:color w:val="000000"/>
          <w:sz w:val="28"/>
        </w:rPr>
        <w:t xml:space="preserve">
      Егер талап қою төлем мерзiмi басталғанға дейiн ұсынылса, онда вексель сомасынан есептiк процент ұсталады. Бұл есептiк процент вексель ұстаушының тұратын жерiнде талап қойылған күнгi қолданымдағы ресми есептеу ставкасына (банк ставкасына) сәйкес есептеледi.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47-бапқа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48-бап </w:t>
      </w:r>
    </w:p>
    <w:p>
      <w:pPr>
        <w:spacing w:after="0"/>
        <w:ind w:left="0"/>
        <w:jc w:val="both"/>
      </w:pPr>
      <w:r>
        <w:rPr>
          <w:rFonts w:ascii="Times New Roman"/>
          <w:b w:val="false"/>
          <w:i w:val="false"/>
          <w:color w:val="000000"/>
          <w:sz w:val="28"/>
        </w:rPr>
        <w:t xml:space="preserve">
      Аударым векселiн төлеген адам, өзiнiң алдында мiндеттi адамдардан: </w:t>
      </w:r>
    </w:p>
    <w:bookmarkStart w:name="z179" w:id="54"/>
    <w:p>
      <w:pPr>
        <w:spacing w:after="0"/>
        <w:ind w:left="0"/>
        <w:jc w:val="both"/>
      </w:pPr>
      <w:r>
        <w:rPr>
          <w:rFonts w:ascii="Times New Roman"/>
          <w:b w:val="false"/>
          <w:i w:val="false"/>
          <w:color w:val="000000"/>
          <w:sz w:val="28"/>
        </w:rPr>
        <w:t xml:space="preserve">
      1) олардың төлеген барлық сомасын; </w:t>
      </w:r>
    </w:p>
    <w:bookmarkEnd w:id="54"/>
    <w:bookmarkStart w:name="z180" w:id="55"/>
    <w:p>
      <w:pPr>
        <w:spacing w:after="0"/>
        <w:ind w:left="0"/>
        <w:jc w:val="both"/>
      </w:pPr>
      <w:r>
        <w:rPr>
          <w:rFonts w:ascii="Times New Roman"/>
          <w:b w:val="false"/>
          <w:i w:val="false"/>
          <w:color w:val="000000"/>
          <w:sz w:val="28"/>
        </w:rPr>
        <w:t xml:space="preserve">
      2) талапкер вексельдi төлеген күнi Қазақстан Республикасы Ұлттық Банкінің базалық мөлшерлемесінің мөлшерiнде есептелгенде көрсетiлген сомадан проценттердi; </w:t>
      </w:r>
    </w:p>
    <w:bookmarkEnd w:id="55"/>
    <w:bookmarkStart w:name="z181" w:id="56"/>
    <w:p>
      <w:pPr>
        <w:spacing w:after="0"/>
        <w:ind w:left="0"/>
        <w:jc w:val="both"/>
      </w:pPr>
      <w:r>
        <w:rPr>
          <w:rFonts w:ascii="Times New Roman"/>
          <w:b w:val="false"/>
          <w:i w:val="false"/>
          <w:color w:val="000000"/>
          <w:sz w:val="28"/>
        </w:rPr>
        <w:t xml:space="preserve">
      3) олардың шеккен шығындарын талап ете алады. </w:t>
      </w:r>
    </w:p>
    <w:bookmarkEnd w:id="56"/>
    <w:p>
      <w:pPr>
        <w:spacing w:after="0"/>
        <w:ind w:left="0"/>
        <w:jc w:val="both"/>
      </w:pPr>
      <w:r>
        <w:rPr>
          <w:rFonts w:ascii="Times New Roman"/>
          <w:b w:val="false"/>
          <w:i w:val="false"/>
          <w:color w:val="000000"/>
          <w:sz w:val="28"/>
        </w:rPr>
        <w:t xml:space="preserve">
      Вексельдi төлеген және вексель бойынша мiндеттi адамдарға талап қойған тұлға талап қою сомасына 0,05 % мөлшерiнде комиссия жинағын қоса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49-бап </w:t>
      </w:r>
    </w:p>
    <w:p>
      <w:pPr>
        <w:spacing w:after="0"/>
        <w:ind w:left="0"/>
        <w:jc w:val="both"/>
      </w:pPr>
      <w:r>
        <w:rPr>
          <w:rFonts w:ascii="Times New Roman"/>
          <w:b w:val="false"/>
          <w:i w:val="false"/>
          <w:color w:val="000000"/>
          <w:sz w:val="28"/>
        </w:rPr>
        <w:t xml:space="preserve">
      Талап қойылатын немесе талап қойылуы мүмкiн әрбiр мiндеттi тұлға аударым векселiн төлеуге қарсы наразылығымен және төлем төлегенi жөнiндегi қолхатымен бiрге өзiне табыс етiлуiн талап ете алады. </w:t>
      </w:r>
    </w:p>
    <w:p>
      <w:pPr>
        <w:spacing w:after="0"/>
        <w:ind w:left="0"/>
        <w:jc w:val="both"/>
      </w:pPr>
      <w:r>
        <w:rPr>
          <w:rFonts w:ascii="Times New Roman"/>
          <w:b w:val="false"/>
          <w:i w:val="false"/>
          <w:color w:val="000000"/>
          <w:sz w:val="28"/>
        </w:rPr>
        <w:t xml:space="preserve">
      Аударым векселiн төлеген әрбiр индоссант өзiнiң индоссаментiн және өзiнен кейiнгi индоссанттарды да сызып тастай алады. </w:t>
      </w:r>
    </w:p>
    <w:p>
      <w:pPr>
        <w:spacing w:after="0"/>
        <w:ind w:left="0"/>
        <w:jc w:val="both"/>
      </w:pPr>
      <w:r>
        <w:rPr>
          <w:rFonts w:ascii="Times New Roman"/>
          <w:b/>
          <w:i w:val="false"/>
          <w:color w:val="000000"/>
          <w:sz w:val="28"/>
        </w:rPr>
        <w:t xml:space="preserve">50-бап </w:t>
      </w:r>
    </w:p>
    <w:p>
      <w:pPr>
        <w:spacing w:after="0"/>
        <w:ind w:left="0"/>
        <w:jc w:val="both"/>
      </w:pPr>
      <w:r>
        <w:rPr>
          <w:rFonts w:ascii="Times New Roman"/>
          <w:b w:val="false"/>
          <w:i w:val="false"/>
          <w:color w:val="000000"/>
          <w:sz w:val="28"/>
        </w:rPr>
        <w:t xml:space="preserve">
      Iшiнара акцептегеннен кейiн регресi жүзеге асырылған жағдайда, вексельге акцептелмеген соманы төлеушi сол төлем жөнiнде вексельде белгi қойылуын және өзiне сол туралы қолхат берiлуiн талап ете алады. Вексель ұстаушы мұның үстiне оған вексельдiң куәландырылған көшiрмесiн және келесi регрестi жүзеге асыра алуы үшiн наразылық актiсiн беруге мiндеттi. </w:t>
      </w:r>
    </w:p>
    <w:p>
      <w:pPr>
        <w:spacing w:after="0"/>
        <w:ind w:left="0"/>
        <w:jc w:val="both"/>
      </w:pPr>
      <w:r>
        <w:rPr>
          <w:rFonts w:ascii="Times New Roman"/>
          <w:b/>
          <w:i w:val="false"/>
          <w:color w:val="000000"/>
          <w:sz w:val="28"/>
        </w:rPr>
        <w:t xml:space="preserve">51-бап </w:t>
      </w:r>
    </w:p>
    <w:p>
      <w:pPr>
        <w:spacing w:after="0"/>
        <w:ind w:left="0"/>
        <w:jc w:val="both"/>
      </w:pPr>
      <w:r>
        <w:rPr>
          <w:rFonts w:ascii="Times New Roman"/>
          <w:b w:val="false"/>
          <w:i w:val="false"/>
          <w:color w:val="000000"/>
          <w:sz w:val="28"/>
        </w:rPr>
        <w:t xml:space="preserve">
      Талап қою құқығы бар әрбiр тұлға, басқаша ескертiлмегендiктен, өз алдында жауапты адамдардың бiрiне ұсынылуы бойынша берiлген жаңа вексель (керi тратта) арқылы сол тұлғаның тұратын жерi бойынша төлете отырып, төлем ала алады. </w:t>
      </w:r>
    </w:p>
    <w:p>
      <w:pPr>
        <w:spacing w:after="0"/>
        <w:ind w:left="0"/>
        <w:jc w:val="both"/>
      </w:pPr>
      <w:r>
        <w:rPr>
          <w:rFonts w:ascii="Times New Roman"/>
          <w:b w:val="false"/>
          <w:i w:val="false"/>
          <w:color w:val="000000"/>
          <w:sz w:val="28"/>
        </w:rPr>
        <w:t xml:space="preserve">
      Керi траттаға 47 және 48-баптарда көрсетiлген сомадан басқа керi тратта бойынша куртаж да кiредi. &lt;*&gt; </w:t>
      </w:r>
    </w:p>
    <w:p>
      <w:pPr>
        <w:spacing w:after="0"/>
        <w:ind w:left="0"/>
        <w:jc w:val="both"/>
      </w:pPr>
      <w:r>
        <w:rPr>
          <w:rFonts w:ascii="Times New Roman"/>
          <w:b w:val="false"/>
          <w:i w:val="false"/>
          <w:color w:val="000000"/>
          <w:sz w:val="28"/>
        </w:rPr>
        <w:t xml:space="preserve">
      Егер керi траттаны вексель ұстаушы берген болса, онда оның сомасы ұсынылуы бойынша мерзiмдегi аударма вексельдерi үшiн қойылған бағам бойынша белгiленедi, ол алғашқы вексель бойынша төлем төленетiн жердегi жауапты адамның тұрған жерiнде берiледi. Егер керi траттаны индоссант берген болса, онда оның сомасы ұсынылуы бойынша мерзiмдегi аударым вексельдер үшiн қойылған бағам бойынша белгiленедi, ол керi тратта бойынша вексель берушiнiң тұратын жерiндегi кепiл болған адамның тұрған жерiнде берiледi.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51-бапқа өзгерту енгізілді - Қазақстан Республикасының 2003.07.09. </w:t>
      </w:r>
      <w:r>
        <w:rPr>
          <w:rFonts w:ascii="Times New Roman"/>
          <w:b w:val="false"/>
          <w:i w:val="false"/>
          <w:color w:val="000000"/>
          <w:sz w:val="28"/>
        </w:rPr>
        <w:t>N 482</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52-бап </w:t>
      </w:r>
    </w:p>
    <w:p>
      <w:pPr>
        <w:spacing w:after="0"/>
        <w:ind w:left="0"/>
        <w:jc w:val="both"/>
      </w:pPr>
      <w:r>
        <w:rPr>
          <w:rFonts w:ascii="Times New Roman"/>
          <w:b w:val="false"/>
          <w:i w:val="false"/>
          <w:color w:val="000000"/>
          <w:sz w:val="28"/>
        </w:rPr>
        <w:t xml:space="preserve">
      Ұсынылу мерзiмiнде немесе ұсынылғаннан кейiн белгiлi бiр уақытта төленетiн аударым векселiн ұсыну үшiн; </w:t>
      </w:r>
    </w:p>
    <w:p>
      <w:pPr>
        <w:spacing w:after="0"/>
        <w:ind w:left="0"/>
        <w:jc w:val="both"/>
      </w:pPr>
      <w:r>
        <w:rPr>
          <w:rFonts w:ascii="Times New Roman"/>
          <w:b w:val="false"/>
          <w:i w:val="false"/>
          <w:color w:val="000000"/>
          <w:sz w:val="28"/>
        </w:rPr>
        <w:t xml:space="preserve">
      акцептемеу немесе төлем төлемеу наразылығын жүзеге асыру үшiн; </w:t>
      </w:r>
    </w:p>
    <w:p>
      <w:pPr>
        <w:spacing w:after="0"/>
        <w:ind w:left="0"/>
        <w:jc w:val="both"/>
      </w:pPr>
      <w:r>
        <w:rPr>
          <w:rFonts w:ascii="Times New Roman"/>
          <w:b w:val="false"/>
          <w:i w:val="false"/>
          <w:color w:val="000000"/>
          <w:sz w:val="28"/>
        </w:rPr>
        <w:t xml:space="preserve">
      "шығынсыз айналым" деген ескертпесi болған жағдайда, төлемге ұсыну үшiн, белгiленген мерзiм өткен соң вексель ұстаушы индоссанттарға қарсы, вексель берушiге қарсы және, акцептантты қоспағанда, басқа мiндеттi тұлғаларға қарсы өзiнiң құқықтарын жоғалтады. </w:t>
      </w:r>
    </w:p>
    <w:p>
      <w:pPr>
        <w:spacing w:after="0"/>
        <w:ind w:left="0"/>
        <w:jc w:val="both"/>
      </w:pPr>
      <w:r>
        <w:rPr>
          <w:rFonts w:ascii="Times New Roman"/>
          <w:b w:val="false"/>
          <w:i w:val="false"/>
          <w:color w:val="000000"/>
          <w:sz w:val="28"/>
        </w:rPr>
        <w:t xml:space="preserve">
      Вексель берушiмен келiсiлген мерзiмде акцептке ұсынылмаған жағдайда, вексель ұстаушы төлем жасамаудың салдарынан, сондай-ақ егер вексель берушi акцепт үшiн жауапкершiлiктен өзiн босатуды көздегендiктен ғана қоятын шартының мазмұнынан туындамаса, акцептемегеннiң салдарынан өзiне тиiстi құқықтарынан айырылады. </w:t>
      </w:r>
    </w:p>
    <w:p>
      <w:pPr>
        <w:spacing w:after="0"/>
        <w:ind w:left="0"/>
        <w:jc w:val="both"/>
      </w:pPr>
      <w:r>
        <w:rPr>
          <w:rFonts w:ascii="Times New Roman"/>
          <w:b w:val="false"/>
          <w:i w:val="false"/>
          <w:color w:val="000000"/>
          <w:sz w:val="28"/>
        </w:rPr>
        <w:t xml:space="preserve">
      Егер индоссаментте ұсынылу мерзiмi келiсiлсе, оған тек индоссант қана сiлтеме жасай алады. </w:t>
      </w:r>
    </w:p>
    <w:p>
      <w:pPr>
        <w:spacing w:after="0"/>
        <w:ind w:left="0"/>
        <w:jc w:val="both"/>
      </w:pPr>
      <w:r>
        <w:rPr>
          <w:rFonts w:ascii="Times New Roman"/>
          <w:b/>
          <w:i w:val="false"/>
          <w:color w:val="000000"/>
          <w:sz w:val="28"/>
        </w:rPr>
        <w:t xml:space="preserve">53-бап </w:t>
      </w:r>
    </w:p>
    <w:p>
      <w:pPr>
        <w:spacing w:after="0"/>
        <w:ind w:left="0"/>
        <w:jc w:val="both"/>
      </w:pPr>
      <w:r>
        <w:rPr>
          <w:rFonts w:ascii="Times New Roman"/>
          <w:b w:val="false"/>
          <w:i w:val="false"/>
          <w:color w:val="000000"/>
          <w:sz w:val="28"/>
        </w:rPr>
        <w:t xml:space="preserve">
      Егер аударым векселiн ұсынуға немесе белгiленген мерзiмде наразылық жасауға бой бермейтiн бөгет кедергi болған жағдайда (қайсы бiр мемлекеттiң заң өкiмдерi немесе жеңуге болмайтын басқа да күштер болған жағдайда) бұл мерзiмдер ұзартылады. </w:t>
      </w:r>
    </w:p>
    <w:p>
      <w:pPr>
        <w:spacing w:after="0"/>
        <w:ind w:left="0"/>
        <w:jc w:val="both"/>
      </w:pPr>
      <w:r>
        <w:rPr>
          <w:rFonts w:ascii="Times New Roman"/>
          <w:b w:val="false"/>
          <w:i w:val="false"/>
          <w:color w:val="000000"/>
          <w:sz w:val="28"/>
        </w:rPr>
        <w:t xml:space="preserve">
      Вексель ұстаушы өзiнiң индоссантын кедергi жасайтын күштер жайы туралы кiдiрiссiз хабарлауға және аударым векселiне немесе аллонжға осы хабарлама туралы, оның күнiн және өзiнiң қолын қоя отырып белгi салуға мiндеттi; басқаларына 44-баптың ережесi қолданылады. </w:t>
      </w:r>
    </w:p>
    <w:p>
      <w:pPr>
        <w:spacing w:after="0"/>
        <w:ind w:left="0"/>
        <w:jc w:val="both"/>
      </w:pPr>
      <w:r>
        <w:rPr>
          <w:rFonts w:ascii="Times New Roman"/>
          <w:b w:val="false"/>
          <w:i w:val="false"/>
          <w:color w:val="000000"/>
          <w:sz w:val="28"/>
        </w:rPr>
        <w:t xml:space="preserve">
      Кедергi жасайтын күштердiң әрекетi тоқтағаннан кейiн вексель ұстаушы вексельдi акцептеуге немесе төлем жасауға кiдiрiссiз ұсынуға, егер қажет болса, наразылық жасауға тиiс. </w:t>
      </w:r>
    </w:p>
    <w:p>
      <w:pPr>
        <w:spacing w:after="0"/>
        <w:ind w:left="0"/>
        <w:jc w:val="both"/>
      </w:pPr>
      <w:r>
        <w:rPr>
          <w:rFonts w:ascii="Times New Roman"/>
          <w:b w:val="false"/>
          <w:i w:val="false"/>
          <w:color w:val="000000"/>
          <w:sz w:val="28"/>
        </w:rPr>
        <w:t xml:space="preserve">
      Егер төлем жасалған мерзiмнен кейiн кедергi жасайтын күштердiң әрекетi отыз күннен аса уақыт жалғасатын болса, онда регрестi жүзеге асыру үшiн вексельдi ұсыну да, наразылық жасау да қажеттi болып табылмайды. </w:t>
      </w:r>
    </w:p>
    <w:p>
      <w:pPr>
        <w:spacing w:after="0"/>
        <w:ind w:left="0"/>
        <w:jc w:val="both"/>
      </w:pPr>
      <w:r>
        <w:rPr>
          <w:rFonts w:ascii="Times New Roman"/>
          <w:b w:val="false"/>
          <w:i w:val="false"/>
          <w:color w:val="000000"/>
          <w:sz w:val="28"/>
        </w:rPr>
        <w:t xml:space="preserve">
      Ұсынылу мерзiмi немесе ұсынылғаннан кейiнгi белгiлi бiр уақыт көрсетiлген аударым вексельдерi үшiн отыз күндiк мерзiм вексель ұстаушы кедергi жасайтын күштер жайында өзiнiң индоссантына хабарлаған күннен бастап өте бастайды; бұл хабарлау вексельдi ұсыну үшiн белгiленген мерзiм өткенге дейiн де жасалатын болады; </w:t>
      </w:r>
    </w:p>
    <w:p>
      <w:pPr>
        <w:spacing w:after="0"/>
        <w:ind w:left="0"/>
        <w:jc w:val="both"/>
      </w:pPr>
      <w:r>
        <w:rPr>
          <w:rFonts w:ascii="Times New Roman"/>
          <w:b w:val="false"/>
          <w:i w:val="false"/>
          <w:color w:val="000000"/>
          <w:sz w:val="28"/>
        </w:rPr>
        <w:t xml:space="preserve">
      ұсынылғаннан кейiнгi белгiлi бiр уақыттағы аударым вексельдерi үшiн отыз күн аударым векселiнде көрсетiлген ұсыну мерзiмiне ұзартылады. </w:t>
      </w:r>
    </w:p>
    <w:p>
      <w:pPr>
        <w:spacing w:after="0"/>
        <w:ind w:left="0"/>
        <w:jc w:val="both"/>
      </w:pPr>
      <w:r>
        <w:rPr>
          <w:rFonts w:ascii="Times New Roman"/>
          <w:b w:val="false"/>
          <w:i w:val="false"/>
          <w:color w:val="000000"/>
          <w:sz w:val="28"/>
        </w:rPr>
        <w:t xml:space="preserve">
      Вексель ұстаушыға немесе оны вексель ұсынуды немесе наразылық жасауды тапсырғандарына тiкелей қатысты жағдайлар кедергi жасайтын күш болып саналмайды. </w:t>
      </w:r>
    </w:p>
    <w:bookmarkStart w:name="z63" w:id="57"/>
    <w:p>
      <w:pPr>
        <w:spacing w:after="0"/>
        <w:ind w:left="0"/>
        <w:jc w:val="left"/>
      </w:pPr>
      <w:r>
        <w:rPr>
          <w:rFonts w:ascii="Times New Roman"/>
          <w:b/>
          <w:i w:val="false"/>
          <w:color w:val="000000"/>
        </w:rPr>
        <w:t xml:space="preserve"> 8-тарау. Делдалдық туралы</w:t>
      </w:r>
      <w:r>
        <w:br/>
      </w:r>
      <w:r>
        <w:rPr>
          <w:rFonts w:ascii="Times New Roman"/>
          <w:b/>
          <w:i w:val="false"/>
          <w:color w:val="000000"/>
        </w:rPr>
        <w:t>1. Жалпы ережелер</w:t>
      </w:r>
    </w:p>
    <w:bookmarkEnd w:id="57"/>
    <w:p>
      <w:pPr>
        <w:spacing w:after="0"/>
        <w:ind w:left="0"/>
        <w:jc w:val="both"/>
      </w:pPr>
      <w:r>
        <w:rPr>
          <w:rFonts w:ascii="Times New Roman"/>
          <w:b/>
          <w:i w:val="false"/>
          <w:color w:val="000000"/>
          <w:sz w:val="28"/>
        </w:rPr>
        <w:t xml:space="preserve">54-бап </w:t>
      </w:r>
    </w:p>
    <w:p>
      <w:pPr>
        <w:spacing w:after="0"/>
        <w:ind w:left="0"/>
        <w:jc w:val="both"/>
      </w:pPr>
      <w:r>
        <w:rPr>
          <w:rFonts w:ascii="Times New Roman"/>
          <w:b w:val="false"/>
          <w:i w:val="false"/>
          <w:color w:val="000000"/>
          <w:sz w:val="28"/>
        </w:rPr>
        <w:t xml:space="preserve">
      Вексель берушi, индоссант немесе авальшы қажет болатын жағдайда акцепт немесе төлем үшiн қандай да бiр тұлғаны көрсете алады. </w:t>
      </w:r>
    </w:p>
    <w:p>
      <w:pPr>
        <w:spacing w:after="0"/>
        <w:ind w:left="0"/>
        <w:jc w:val="both"/>
      </w:pPr>
      <w:r>
        <w:rPr>
          <w:rFonts w:ascii="Times New Roman"/>
          <w:b w:val="false"/>
          <w:i w:val="false"/>
          <w:color w:val="000000"/>
          <w:sz w:val="28"/>
        </w:rPr>
        <w:t xml:space="preserve">
      Аударым векселiн регресс тәртiбiмен мiндеттi борышкерлердiң әлдебiрi үшiн делдал ретiнде әрекет етушi тұлға төменде белгiленген шарттарда қабылдауы және төлеуi мүмкiн. </w:t>
      </w:r>
    </w:p>
    <w:p>
      <w:pPr>
        <w:spacing w:after="0"/>
        <w:ind w:left="0"/>
        <w:jc w:val="both"/>
      </w:pPr>
      <w:r>
        <w:rPr>
          <w:rFonts w:ascii="Times New Roman"/>
          <w:b w:val="false"/>
          <w:i w:val="false"/>
          <w:color w:val="000000"/>
          <w:sz w:val="28"/>
        </w:rPr>
        <w:t xml:space="preserve">
      Акцептантты қоспағанда, үшiншi тұлға, тiптi төлемшi немесе аударым векселi бойынша мiндеттi қандай да бiр тұлға делдал болуы мүмкiн. </w:t>
      </w:r>
    </w:p>
    <w:p>
      <w:pPr>
        <w:spacing w:after="0"/>
        <w:ind w:left="0"/>
        <w:jc w:val="both"/>
      </w:pPr>
      <w:r>
        <w:rPr>
          <w:rFonts w:ascii="Times New Roman"/>
          <w:b w:val="false"/>
          <w:i w:val="false"/>
          <w:color w:val="000000"/>
          <w:sz w:val="28"/>
        </w:rPr>
        <w:t xml:space="preserve">
      Делдал өзiнiң кiм үшiн делдалдық жасайтыны жөнiнде екi жұмыс күнi iшiнде хабарлауға тиiс. Осы мерзiмдi сақтамаған жағдайда ол өзiнiң ұқыпсыздығынан келген зиян үшiн тиiстi жағдайларда жауап бередi, алайда шығын вексель сомасынан аспайтын мөлшерде өтелуге тиiс. </w:t>
      </w:r>
    </w:p>
    <w:bookmarkStart w:name="z66" w:id="58"/>
    <w:p>
      <w:pPr>
        <w:spacing w:after="0"/>
        <w:ind w:left="0"/>
        <w:jc w:val="left"/>
      </w:pPr>
      <w:r>
        <w:rPr>
          <w:rFonts w:ascii="Times New Roman"/>
          <w:b/>
          <w:i w:val="false"/>
          <w:color w:val="000000"/>
        </w:rPr>
        <w:t xml:space="preserve"> 2. Делдалдық тәртiбiмен акцепт жасау</w:t>
      </w:r>
    </w:p>
    <w:bookmarkEnd w:id="58"/>
    <w:p>
      <w:pPr>
        <w:spacing w:after="0"/>
        <w:ind w:left="0"/>
        <w:jc w:val="both"/>
      </w:pPr>
      <w:r>
        <w:rPr>
          <w:rFonts w:ascii="Times New Roman"/>
          <w:b/>
          <w:i w:val="false"/>
          <w:color w:val="000000"/>
          <w:sz w:val="28"/>
        </w:rPr>
        <w:t xml:space="preserve">55-бап </w:t>
      </w:r>
    </w:p>
    <w:p>
      <w:pPr>
        <w:spacing w:after="0"/>
        <w:ind w:left="0"/>
        <w:jc w:val="both"/>
      </w:pPr>
      <w:r>
        <w:rPr>
          <w:rFonts w:ascii="Times New Roman"/>
          <w:b w:val="false"/>
          <w:i w:val="false"/>
          <w:color w:val="000000"/>
          <w:sz w:val="28"/>
        </w:rPr>
        <w:t xml:space="preserve">
      Вексель ұстаушының акцептелуге тиiс аударым векселiнде төлем мерзiмi басталғанға дейiн регреске құқығы туындайтын барлық жағдайларда делдалдық тәртiбiмен акцепт жасау орын алуы мүмкiн. </w:t>
      </w:r>
    </w:p>
    <w:p>
      <w:pPr>
        <w:spacing w:after="0"/>
        <w:ind w:left="0"/>
        <w:jc w:val="both"/>
      </w:pPr>
      <w:r>
        <w:rPr>
          <w:rFonts w:ascii="Times New Roman"/>
          <w:b w:val="false"/>
          <w:i w:val="false"/>
          <w:color w:val="000000"/>
          <w:sz w:val="28"/>
        </w:rPr>
        <w:t xml:space="preserve">
      Егер аударым векселiнде, қажетiне қарай, төлем орнында акцепт үшiн немесе төлем үшiн тұлға көрсетiлсе, онда вексель ұстаушы төлем мерзiмi басталғанға дейiн өзiнiң регрестiк құқығын осындай нұсқауды берушiге қарсы және осы нұсқау берiлгеннен кейiн қолдарын қойған адамдарға қарсы, бiрақ мұның бәрi ол аударма векселiн аталған тұлғаға ұсынған және соңғысы акцептен бас тартқан ретте бұл қарсылық наразылық бiлдiрумен куәландырылған жағдайда ғана жүзеге асыра алады. </w:t>
      </w:r>
    </w:p>
    <w:p>
      <w:pPr>
        <w:spacing w:after="0"/>
        <w:ind w:left="0"/>
        <w:jc w:val="both"/>
      </w:pPr>
      <w:r>
        <w:rPr>
          <w:rFonts w:ascii="Times New Roman"/>
          <w:b w:val="false"/>
          <w:i w:val="false"/>
          <w:color w:val="000000"/>
          <w:sz w:val="28"/>
        </w:rPr>
        <w:t xml:space="preserve">
      Делдалдықтың басқа жағдайларында вексель ұстаушы делдалдық тәртiбiмен акцепт жасауды қабылдамай тастауы мүмкiн. Алайда, егер ол акцепт жасауға жол берсе, акцепт кiмнiң есебiнен берiлсе, соған қарсы және одан кейiн қол қойған тұлғаларға қарсы төлем мерзiмi жеткенге дейiнгi регресс құқығын жоғалтады. </w:t>
      </w:r>
    </w:p>
    <w:p>
      <w:pPr>
        <w:spacing w:after="0"/>
        <w:ind w:left="0"/>
        <w:jc w:val="both"/>
      </w:pPr>
      <w:r>
        <w:rPr>
          <w:rFonts w:ascii="Times New Roman"/>
          <w:b/>
          <w:i w:val="false"/>
          <w:color w:val="000000"/>
          <w:sz w:val="28"/>
        </w:rPr>
        <w:t xml:space="preserve">56-бап </w:t>
      </w:r>
    </w:p>
    <w:p>
      <w:pPr>
        <w:spacing w:after="0"/>
        <w:ind w:left="0"/>
        <w:jc w:val="both"/>
      </w:pPr>
      <w:r>
        <w:rPr>
          <w:rFonts w:ascii="Times New Roman"/>
          <w:b w:val="false"/>
          <w:i w:val="false"/>
          <w:color w:val="000000"/>
          <w:sz w:val="28"/>
        </w:rPr>
        <w:t xml:space="preserve">
      Делдалдық тәртiбiмен акцепт жасау аударым векселiнде белгiленедi; акцептке делдал қол қояды. Онда ол кiмнiң есебiнен жасалғандығы көрсетiледi; мұндай көрсету жоқ болса, акцепт вексель берушi үшiн жасалған деп есептеледi. </w:t>
      </w:r>
    </w:p>
    <w:p>
      <w:pPr>
        <w:spacing w:after="0"/>
        <w:ind w:left="0"/>
        <w:jc w:val="both"/>
      </w:pPr>
      <w:r>
        <w:rPr>
          <w:rFonts w:ascii="Times New Roman"/>
          <w:b/>
          <w:i w:val="false"/>
          <w:color w:val="000000"/>
          <w:sz w:val="28"/>
        </w:rPr>
        <w:t xml:space="preserve">57-бап </w:t>
      </w:r>
    </w:p>
    <w:p>
      <w:pPr>
        <w:spacing w:after="0"/>
        <w:ind w:left="0"/>
        <w:jc w:val="both"/>
      </w:pPr>
      <w:r>
        <w:rPr>
          <w:rFonts w:ascii="Times New Roman"/>
          <w:b w:val="false"/>
          <w:i w:val="false"/>
          <w:color w:val="000000"/>
          <w:sz w:val="28"/>
        </w:rPr>
        <w:t xml:space="preserve">
      Делдалдық тәртiбiмен акцептант вексель ұстаушыға қатысты және өзi соның есебiне делдал ретiнде әрекет еткен тұлғадан кейiн осы тұлғамен бiрдей негiздерде жазбалар жазған индоссанттарға қатысты мiндеттенедi. </w:t>
      </w:r>
    </w:p>
    <w:p>
      <w:pPr>
        <w:spacing w:after="0"/>
        <w:ind w:left="0"/>
        <w:jc w:val="both"/>
      </w:pPr>
      <w:r>
        <w:rPr>
          <w:rFonts w:ascii="Times New Roman"/>
          <w:b w:val="false"/>
          <w:i w:val="false"/>
          <w:color w:val="000000"/>
          <w:sz w:val="28"/>
        </w:rPr>
        <w:t xml:space="preserve">
      Делдалдық тәртiбiмен акцепт жасалуына қарамастан, өз есебiнен акцепт жасалған тұлға, сондай-ақ ол үшiн жауапты тұлғалар вексель ұстаушыдан 47-бапта аталған соманы төлеуге қарсы вексельдiң, наразылық бiлдiрудiң және тиiстi жағдайда төлем төленгенi туралы қолхатпен бiрге шотты тапсыруды талап ете алады. </w:t>
      </w:r>
    </w:p>
    <w:bookmarkStart w:name="z70" w:id="59"/>
    <w:p>
      <w:pPr>
        <w:spacing w:after="0"/>
        <w:ind w:left="0"/>
        <w:jc w:val="left"/>
      </w:pPr>
      <w:r>
        <w:rPr>
          <w:rFonts w:ascii="Times New Roman"/>
          <w:b/>
          <w:i w:val="false"/>
          <w:color w:val="000000"/>
        </w:rPr>
        <w:t xml:space="preserve"> 3. Делдалдық тәртiбiмен төлем төлеу</w:t>
      </w:r>
    </w:p>
    <w:bookmarkEnd w:id="59"/>
    <w:p>
      <w:pPr>
        <w:spacing w:after="0"/>
        <w:ind w:left="0"/>
        <w:jc w:val="both"/>
      </w:pPr>
      <w:r>
        <w:rPr>
          <w:rFonts w:ascii="Times New Roman"/>
          <w:b/>
          <w:i w:val="false"/>
          <w:color w:val="000000"/>
          <w:sz w:val="28"/>
        </w:rPr>
        <w:t xml:space="preserve">58-бап </w:t>
      </w:r>
    </w:p>
    <w:p>
      <w:pPr>
        <w:spacing w:after="0"/>
        <w:ind w:left="0"/>
        <w:jc w:val="both"/>
      </w:pPr>
      <w:r>
        <w:rPr>
          <w:rFonts w:ascii="Times New Roman"/>
          <w:b w:val="false"/>
          <w:i w:val="false"/>
          <w:color w:val="000000"/>
          <w:sz w:val="28"/>
        </w:rPr>
        <w:t xml:space="preserve">
      Делдалдық тәртiбiмен төлем төлеу төлем мерзiмi басталған кезде, не төлем мерзiмi басталғанға дейiн вексель ұстаушыда регреске құқық пайда болған барлық жағдайларда орын алуы мүмкiн. </w:t>
      </w:r>
    </w:p>
    <w:p>
      <w:pPr>
        <w:spacing w:after="0"/>
        <w:ind w:left="0"/>
        <w:jc w:val="both"/>
      </w:pPr>
      <w:r>
        <w:rPr>
          <w:rFonts w:ascii="Times New Roman"/>
          <w:b w:val="false"/>
          <w:i w:val="false"/>
          <w:color w:val="000000"/>
          <w:sz w:val="28"/>
        </w:rPr>
        <w:t xml:space="preserve">
      Төлем кiмге төлем жүргiзiлсе, соған төленуге тиiстi барлық соманы жабуы тиiс. </w:t>
      </w:r>
    </w:p>
    <w:p>
      <w:pPr>
        <w:spacing w:after="0"/>
        <w:ind w:left="0"/>
        <w:jc w:val="both"/>
      </w:pPr>
      <w:r>
        <w:rPr>
          <w:rFonts w:ascii="Times New Roman"/>
          <w:b w:val="false"/>
          <w:i w:val="false"/>
          <w:color w:val="000000"/>
          <w:sz w:val="28"/>
        </w:rPr>
        <w:t xml:space="preserve">
      Ол ең кем дегенде төлемсiздiкке наразылық жасау үшiн берiлген соңғы күннен кейiнгi келесi күнi жасалуы тиiс. </w:t>
      </w:r>
    </w:p>
    <w:p>
      <w:pPr>
        <w:spacing w:after="0"/>
        <w:ind w:left="0"/>
        <w:jc w:val="both"/>
      </w:pPr>
      <w:r>
        <w:rPr>
          <w:rFonts w:ascii="Times New Roman"/>
          <w:b/>
          <w:i w:val="false"/>
          <w:color w:val="000000"/>
          <w:sz w:val="28"/>
        </w:rPr>
        <w:t xml:space="preserve">59-бап </w:t>
      </w:r>
    </w:p>
    <w:p>
      <w:pPr>
        <w:spacing w:after="0"/>
        <w:ind w:left="0"/>
        <w:jc w:val="both"/>
      </w:pPr>
      <w:r>
        <w:rPr>
          <w:rFonts w:ascii="Times New Roman"/>
          <w:b w:val="false"/>
          <w:i w:val="false"/>
          <w:color w:val="000000"/>
          <w:sz w:val="28"/>
        </w:rPr>
        <w:t xml:space="preserve">
      Егер аударым векселi төлем төлеу орнында өзiнiң тұрғылықты жерi бар делдалдармен акцептелсе, немесе, егер онда өзiнiң тұрғылықты жерi бар тұлғалар төлем үшiн қажет болар деп көрсетiлген жағдайда, вексель ұстаушы вексельдi осы тұлғалардың бәрiне ұсынуы және тиiстi жағдайларда наразылық жасау үшiн берiлген соңғы күннен кейiн ең кем дегенде келесi күнi төлемсiздiкке наразылық жасауы тиiс. </w:t>
      </w:r>
    </w:p>
    <w:p>
      <w:pPr>
        <w:spacing w:after="0"/>
        <w:ind w:left="0"/>
        <w:jc w:val="both"/>
      </w:pPr>
      <w:r>
        <w:rPr>
          <w:rFonts w:ascii="Times New Roman"/>
          <w:b w:val="false"/>
          <w:i w:val="false"/>
          <w:color w:val="000000"/>
          <w:sz w:val="28"/>
        </w:rPr>
        <w:t xml:space="preserve">
      Егер наразылық бұл мерзiмде жасалмаса, онда төлем үшiн керек болар деп көрсетiлген тұлға немесе өз есебiнен вексель акцептіленген тұлға сондай-ақ келесi индоссанттар мiндеттi болуларын тоқтатады. </w:t>
      </w:r>
    </w:p>
    <w:p>
      <w:pPr>
        <w:spacing w:after="0"/>
        <w:ind w:left="0"/>
        <w:jc w:val="both"/>
      </w:pPr>
      <w:r>
        <w:rPr>
          <w:rFonts w:ascii="Times New Roman"/>
          <w:b/>
          <w:i w:val="false"/>
          <w:color w:val="000000"/>
          <w:sz w:val="28"/>
        </w:rPr>
        <w:t xml:space="preserve">60-бап </w:t>
      </w:r>
    </w:p>
    <w:p>
      <w:pPr>
        <w:spacing w:after="0"/>
        <w:ind w:left="0"/>
        <w:jc w:val="both"/>
      </w:pPr>
      <w:r>
        <w:rPr>
          <w:rFonts w:ascii="Times New Roman"/>
          <w:b w:val="false"/>
          <w:i w:val="false"/>
          <w:color w:val="000000"/>
          <w:sz w:val="28"/>
        </w:rPr>
        <w:t xml:space="preserve">
      Делдалдық тәртiбiмен төлем төлеуден бас тартқан вексель ұстаушы жауапкершiлiктен босатылғандарға қарсы регреске өз құқығын жоғалтады. </w:t>
      </w:r>
    </w:p>
    <w:p>
      <w:pPr>
        <w:spacing w:after="0"/>
        <w:ind w:left="0"/>
        <w:jc w:val="both"/>
      </w:pPr>
      <w:r>
        <w:rPr>
          <w:rFonts w:ascii="Times New Roman"/>
          <w:b/>
          <w:i w:val="false"/>
          <w:color w:val="000000"/>
          <w:sz w:val="28"/>
        </w:rPr>
        <w:t xml:space="preserve">61-бап </w:t>
      </w:r>
    </w:p>
    <w:p>
      <w:pPr>
        <w:spacing w:after="0"/>
        <w:ind w:left="0"/>
        <w:jc w:val="both"/>
      </w:pPr>
      <w:r>
        <w:rPr>
          <w:rFonts w:ascii="Times New Roman"/>
          <w:b w:val="false"/>
          <w:i w:val="false"/>
          <w:color w:val="000000"/>
          <w:sz w:val="28"/>
        </w:rPr>
        <w:t xml:space="preserve">
      Делдалдық тәртiбiмен төлем төлеу аударым векселiнде қолхатпен, төлем жасалған тұлға көрсетiле отырып, куәландырылуға тиiс. Мұндай нұсқау жоқ болған жағдайда, төлем вексель берушi үшiн жасалған деп есептеледi. </w:t>
      </w:r>
    </w:p>
    <w:p>
      <w:pPr>
        <w:spacing w:after="0"/>
        <w:ind w:left="0"/>
        <w:jc w:val="both"/>
      </w:pPr>
      <w:r>
        <w:rPr>
          <w:rFonts w:ascii="Times New Roman"/>
          <w:b w:val="false"/>
          <w:i w:val="false"/>
          <w:color w:val="000000"/>
          <w:sz w:val="28"/>
        </w:rPr>
        <w:t xml:space="preserve">
      Аударым векселi мен наразылық бiлдiру, егер мұндай жасалса, делдалдық тәртiбiмен төлем жасаушыға табысталуы тиiс. </w:t>
      </w:r>
    </w:p>
    <w:p>
      <w:pPr>
        <w:spacing w:after="0"/>
        <w:ind w:left="0"/>
        <w:jc w:val="both"/>
      </w:pPr>
      <w:r>
        <w:rPr>
          <w:rFonts w:ascii="Times New Roman"/>
          <w:b/>
          <w:i w:val="false"/>
          <w:color w:val="000000"/>
          <w:sz w:val="28"/>
        </w:rPr>
        <w:t xml:space="preserve">62-бап </w:t>
      </w:r>
    </w:p>
    <w:p>
      <w:pPr>
        <w:spacing w:after="0"/>
        <w:ind w:left="0"/>
        <w:jc w:val="both"/>
      </w:pPr>
      <w:r>
        <w:rPr>
          <w:rFonts w:ascii="Times New Roman"/>
          <w:b w:val="false"/>
          <w:i w:val="false"/>
          <w:color w:val="000000"/>
          <w:sz w:val="28"/>
        </w:rPr>
        <w:t xml:space="preserve">
      Делдалдық тәртiбiмен төлем жасаған тұлға өзi кiм үшiн төлесе, соған қарсы аударым векселi бойынша осы соңғының алдында мiндеттi болатындарға қарсы аударым векселiнен туындайтын құқыққа ие болады. Алайда ол аударым векселiн қайта индоссаттай алмайды. </w:t>
      </w:r>
    </w:p>
    <w:p>
      <w:pPr>
        <w:spacing w:after="0"/>
        <w:ind w:left="0"/>
        <w:jc w:val="both"/>
      </w:pPr>
      <w:r>
        <w:rPr>
          <w:rFonts w:ascii="Times New Roman"/>
          <w:b w:val="false"/>
          <w:i w:val="false"/>
          <w:color w:val="000000"/>
          <w:sz w:val="28"/>
        </w:rPr>
        <w:t xml:space="preserve">
      Аударым векселiне өз қолын қойған және өзi үшiн төлем жасалған тұлғадан кейiнгi тұрған индоссанттар жауапкершiлiктен босатылады. </w:t>
      </w:r>
    </w:p>
    <w:p>
      <w:pPr>
        <w:spacing w:after="0"/>
        <w:ind w:left="0"/>
        <w:jc w:val="both"/>
      </w:pPr>
      <w:r>
        <w:rPr>
          <w:rFonts w:ascii="Times New Roman"/>
          <w:b w:val="false"/>
          <w:i w:val="false"/>
          <w:color w:val="000000"/>
          <w:sz w:val="28"/>
        </w:rPr>
        <w:t xml:space="preserve">
      Делдалдық тәртiбiмен төлеу туралы бiрнеше ұсыныс бәсекеге түскен жағдайда қайсысы жауапкершiлiктен адам санын барынша көп босатса, соған артықшылық берiледi. Осы ереженi бұзып отырғандығын бiлетiн делдал жауапкершiлiктен босатылатындарға қатысты регреске өз құқығын жоғалтады. </w:t>
      </w:r>
    </w:p>
    <w:bookmarkStart w:name="z76" w:id="60"/>
    <w:p>
      <w:pPr>
        <w:spacing w:after="0"/>
        <w:ind w:left="0"/>
        <w:jc w:val="left"/>
      </w:pPr>
      <w:r>
        <w:rPr>
          <w:rFonts w:ascii="Times New Roman"/>
          <w:b/>
          <w:i w:val="false"/>
          <w:color w:val="000000"/>
        </w:rPr>
        <w:t xml:space="preserve"> 9-тарау. Даналарының көптiгi туралы және көшiрмелер туралы</w:t>
      </w:r>
      <w:r>
        <w:br/>
      </w:r>
      <w:r>
        <w:rPr>
          <w:rFonts w:ascii="Times New Roman"/>
          <w:b/>
          <w:i w:val="false"/>
          <w:color w:val="000000"/>
        </w:rPr>
        <w:t xml:space="preserve">1. Даналарының көптiгi </w:t>
      </w:r>
    </w:p>
    <w:bookmarkEnd w:id="60"/>
    <w:p>
      <w:pPr>
        <w:spacing w:after="0"/>
        <w:ind w:left="0"/>
        <w:jc w:val="both"/>
      </w:pPr>
      <w:r>
        <w:rPr>
          <w:rFonts w:ascii="Times New Roman"/>
          <w:b/>
          <w:i w:val="false"/>
          <w:color w:val="000000"/>
          <w:sz w:val="28"/>
        </w:rPr>
        <w:t xml:space="preserve">63-бап </w:t>
      </w:r>
    </w:p>
    <w:p>
      <w:pPr>
        <w:spacing w:after="0"/>
        <w:ind w:left="0"/>
        <w:jc w:val="both"/>
      </w:pPr>
      <w:r>
        <w:rPr>
          <w:rFonts w:ascii="Times New Roman"/>
          <w:b w:val="false"/>
          <w:i w:val="false"/>
          <w:color w:val="000000"/>
          <w:sz w:val="28"/>
        </w:rPr>
        <w:t xml:space="preserve">
      Аударым векселi бiрнеше бара-бар даналармен берiлуi мүмкiн. </w:t>
      </w:r>
    </w:p>
    <w:p>
      <w:pPr>
        <w:spacing w:after="0"/>
        <w:ind w:left="0"/>
        <w:jc w:val="both"/>
      </w:pPr>
      <w:r>
        <w:rPr>
          <w:rFonts w:ascii="Times New Roman"/>
          <w:b w:val="false"/>
          <w:i w:val="false"/>
          <w:color w:val="000000"/>
          <w:sz w:val="28"/>
        </w:rPr>
        <w:t xml:space="preserve">
      Бұл даналар құжат мәтiнінiң өзiнде ретiмен келетiн нөмiрлермен жабдықталуға тиiс; олай болмаған жағдайда даналардың әрқайсысы жеке аударым векселi ретiнде қаралады. </w:t>
      </w:r>
    </w:p>
    <w:p>
      <w:pPr>
        <w:spacing w:after="0"/>
        <w:ind w:left="0"/>
        <w:jc w:val="both"/>
      </w:pPr>
      <w:r>
        <w:rPr>
          <w:rFonts w:ascii="Times New Roman"/>
          <w:b w:val="false"/>
          <w:i w:val="false"/>
          <w:color w:val="000000"/>
          <w:sz w:val="28"/>
        </w:rPr>
        <w:t xml:space="preserve">
      Егер вексельде оның жалғыз данамен берiлгендiгi көрсетiлмесе, онда вексель ұстаушы өз есебiнен оған бiрнеше дана берiлуiн талап ете алады. Бұл үшiн ол тiкелей өзiнiң индоссантына өтiнiш жасай алады, ол оған өз индоссантына және т.т. қатысты вексель берушiге дейiн жеткенше жәрдем көрсетуге мiндеттi. Индоссанттар индоссаменттердi жаңа даналарда көбейтуге мiндеттi. </w:t>
      </w:r>
    </w:p>
    <w:p>
      <w:pPr>
        <w:spacing w:after="0"/>
        <w:ind w:left="0"/>
        <w:jc w:val="both"/>
      </w:pPr>
      <w:r>
        <w:rPr>
          <w:rFonts w:ascii="Times New Roman"/>
          <w:b/>
          <w:i w:val="false"/>
          <w:color w:val="000000"/>
          <w:sz w:val="28"/>
        </w:rPr>
        <w:t xml:space="preserve">64-бап </w:t>
      </w:r>
    </w:p>
    <w:p>
      <w:pPr>
        <w:spacing w:after="0"/>
        <w:ind w:left="0"/>
        <w:jc w:val="both"/>
      </w:pPr>
      <w:r>
        <w:rPr>
          <w:rFonts w:ascii="Times New Roman"/>
          <w:b w:val="false"/>
          <w:i w:val="false"/>
          <w:color w:val="000000"/>
          <w:sz w:val="28"/>
        </w:rPr>
        <w:t xml:space="preserve">
      Бiр-бiр данадан жасалған төлем бұл төлем тiптi басқа даналарды өтейдi деп көрсетiлмесе де, жауапкершiлiктен босатады. Алайда төлемшi өзi акцепт жасаған және оған қайтарылмаған дана бойынша жауап бере бередi. </w:t>
      </w:r>
    </w:p>
    <w:p>
      <w:pPr>
        <w:spacing w:after="0"/>
        <w:ind w:left="0"/>
        <w:jc w:val="both"/>
      </w:pPr>
      <w:r>
        <w:rPr>
          <w:rFonts w:ascii="Times New Roman"/>
          <w:b w:val="false"/>
          <w:i w:val="false"/>
          <w:color w:val="000000"/>
          <w:sz w:val="28"/>
        </w:rPr>
        <w:t xml:space="preserve">
      Түрлi тұлғаларға даналар берген индоссант, сондай-ақ келесi индоссанттар да қолдары қойылған және қайтарылмаған барлық даналар бойынша мiндеттi болады. </w:t>
      </w:r>
    </w:p>
    <w:p>
      <w:pPr>
        <w:spacing w:after="0"/>
        <w:ind w:left="0"/>
        <w:jc w:val="both"/>
      </w:pPr>
      <w:r>
        <w:rPr>
          <w:rFonts w:ascii="Times New Roman"/>
          <w:b/>
          <w:i w:val="false"/>
          <w:color w:val="000000"/>
          <w:sz w:val="28"/>
        </w:rPr>
        <w:t xml:space="preserve">65-бап </w:t>
      </w:r>
    </w:p>
    <w:p>
      <w:pPr>
        <w:spacing w:after="0"/>
        <w:ind w:left="0"/>
        <w:jc w:val="both"/>
      </w:pPr>
      <w:r>
        <w:rPr>
          <w:rFonts w:ascii="Times New Roman"/>
          <w:b w:val="false"/>
          <w:i w:val="false"/>
          <w:color w:val="000000"/>
          <w:sz w:val="28"/>
        </w:rPr>
        <w:t xml:space="preserve">
      Акцепт үшiн даналардың бiреуiн жiберген тұлға қолында осы дана бар тұлғаның атауын басқа даналарда көрсетуi тиiс. Бұл соңғы тұлға оны басқа дананы заңды ұстаушыға табыс етуге мiндеттi. </w:t>
      </w:r>
    </w:p>
    <w:p>
      <w:pPr>
        <w:spacing w:after="0"/>
        <w:ind w:left="0"/>
        <w:jc w:val="both"/>
      </w:pPr>
      <w:r>
        <w:rPr>
          <w:rFonts w:ascii="Times New Roman"/>
          <w:b w:val="false"/>
          <w:i w:val="false"/>
          <w:color w:val="000000"/>
          <w:sz w:val="28"/>
        </w:rPr>
        <w:t xml:space="preserve">
      Егер ол мұны жасаудан бас тартатын болса, вексель ұстаушы оған наразылық бiлдiрiп: </w:t>
      </w:r>
    </w:p>
    <w:p>
      <w:pPr>
        <w:spacing w:after="0"/>
        <w:ind w:left="0"/>
        <w:jc w:val="both"/>
      </w:pPr>
      <w:r>
        <w:rPr>
          <w:rFonts w:ascii="Times New Roman"/>
          <w:b w:val="false"/>
          <w:i w:val="false"/>
          <w:color w:val="000000"/>
          <w:sz w:val="28"/>
        </w:rPr>
        <w:t xml:space="preserve">
      1) акцепт үшiн жiберiлген дана оның талап етуiне қарамастан, оған берiлмегенiн; </w:t>
      </w:r>
    </w:p>
    <w:p>
      <w:pPr>
        <w:spacing w:after="0"/>
        <w:ind w:left="0"/>
        <w:jc w:val="both"/>
      </w:pPr>
      <w:r>
        <w:rPr>
          <w:rFonts w:ascii="Times New Roman"/>
          <w:b w:val="false"/>
          <w:i w:val="false"/>
          <w:color w:val="000000"/>
          <w:sz w:val="28"/>
        </w:rPr>
        <w:t xml:space="preserve">
      2) акцептiң немесе төлемнiң басқа дана бойынша алынуы мүмкiн еместiгiн куәландырғаннан кейiн ғана талап қою құқығын жүзеге асыра алады. </w:t>
      </w:r>
    </w:p>
    <w:bookmarkStart w:name="z81" w:id="61"/>
    <w:p>
      <w:pPr>
        <w:spacing w:after="0"/>
        <w:ind w:left="0"/>
        <w:jc w:val="left"/>
      </w:pPr>
      <w:r>
        <w:rPr>
          <w:rFonts w:ascii="Times New Roman"/>
          <w:b/>
          <w:i w:val="false"/>
          <w:color w:val="000000"/>
        </w:rPr>
        <w:t xml:space="preserve"> 2. Көшiрмелер</w:t>
      </w:r>
    </w:p>
    <w:bookmarkEnd w:id="61"/>
    <w:p>
      <w:pPr>
        <w:spacing w:after="0"/>
        <w:ind w:left="0"/>
        <w:jc w:val="both"/>
      </w:pPr>
      <w:r>
        <w:rPr>
          <w:rFonts w:ascii="Times New Roman"/>
          <w:b/>
          <w:i w:val="false"/>
          <w:color w:val="000000"/>
          <w:sz w:val="28"/>
        </w:rPr>
        <w:t xml:space="preserve">66-бап </w:t>
      </w:r>
    </w:p>
    <w:p>
      <w:pPr>
        <w:spacing w:after="0"/>
        <w:ind w:left="0"/>
        <w:jc w:val="both"/>
      </w:pPr>
      <w:r>
        <w:rPr>
          <w:rFonts w:ascii="Times New Roman"/>
          <w:b w:val="false"/>
          <w:i w:val="false"/>
          <w:color w:val="000000"/>
          <w:sz w:val="28"/>
        </w:rPr>
        <w:t xml:space="preserve">
      Аударым векселiн ұстаушының әрбiрiнiң одан көшiрме алуға құқығы бар. </w:t>
      </w:r>
    </w:p>
    <w:p>
      <w:pPr>
        <w:spacing w:after="0"/>
        <w:ind w:left="0"/>
        <w:jc w:val="both"/>
      </w:pPr>
      <w:r>
        <w:rPr>
          <w:rFonts w:ascii="Times New Roman"/>
          <w:b w:val="false"/>
          <w:i w:val="false"/>
          <w:color w:val="000000"/>
          <w:sz w:val="28"/>
        </w:rPr>
        <w:t xml:space="preserve">
      Көшiрме индоссаменттерiмен және онда бар барлық басқа белгiлермен бiрге түпнұсқамен дәлме-дәл жасалуға тиiс. Онда қай жерге дейiн түсiрiлгенi көрсетiлуге тиiс. </w:t>
      </w:r>
    </w:p>
    <w:p>
      <w:pPr>
        <w:spacing w:after="0"/>
        <w:ind w:left="0"/>
        <w:jc w:val="both"/>
      </w:pPr>
      <w:r>
        <w:rPr>
          <w:rFonts w:ascii="Times New Roman"/>
          <w:b w:val="false"/>
          <w:i w:val="false"/>
          <w:color w:val="000000"/>
          <w:sz w:val="28"/>
        </w:rPr>
        <w:t xml:space="preserve">
      Көшiрменiң де түпнұсқадағы сияқты тәртiппен және сондай ретпен индоссатталуы және авальдануы мүмкiн. </w:t>
      </w:r>
    </w:p>
    <w:p>
      <w:pPr>
        <w:spacing w:after="0"/>
        <w:ind w:left="0"/>
        <w:jc w:val="both"/>
      </w:pPr>
      <w:r>
        <w:rPr>
          <w:rFonts w:ascii="Times New Roman"/>
          <w:b/>
          <w:i w:val="false"/>
          <w:color w:val="000000"/>
          <w:sz w:val="28"/>
        </w:rPr>
        <w:t xml:space="preserve">67-бап </w:t>
      </w:r>
    </w:p>
    <w:p>
      <w:pPr>
        <w:spacing w:after="0"/>
        <w:ind w:left="0"/>
        <w:jc w:val="both"/>
      </w:pPr>
      <w:r>
        <w:rPr>
          <w:rFonts w:ascii="Times New Roman"/>
          <w:b w:val="false"/>
          <w:i w:val="false"/>
          <w:color w:val="000000"/>
          <w:sz w:val="28"/>
        </w:rPr>
        <w:t xml:space="preserve">
      Көшiрмеде қолында түпнұсқа құжат бар тұлға көрсетiлуге тиiс. Ол тұлға аталған құжатты көшiрменiң заңды ұстаушысына табыс етуге мiндеттi. </w:t>
      </w:r>
    </w:p>
    <w:p>
      <w:pPr>
        <w:spacing w:after="0"/>
        <w:ind w:left="0"/>
        <w:jc w:val="both"/>
      </w:pPr>
      <w:r>
        <w:rPr>
          <w:rFonts w:ascii="Times New Roman"/>
          <w:b w:val="false"/>
          <w:i w:val="false"/>
          <w:color w:val="000000"/>
          <w:sz w:val="28"/>
        </w:rPr>
        <w:t xml:space="preserve">
      Егер ол мұны жасаудан бас тартса, вексель ұстаушы оның талап еткенiне қарамастан түпнұсқаның оған берiлмегенi наразылықпен куәландырылғаннан кейiн ғана индоссанттарға немесе авальшыларға қарсы регресс құқығын жүзеге асыра алады. </w:t>
      </w:r>
    </w:p>
    <w:p>
      <w:pPr>
        <w:spacing w:after="0"/>
        <w:ind w:left="0"/>
        <w:jc w:val="both"/>
      </w:pPr>
      <w:r>
        <w:rPr>
          <w:rFonts w:ascii="Times New Roman"/>
          <w:b w:val="false"/>
          <w:i w:val="false"/>
          <w:color w:val="000000"/>
          <w:sz w:val="28"/>
        </w:rPr>
        <w:t xml:space="preserve">
      Егер түпнұсқа құжатта көшiрмесi түсiрiлгенге дейiн жасалған соңғы индоссаменттен кейiн: "осы жерден бастап индоссаттау тек көшiрмеде ғана жарамды" деген ескертпе болса немесе қандай да бiр өзге де кез келген осыған тең келетiн тұжырым болса, онда осыдан кейiн түпнұсқаға қойылған индоссамент жарамсыз болып табылады. </w:t>
      </w:r>
    </w:p>
    <w:bookmarkStart w:name="z84" w:id="62"/>
    <w:p>
      <w:pPr>
        <w:spacing w:after="0"/>
        <w:ind w:left="0"/>
        <w:jc w:val="left"/>
      </w:pPr>
      <w:r>
        <w:rPr>
          <w:rFonts w:ascii="Times New Roman"/>
          <w:b/>
          <w:i w:val="false"/>
          <w:color w:val="000000"/>
        </w:rPr>
        <w:t xml:space="preserve"> 10-тарау. Өзгерiстер туралы</w:t>
      </w:r>
    </w:p>
    <w:bookmarkEnd w:id="62"/>
    <w:p>
      <w:pPr>
        <w:spacing w:after="0"/>
        <w:ind w:left="0"/>
        <w:jc w:val="both"/>
      </w:pPr>
      <w:r>
        <w:rPr>
          <w:rFonts w:ascii="Times New Roman"/>
          <w:b/>
          <w:i w:val="false"/>
          <w:color w:val="000000"/>
          <w:sz w:val="28"/>
        </w:rPr>
        <w:t xml:space="preserve">68-бап </w:t>
      </w:r>
    </w:p>
    <w:p>
      <w:pPr>
        <w:spacing w:after="0"/>
        <w:ind w:left="0"/>
        <w:jc w:val="both"/>
      </w:pPr>
      <w:r>
        <w:rPr>
          <w:rFonts w:ascii="Times New Roman"/>
          <w:b w:val="false"/>
          <w:i w:val="false"/>
          <w:color w:val="000000"/>
          <w:sz w:val="28"/>
        </w:rPr>
        <w:t xml:space="preserve">
      Аударым векселiнiң мәтiнi өзгерген жағдайда, осы өзгерiстен кейiн қол қойған тұлғалар өзгерген мәтiннiң мазмұнына сәйкес жауап бередi; осы өзгерiске дейiн қол қойған тұлғалар бастапқы мәтiннiң мазмұнына сәйкес жауап бередi. </w:t>
      </w:r>
    </w:p>
    <w:bookmarkStart w:name="z86" w:id="63"/>
    <w:p>
      <w:pPr>
        <w:spacing w:after="0"/>
        <w:ind w:left="0"/>
        <w:jc w:val="left"/>
      </w:pPr>
      <w:r>
        <w:rPr>
          <w:rFonts w:ascii="Times New Roman"/>
          <w:b/>
          <w:i w:val="false"/>
          <w:color w:val="000000"/>
        </w:rPr>
        <w:t xml:space="preserve"> 11-тарау. Мерзiмi өткенi туралы</w:t>
      </w:r>
    </w:p>
    <w:bookmarkEnd w:id="63"/>
    <w:p>
      <w:pPr>
        <w:spacing w:after="0"/>
        <w:ind w:left="0"/>
        <w:jc w:val="both"/>
      </w:pPr>
      <w:r>
        <w:rPr>
          <w:rFonts w:ascii="Times New Roman"/>
          <w:b/>
          <w:i w:val="false"/>
          <w:color w:val="000000"/>
          <w:sz w:val="28"/>
        </w:rPr>
        <w:t xml:space="preserve">69-бап </w:t>
      </w:r>
    </w:p>
    <w:p>
      <w:pPr>
        <w:spacing w:after="0"/>
        <w:ind w:left="0"/>
        <w:jc w:val="both"/>
      </w:pPr>
      <w:r>
        <w:rPr>
          <w:rFonts w:ascii="Times New Roman"/>
          <w:b w:val="false"/>
          <w:i w:val="false"/>
          <w:color w:val="000000"/>
          <w:sz w:val="28"/>
        </w:rPr>
        <w:t xml:space="preserve">
      Акцептантқа қарсы аударым векселiнен туындайтын талап-арыздар төлем мерзiмiнен үш жыл өткен соң өтеледi. </w:t>
      </w:r>
    </w:p>
    <w:p>
      <w:pPr>
        <w:spacing w:after="0"/>
        <w:ind w:left="0"/>
        <w:jc w:val="both"/>
      </w:pPr>
      <w:r>
        <w:rPr>
          <w:rFonts w:ascii="Times New Roman"/>
          <w:b w:val="false"/>
          <w:i w:val="false"/>
          <w:color w:val="000000"/>
          <w:sz w:val="28"/>
        </w:rPr>
        <w:t xml:space="preserve">
      Вексель ұстаушының индоссантқа қарсы және вексель берушiге қарсы талап-арыздары белгiленген мерзiмiнде жасалған наразылық бiлдiрген күннен бастап бiр жыл өткен соң немесе шығынсыз айналым туралы ескертiлген жағдайда төлем мерзiмi күнiнен бастап өтеледi. </w:t>
      </w:r>
    </w:p>
    <w:p>
      <w:pPr>
        <w:spacing w:after="0"/>
        <w:ind w:left="0"/>
        <w:jc w:val="both"/>
      </w:pPr>
      <w:r>
        <w:rPr>
          <w:rFonts w:ascii="Times New Roman"/>
          <w:b w:val="false"/>
          <w:i w:val="false"/>
          <w:color w:val="000000"/>
          <w:sz w:val="28"/>
        </w:rPr>
        <w:t xml:space="preserve">
      Индоссанттардың бiр-бiрiне және вексель берушiге талап-арыздары индоссант вексель төлеген күннен бастап немесе оған талап қойылған күннен бастап, алты ай өткен соң өтеледi. </w:t>
      </w:r>
    </w:p>
    <w:p>
      <w:pPr>
        <w:spacing w:after="0"/>
        <w:ind w:left="0"/>
        <w:jc w:val="both"/>
      </w:pPr>
      <w:r>
        <w:rPr>
          <w:rFonts w:ascii="Times New Roman"/>
          <w:b w:val="false"/>
          <w:i w:val="false"/>
          <w:color w:val="000000"/>
          <w:sz w:val="28"/>
        </w:rPr>
        <w:t xml:space="preserve">
      Талап ету құқығын жоғалтқан жағдайда немесе талап етудiң мерзiмi өтiп кеткенде өтеудi қамтамасыз етпеген вексель берушiге қарсы немесе жөнсiз байып кеткен вексель берушiге не индоссантқа қарсы, не өтеуi қамтамасыз етiлген немесе жөнсiз байып кеткен акцептантқа қарсы талап ету құқығы сақталады. </w:t>
      </w:r>
    </w:p>
    <w:p>
      <w:pPr>
        <w:spacing w:after="0"/>
        <w:ind w:left="0"/>
        <w:jc w:val="both"/>
      </w:pPr>
      <w:r>
        <w:rPr>
          <w:rFonts w:ascii="Times New Roman"/>
          <w:b w:val="false"/>
          <w:i w:val="false"/>
          <w:color w:val="000000"/>
          <w:sz w:val="28"/>
        </w:rPr>
        <w:t xml:space="preserve">
      Талап ету мерзiмiнiң өтуi Қазақстан Республикасының қолданылып жүрген заңдарына сәйкес тоқтатылуы мүмкiн. </w:t>
      </w:r>
    </w:p>
    <w:p>
      <w:pPr>
        <w:spacing w:after="0"/>
        <w:ind w:left="0"/>
        <w:jc w:val="both"/>
      </w:pPr>
      <w:r>
        <w:rPr>
          <w:rFonts w:ascii="Times New Roman"/>
          <w:b/>
          <w:i w:val="false"/>
          <w:color w:val="000000"/>
          <w:sz w:val="28"/>
        </w:rPr>
        <w:t xml:space="preserve">70-бап </w:t>
      </w:r>
    </w:p>
    <w:p>
      <w:pPr>
        <w:spacing w:after="0"/>
        <w:ind w:left="0"/>
        <w:jc w:val="both"/>
      </w:pPr>
      <w:r>
        <w:rPr>
          <w:rFonts w:ascii="Times New Roman"/>
          <w:b w:val="false"/>
          <w:i w:val="false"/>
          <w:color w:val="000000"/>
          <w:sz w:val="28"/>
        </w:rPr>
        <w:t xml:space="preserve">
      Мерзiмi өтiп кеткен үзiлiстiң тек мерзiмi өтуiн тоқтатуға iс-қимыл жасалған адамға ғана қатысты күшi болады. </w:t>
      </w:r>
    </w:p>
    <w:bookmarkStart w:name="z89" w:id="64"/>
    <w:p>
      <w:pPr>
        <w:spacing w:after="0"/>
        <w:ind w:left="0"/>
        <w:jc w:val="left"/>
      </w:pPr>
      <w:r>
        <w:rPr>
          <w:rFonts w:ascii="Times New Roman"/>
          <w:b/>
          <w:i w:val="false"/>
          <w:color w:val="000000"/>
        </w:rPr>
        <w:t xml:space="preserve"> 12-тарау. Жалпы қаулылар</w:t>
      </w:r>
    </w:p>
    <w:bookmarkEnd w:id="64"/>
    <w:p>
      <w:pPr>
        <w:spacing w:after="0"/>
        <w:ind w:left="0"/>
        <w:jc w:val="both"/>
      </w:pPr>
      <w:r>
        <w:rPr>
          <w:rFonts w:ascii="Times New Roman"/>
          <w:b/>
          <w:i w:val="false"/>
          <w:color w:val="000000"/>
          <w:sz w:val="28"/>
        </w:rPr>
        <w:t xml:space="preserve">71-бап </w:t>
      </w:r>
    </w:p>
    <w:p>
      <w:pPr>
        <w:spacing w:after="0"/>
        <w:ind w:left="0"/>
        <w:jc w:val="both"/>
      </w:pPr>
      <w:r>
        <w:rPr>
          <w:rFonts w:ascii="Times New Roman"/>
          <w:b w:val="false"/>
          <w:i w:val="false"/>
          <w:color w:val="000000"/>
          <w:sz w:val="28"/>
        </w:rPr>
        <w:t xml:space="preserve">
      Белгiленген мерзiмi заң бойынша жұмыс iстелмейтiн күнге тап келген аударым векселi бойынша төлем тек келесi жұмыс күнiнде ғана талап етiлуi мүмкiн. Аударым векселiне, атап айтқанда, акцептке және наразылық бiлдiруге қатысты барлық басқа iс-әрекеттер бiрдей дәрежеде тек жұмыс күнi орындалуы мүмкiн. </w:t>
      </w:r>
    </w:p>
    <w:p>
      <w:pPr>
        <w:spacing w:after="0"/>
        <w:ind w:left="0"/>
        <w:jc w:val="both"/>
      </w:pPr>
      <w:r>
        <w:rPr>
          <w:rFonts w:ascii="Times New Roman"/>
          <w:b w:val="false"/>
          <w:i w:val="false"/>
          <w:color w:val="000000"/>
          <w:sz w:val="28"/>
        </w:rPr>
        <w:t xml:space="preserve">
      Егер бұл iс-әрекеттердiң қайсы бiрi соңғы күнi белгiленген заң бойынша жұмыс iстелмейтiн күн болып табылатын белгiлi бiр мерзiм iшiнде жасалса, онда мерзiм өткеннен кейiнгi ең таяу жұмыс күнiне дейiн мұндай мерзiм ұзартылады. Мерзiм iшiнде тап келетiн жұмыс iстелмейтiн күндер мерзiмнiң есебiне жатады. </w:t>
      </w:r>
    </w:p>
    <w:p>
      <w:pPr>
        <w:spacing w:after="0"/>
        <w:ind w:left="0"/>
        <w:jc w:val="both"/>
      </w:pPr>
      <w:r>
        <w:rPr>
          <w:rFonts w:ascii="Times New Roman"/>
          <w:b w:val="false"/>
          <w:i w:val="false"/>
          <w:color w:val="000000"/>
          <w:sz w:val="28"/>
        </w:rPr>
        <w:t xml:space="preserve">
      Жұмыс iстелмейтiн күндерге Қазақстан Республикасының қолданылып жүрген заңдарына сәйкес жұмыс күнi емес деп танылған жұмыс күндерi жатады. </w:t>
      </w:r>
    </w:p>
    <w:p>
      <w:pPr>
        <w:spacing w:after="0"/>
        <w:ind w:left="0"/>
        <w:jc w:val="both"/>
      </w:pPr>
      <w:r>
        <w:rPr>
          <w:rFonts w:ascii="Times New Roman"/>
          <w:b/>
          <w:i w:val="false"/>
          <w:color w:val="000000"/>
          <w:sz w:val="28"/>
        </w:rPr>
        <w:t xml:space="preserve">72-бап </w:t>
      </w:r>
    </w:p>
    <w:p>
      <w:pPr>
        <w:spacing w:after="0"/>
        <w:ind w:left="0"/>
        <w:jc w:val="both"/>
      </w:pPr>
      <w:r>
        <w:rPr>
          <w:rFonts w:ascii="Times New Roman"/>
          <w:b w:val="false"/>
          <w:i w:val="false"/>
          <w:color w:val="000000"/>
          <w:sz w:val="28"/>
        </w:rPr>
        <w:t xml:space="preserve">
      Заңмен немесе вексельде белгiленген мерзiмге сол мерзiмнiң басталған күнi қосылмайды. </w:t>
      </w:r>
    </w:p>
    <w:p>
      <w:pPr>
        <w:spacing w:after="0"/>
        <w:ind w:left="0"/>
        <w:jc w:val="both"/>
      </w:pPr>
      <w:r>
        <w:rPr>
          <w:rFonts w:ascii="Times New Roman"/>
          <w:b/>
          <w:i w:val="false"/>
          <w:color w:val="000000"/>
          <w:sz w:val="28"/>
        </w:rPr>
        <w:t xml:space="preserve">73-бап </w:t>
      </w:r>
    </w:p>
    <w:p>
      <w:pPr>
        <w:spacing w:after="0"/>
        <w:ind w:left="0"/>
        <w:jc w:val="both"/>
      </w:pPr>
      <w:r>
        <w:rPr>
          <w:rFonts w:ascii="Times New Roman"/>
          <w:b w:val="false"/>
          <w:i w:val="false"/>
          <w:color w:val="000000"/>
          <w:sz w:val="28"/>
        </w:rPr>
        <w:t xml:space="preserve">
      Ешқандай жеңiлдiктi күндерге заң бойынша да, сот бойынша да жол берiлмейдi. </w:t>
      </w:r>
    </w:p>
    <w:bookmarkStart w:name="z93" w:id="65"/>
    <w:p>
      <w:pPr>
        <w:spacing w:after="0"/>
        <w:ind w:left="0"/>
        <w:jc w:val="left"/>
      </w:pPr>
      <w:r>
        <w:rPr>
          <w:rFonts w:ascii="Times New Roman"/>
          <w:b/>
          <w:i w:val="false"/>
          <w:color w:val="000000"/>
        </w:rPr>
        <w:t xml:space="preserve"> 13-тарау. Жай вексель туралы</w:t>
      </w:r>
    </w:p>
    <w:bookmarkEnd w:id="65"/>
    <w:p>
      <w:pPr>
        <w:spacing w:after="0"/>
        <w:ind w:left="0"/>
        <w:jc w:val="both"/>
      </w:pPr>
      <w:r>
        <w:rPr>
          <w:rFonts w:ascii="Times New Roman"/>
          <w:b/>
          <w:i w:val="false"/>
          <w:color w:val="000000"/>
          <w:sz w:val="28"/>
        </w:rPr>
        <w:t xml:space="preserve">74-бап </w:t>
      </w:r>
    </w:p>
    <w:p>
      <w:pPr>
        <w:spacing w:after="0"/>
        <w:ind w:left="0"/>
        <w:jc w:val="both"/>
      </w:pPr>
      <w:r>
        <w:rPr>
          <w:rFonts w:ascii="Times New Roman"/>
          <w:b w:val="false"/>
          <w:i w:val="false"/>
          <w:color w:val="000000"/>
          <w:sz w:val="28"/>
        </w:rPr>
        <w:t xml:space="preserve">
      Жай вексель мыналардан тұрады: </w:t>
      </w:r>
    </w:p>
    <w:p>
      <w:pPr>
        <w:spacing w:after="0"/>
        <w:ind w:left="0"/>
        <w:jc w:val="both"/>
      </w:pPr>
      <w:r>
        <w:rPr>
          <w:rFonts w:ascii="Times New Roman"/>
          <w:b w:val="false"/>
          <w:i w:val="false"/>
          <w:color w:val="000000"/>
          <w:sz w:val="28"/>
        </w:rPr>
        <w:t xml:space="preserve">
      1) мәтiннiң өзiне енгiзiлген және осы құжат жасалған тiлдегi "вексель" атауы; </w:t>
      </w:r>
    </w:p>
    <w:p>
      <w:pPr>
        <w:spacing w:after="0"/>
        <w:ind w:left="0"/>
        <w:jc w:val="both"/>
      </w:pPr>
      <w:r>
        <w:rPr>
          <w:rFonts w:ascii="Times New Roman"/>
          <w:b w:val="false"/>
          <w:i w:val="false"/>
          <w:color w:val="000000"/>
          <w:sz w:val="28"/>
        </w:rPr>
        <w:t xml:space="preserve">
      2) белгiлi бiр ақша сомасын төлеуге ештеңемен шарттастырылмаған уәде; </w:t>
      </w:r>
    </w:p>
    <w:p>
      <w:pPr>
        <w:spacing w:after="0"/>
        <w:ind w:left="0"/>
        <w:jc w:val="both"/>
      </w:pPr>
      <w:r>
        <w:rPr>
          <w:rFonts w:ascii="Times New Roman"/>
          <w:b w:val="false"/>
          <w:i w:val="false"/>
          <w:color w:val="000000"/>
          <w:sz w:val="28"/>
        </w:rPr>
        <w:t xml:space="preserve">
      3) төлем мерзiмiнiң көрсетiлуi; </w:t>
      </w:r>
    </w:p>
    <w:p>
      <w:pPr>
        <w:spacing w:after="0"/>
        <w:ind w:left="0"/>
        <w:jc w:val="both"/>
      </w:pPr>
      <w:r>
        <w:rPr>
          <w:rFonts w:ascii="Times New Roman"/>
          <w:b w:val="false"/>
          <w:i w:val="false"/>
          <w:color w:val="000000"/>
          <w:sz w:val="28"/>
        </w:rPr>
        <w:t xml:space="preserve">
      4) төлем жасалуы тиiс орынның көрсетiлуi; </w:t>
      </w:r>
    </w:p>
    <w:p>
      <w:pPr>
        <w:spacing w:after="0"/>
        <w:ind w:left="0"/>
        <w:jc w:val="both"/>
      </w:pPr>
      <w:r>
        <w:rPr>
          <w:rFonts w:ascii="Times New Roman"/>
          <w:b w:val="false"/>
          <w:i w:val="false"/>
          <w:color w:val="000000"/>
          <w:sz w:val="28"/>
        </w:rPr>
        <w:t xml:space="preserve">
      5) кiмге немесе кiмнiң бұйрығымен төлем жасалуы тиiс тұлғаның атауы; </w:t>
      </w:r>
    </w:p>
    <w:p>
      <w:pPr>
        <w:spacing w:after="0"/>
        <w:ind w:left="0"/>
        <w:jc w:val="both"/>
      </w:pPr>
      <w:r>
        <w:rPr>
          <w:rFonts w:ascii="Times New Roman"/>
          <w:b w:val="false"/>
          <w:i w:val="false"/>
          <w:color w:val="000000"/>
          <w:sz w:val="28"/>
        </w:rPr>
        <w:t xml:space="preserve">
      6) вексельдiң жасалған күнi мен орнының көрсетiлуi; </w:t>
      </w:r>
    </w:p>
    <w:p>
      <w:pPr>
        <w:spacing w:after="0"/>
        <w:ind w:left="0"/>
        <w:jc w:val="both"/>
      </w:pPr>
      <w:r>
        <w:rPr>
          <w:rFonts w:ascii="Times New Roman"/>
          <w:b w:val="false"/>
          <w:i w:val="false"/>
          <w:color w:val="000000"/>
          <w:sz w:val="28"/>
        </w:rPr>
        <w:t xml:space="preserve">
      7) құжатты берушiнiң (вексель берушiнiң) қойған қолы. </w:t>
      </w:r>
    </w:p>
    <w:p>
      <w:pPr>
        <w:spacing w:after="0"/>
        <w:ind w:left="0"/>
        <w:jc w:val="both"/>
      </w:pPr>
      <w:r>
        <w:rPr>
          <w:rFonts w:ascii="Times New Roman"/>
          <w:b/>
          <w:i w:val="false"/>
          <w:color w:val="000000"/>
          <w:sz w:val="28"/>
        </w:rPr>
        <w:t xml:space="preserve">75-бап </w:t>
      </w:r>
    </w:p>
    <w:p>
      <w:pPr>
        <w:spacing w:after="0"/>
        <w:ind w:left="0"/>
        <w:jc w:val="both"/>
      </w:pPr>
      <w:r>
        <w:rPr>
          <w:rFonts w:ascii="Times New Roman"/>
          <w:b w:val="false"/>
          <w:i w:val="false"/>
          <w:color w:val="000000"/>
          <w:sz w:val="28"/>
        </w:rPr>
        <w:t xml:space="preserve">
      Алдыңғы бапта көрсетiлгендердiң қандай болса да бiрi жоқ құжат, төмендегi абзацтарда белгiленген жағдайларды қоспағанда, жай вексельдiң күшiне ие бола алмайды. </w:t>
      </w:r>
    </w:p>
    <w:p>
      <w:pPr>
        <w:spacing w:after="0"/>
        <w:ind w:left="0"/>
        <w:jc w:val="both"/>
      </w:pPr>
      <w:r>
        <w:rPr>
          <w:rFonts w:ascii="Times New Roman"/>
          <w:b w:val="false"/>
          <w:i w:val="false"/>
          <w:color w:val="000000"/>
          <w:sz w:val="28"/>
        </w:rPr>
        <w:t xml:space="preserve">
      Төлем мерзiмi көрсетiлмеген жай вексель ұсыну бойынша төленуге тиiстi вексель ретiнде қарастырылады. </w:t>
      </w:r>
    </w:p>
    <w:p>
      <w:pPr>
        <w:spacing w:after="0"/>
        <w:ind w:left="0"/>
        <w:jc w:val="both"/>
      </w:pPr>
      <w:r>
        <w:rPr>
          <w:rFonts w:ascii="Times New Roman"/>
          <w:b w:val="false"/>
          <w:i w:val="false"/>
          <w:color w:val="000000"/>
          <w:sz w:val="28"/>
        </w:rPr>
        <w:t xml:space="preserve">
      Ерекше нұсқау болмаған жағдайда, құжат жасалған жер төлем төленетiн жер және сонымен бiрге вексель берушiнiң тұрғылықты жерi деп есептеледi. </w:t>
      </w:r>
    </w:p>
    <w:p>
      <w:pPr>
        <w:spacing w:after="0"/>
        <w:ind w:left="0"/>
        <w:jc w:val="both"/>
      </w:pPr>
      <w:r>
        <w:rPr>
          <w:rFonts w:ascii="Times New Roman"/>
          <w:b w:val="false"/>
          <w:i w:val="false"/>
          <w:color w:val="000000"/>
          <w:sz w:val="28"/>
        </w:rPr>
        <w:t xml:space="preserve">
      Жасалған жерi көрсетiлмеген жай вексель - вексель берушiнiң атауымен қатар көрсетiлген жерде қол қойылған деп қарастырылады. </w:t>
      </w:r>
    </w:p>
    <w:p>
      <w:pPr>
        <w:spacing w:after="0"/>
        <w:ind w:left="0"/>
        <w:jc w:val="both"/>
      </w:pPr>
      <w:r>
        <w:rPr>
          <w:rFonts w:ascii="Times New Roman"/>
          <w:b/>
          <w:i w:val="false"/>
          <w:color w:val="000000"/>
          <w:sz w:val="28"/>
        </w:rPr>
        <w:t xml:space="preserve">76-бап </w:t>
      </w:r>
    </w:p>
    <w:p>
      <w:pPr>
        <w:spacing w:after="0"/>
        <w:ind w:left="0"/>
        <w:jc w:val="both"/>
      </w:pPr>
      <w:r>
        <w:rPr>
          <w:rFonts w:ascii="Times New Roman"/>
          <w:b w:val="false"/>
          <w:i w:val="false"/>
          <w:color w:val="000000"/>
          <w:sz w:val="28"/>
        </w:rPr>
        <w:t xml:space="preserve">
      Жай вексельге, бұл құжаттың табиғатына қайшы келмейтiндiктен, аударым векселiне қатысты және: </w:t>
      </w:r>
    </w:p>
    <w:p>
      <w:pPr>
        <w:spacing w:after="0"/>
        <w:ind w:left="0"/>
        <w:jc w:val="both"/>
      </w:pPr>
      <w:r>
        <w:rPr>
          <w:rFonts w:ascii="Times New Roman"/>
          <w:b w:val="false"/>
          <w:i w:val="false"/>
          <w:color w:val="000000"/>
          <w:sz w:val="28"/>
        </w:rPr>
        <w:t xml:space="preserve">
      индоссаментке (10-19-баптар); </w:t>
      </w:r>
    </w:p>
    <w:p>
      <w:pPr>
        <w:spacing w:after="0"/>
        <w:ind w:left="0"/>
        <w:jc w:val="both"/>
      </w:pPr>
      <w:r>
        <w:rPr>
          <w:rFonts w:ascii="Times New Roman"/>
          <w:b w:val="false"/>
          <w:i w:val="false"/>
          <w:color w:val="000000"/>
          <w:sz w:val="28"/>
        </w:rPr>
        <w:t xml:space="preserve">
      төлем мерзiмiне (32-36-баптар); </w:t>
      </w:r>
    </w:p>
    <w:p>
      <w:pPr>
        <w:spacing w:after="0"/>
        <w:ind w:left="0"/>
        <w:jc w:val="both"/>
      </w:pPr>
      <w:r>
        <w:rPr>
          <w:rFonts w:ascii="Times New Roman"/>
          <w:b w:val="false"/>
          <w:i w:val="false"/>
          <w:color w:val="000000"/>
          <w:sz w:val="28"/>
        </w:rPr>
        <w:t xml:space="preserve">
      төлемге (37-41-баптар); </w:t>
      </w:r>
    </w:p>
    <w:p>
      <w:pPr>
        <w:spacing w:after="0"/>
        <w:ind w:left="0"/>
        <w:jc w:val="both"/>
      </w:pPr>
      <w:r>
        <w:rPr>
          <w:rFonts w:ascii="Times New Roman"/>
          <w:b w:val="false"/>
          <w:i w:val="false"/>
          <w:color w:val="000000"/>
          <w:sz w:val="28"/>
        </w:rPr>
        <w:t xml:space="preserve">
      акцептемеген немесе төлем төлемеген жағдайда талап қоюға (42-49, 51-53-баптар); </w:t>
      </w:r>
    </w:p>
    <w:p>
      <w:pPr>
        <w:spacing w:after="0"/>
        <w:ind w:left="0"/>
        <w:jc w:val="both"/>
      </w:pPr>
      <w:r>
        <w:rPr>
          <w:rFonts w:ascii="Times New Roman"/>
          <w:b w:val="false"/>
          <w:i w:val="false"/>
          <w:color w:val="000000"/>
          <w:sz w:val="28"/>
        </w:rPr>
        <w:t xml:space="preserve">
      делдалдық тәртiбiмен төлем төлеуге (54, 58-62-баптар); </w:t>
      </w:r>
    </w:p>
    <w:p>
      <w:pPr>
        <w:spacing w:after="0"/>
        <w:ind w:left="0"/>
        <w:jc w:val="both"/>
      </w:pPr>
      <w:r>
        <w:rPr>
          <w:rFonts w:ascii="Times New Roman"/>
          <w:b w:val="false"/>
          <w:i w:val="false"/>
          <w:color w:val="000000"/>
          <w:sz w:val="28"/>
        </w:rPr>
        <w:t xml:space="preserve">
      көшiрмелерге (66, 67-баптар); </w:t>
      </w:r>
    </w:p>
    <w:p>
      <w:pPr>
        <w:spacing w:after="0"/>
        <w:ind w:left="0"/>
        <w:jc w:val="both"/>
      </w:pPr>
      <w:r>
        <w:rPr>
          <w:rFonts w:ascii="Times New Roman"/>
          <w:b w:val="false"/>
          <w:i w:val="false"/>
          <w:color w:val="000000"/>
          <w:sz w:val="28"/>
        </w:rPr>
        <w:t xml:space="preserve">
      өзгерiстерге (68-бап); </w:t>
      </w:r>
    </w:p>
    <w:p>
      <w:pPr>
        <w:spacing w:after="0"/>
        <w:ind w:left="0"/>
        <w:jc w:val="both"/>
      </w:pPr>
      <w:r>
        <w:rPr>
          <w:rFonts w:ascii="Times New Roman"/>
          <w:b w:val="false"/>
          <w:i w:val="false"/>
          <w:color w:val="000000"/>
          <w:sz w:val="28"/>
        </w:rPr>
        <w:t xml:space="preserve">
      мерзiмi өтуге (69, 70-баптар); </w:t>
      </w:r>
    </w:p>
    <w:p>
      <w:pPr>
        <w:spacing w:after="0"/>
        <w:ind w:left="0"/>
        <w:jc w:val="both"/>
      </w:pPr>
      <w:r>
        <w:rPr>
          <w:rFonts w:ascii="Times New Roman"/>
          <w:b w:val="false"/>
          <w:i w:val="false"/>
          <w:color w:val="000000"/>
          <w:sz w:val="28"/>
        </w:rPr>
        <w:t xml:space="preserve">
      жұмыс iстелмейтiн күндерге, мерзiмдердi есептеуге және жеңiлдiк берiлген күндерге тыйым салуға (71, 72, 73-баптар) қатысты қаулылар қолданылады. </w:t>
      </w:r>
    </w:p>
    <w:p>
      <w:pPr>
        <w:spacing w:after="0"/>
        <w:ind w:left="0"/>
        <w:jc w:val="both"/>
      </w:pPr>
      <w:r>
        <w:rPr>
          <w:rFonts w:ascii="Times New Roman"/>
          <w:b w:val="false"/>
          <w:i w:val="false"/>
          <w:color w:val="000000"/>
          <w:sz w:val="28"/>
        </w:rPr>
        <w:t xml:space="preserve">
      Жай вексельге сондай-ақ үшiншi тұлғада немесе төлеушiнiң тұрғылықты жерiнен өзге жерде төленуге жататын аударым векселiне (4 және 26-баптар), проценттер туралы шартқа (5-бап), төленуге тиiстi соманы жазудағы келiспеушiлiктерге (6-бап), 7-бапта көзделген шарттармен қол қоюдың қандайын болса да орналастырудың салдарына, өкiлетсiз iс-қимыл жасайтын немесе өз өкiлеттiгiн асыра пайдаланатын тұлғаның қойған қолының салдарына (8-бап) қатысты қаулылар қолданылады. </w:t>
      </w:r>
    </w:p>
    <w:p>
      <w:pPr>
        <w:spacing w:after="0"/>
        <w:ind w:left="0"/>
        <w:jc w:val="both"/>
      </w:pPr>
      <w:r>
        <w:rPr>
          <w:rFonts w:ascii="Times New Roman"/>
          <w:b w:val="false"/>
          <w:i w:val="false"/>
          <w:color w:val="000000"/>
          <w:sz w:val="28"/>
        </w:rPr>
        <w:t xml:space="preserve">
      Дәл осылай жай вексельге авальға қатысты қаулылар қолданылады (29-31-баптар); 30-баптың соңғы абзацында көзделген жағдайда, егер авальда оның кiм үшiн қойылғаны көрсетiлмесе, онда ол жай вексель бойынша вексель берушi үшiн қойылған деп есептеледi. </w:t>
      </w:r>
    </w:p>
    <w:p>
      <w:pPr>
        <w:spacing w:after="0"/>
        <w:ind w:left="0"/>
        <w:jc w:val="both"/>
      </w:pPr>
      <w:r>
        <w:rPr>
          <w:rFonts w:ascii="Times New Roman"/>
          <w:b/>
          <w:i w:val="false"/>
          <w:color w:val="000000"/>
          <w:sz w:val="28"/>
        </w:rPr>
        <w:t xml:space="preserve">77-бап </w:t>
      </w:r>
    </w:p>
    <w:p>
      <w:pPr>
        <w:spacing w:after="0"/>
        <w:ind w:left="0"/>
        <w:jc w:val="both"/>
      </w:pPr>
      <w:r>
        <w:rPr>
          <w:rFonts w:ascii="Times New Roman"/>
          <w:b w:val="false"/>
          <w:i w:val="false"/>
          <w:color w:val="000000"/>
          <w:sz w:val="28"/>
        </w:rPr>
        <w:t xml:space="preserve">
      Жай вексель бойынша вексель берушi де, аударым векселi бойынша акцептант сияқты мiндеттi. </w:t>
      </w:r>
    </w:p>
    <w:p>
      <w:pPr>
        <w:spacing w:after="0"/>
        <w:ind w:left="0"/>
        <w:jc w:val="both"/>
      </w:pPr>
      <w:r>
        <w:rPr>
          <w:rFonts w:ascii="Times New Roman"/>
          <w:b w:val="false"/>
          <w:i w:val="false"/>
          <w:color w:val="000000"/>
          <w:sz w:val="28"/>
        </w:rPr>
        <w:t xml:space="preserve">
      Ұсынылғаннан кейiн белгiлi бiр уақыт мерзiмiндегi жай вексельдер 22-бапта көрсетiлген мерзiмде белгi қоюы үшiн вексель берушiге ұсынылуға тиiс. Ұсынылғаннан бастап есептелетiн мерзiм вексель берушi вексельге белгi қойған күннен басталады. Вексель берушiнiң күнi көрсетiлген белгiнi қоюдан бас тартуы наразылық бiлдiрумен куәландырылады (24-бап), ол күн ұсынылғаннан бастап есептелетiн мерзiмнiң басталуы болады. </w:t>
      </w:r>
    </w:p>
    <w:bookmarkStart w:name="z98" w:id="66"/>
    <w:p>
      <w:pPr>
        <w:spacing w:after="0"/>
        <w:ind w:left="0"/>
        <w:jc w:val="left"/>
      </w:pPr>
      <w:r>
        <w:rPr>
          <w:rFonts w:ascii="Times New Roman"/>
          <w:b/>
          <w:i w:val="false"/>
          <w:color w:val="000000"/>
        </w:rPr>
        <w:t xml:space="preserve"> II бөлiм. </w:t>
      </w:r>
      <w:r>
        <w:br/>
      </w:r>
      <w:r>
        <w:rPr>
          <w:rFonts w:ascii="Times New Roman"/>
          <w:b/>
          <w:i w:val="false"/>
          <w:color w:val="000000"/>
        </w:rPr>
        <w:t xml:space="preserve">Қазақстан Республикасындағы вексель айналысының тәртiбi </w:t>
      </w:r>
      <w:r>
        <w:br/>
      </w:r>
      <w:r>
        <w:rPr>
          <w:rFonts w:ascii="Times New Roman"/>
          <w:b/>
          <w:i w:val="false"/>
          <w:color w:val="000000"/>
        </w:rPr>
        <w:t>14-тарау. Жалпы ережелер</w:t>
      </w:r>
    </w:p>
    <w:bookmarkEnd w:id="66"/>
    <w:p>
      <w:pPr>
        <w:spacing w:after="0"/>
        <w:ind w:left="0"/>
        <w:jc w:val="both"/>
      </w:pPr>
      <w:r>
        <w:rPr>
          <w:rFonts w:ascii="Times New Roman"/>
          <w:b/>
          <w:i w:val="false"/>
          <w:color w:val="000000"/>
          <w:sz w:val="28"/>
        </w:rPr>
        <w:t xml:space="preserve">78-бап </w:t>
      </w:r>
    </w:p>
    <w:p>
      <w:pPr>
        <w:spacing w:after="0"/>
        <w:ind w:left="0"/>
        <w:jc w:val="both"/>
      </w:pPr>
      <w:r>
        <w:rPr>
          <w:rFonts w:ascii="Times New Roman"/>
          <w:b w:val="false"/>
          <w:i w:val="false"/>
          <w:color w:val="000000"/>
          <w:sz w:val="28"/>
        </w:rPr>
        <w:t>
      Қазақстан Республикасындағы вексель айналысы – Қазақстан Республикасының аумағында жай және аударым коммерциялық вексельдерiн шығаруға, вексельдер, оның iшiнде Қазақстан Республикасынан тыс жерлерде шығарылғандары бойынша талап ету құқығын басқаға беруге, осындай вексельдер мен оларға байланысты операциялар жөнiндегi мiндеттемелерді орындауға, оларды есеп кеңселерiнiң есепке алуына, сондай-ақ Қазақстан Республикасы орталық және жергілікті атқарушы органдарының жай және аударым вексельдерiн шығаруына байланысты қалыптасатын қатынастар жиынтығы.</w:t>
      </w:r>
    </w:p>
    <w:bookmarkStart w:name="z1" w:id="67"/>
    <w:p>
      <w:pPr>
        <w:spacing w:after="0"/>
        <w:ind w:left="0"/>
        <w:jc w:val="both"/>
      </w:pPr>
      <w:r>
        <w:rPr>
          <w:rFonts w:ascii="Times New Roman"/>
          <w:b w:val="false"/>
          <w:i w:val="false"/>
          <w:color w:val="000000"/>
          <w:sz w:val="28"/>
        </w:rPr>
        <w:t>
      Орталық атқарушы органдар Қазақстан Республикасы Үкiметiнің шешімі негізінде жай және аударым вексельдерiн шығарады.</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78-бап жаңа редакцияда - ҚР 03.07.2013 </w:t>
      </w:r>
      <w:r>
        <w:rPr>
          <w:rFonts w:ascii="Times New Roman"/>
          <w:b w:val="false"/>
          <w:i w:val="false"/>
          <w:color w:val="000000"/>
          <w:sz w:val="28"/>
        </w:rPr>
        <w:t>№ 121-V</w:t>
      </w:r>
      <w:r>
        <w:rPr>
          <w:rFonts w:ascii="Times New Roman"/>
          <w:b w:val="false"/>
          <w:i w:val="false"/>
          <w:color w:val="ff0000"/>
          <w:sz w:val="28"/>
        </w:rPr>
        <w:t xml:space="preserve"> Конституциялық заңымен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79-бап </w:t>
      </w:r>
    </w:p>
    <w:p>
      <w:pPr>
        <w:spacing w:after="0"/>
        <w:ind w:left="0"/>
        <w:jc w:val="both"/>
      </w:pPr>
      <w:r>
        <w:rPr>
          <w:rFonts w:ascii="Times New Roman"/>
          <w:b w:val="false"/>
          <w:i w:val="false"/>
          <w:color w:val="000000"/>
          <w:sz w:val="28"/>
        </w:rPr>
        <w:t>
      Қазақстан Республикасындағы вексель айналысы жөнiндегi қатынастар Женева вексель конвенцияларымен, сондай-ақ осы Заңнан, Қазақстан Республикасының өзге де заңнамалық актiлерiнен, Қазақстан Республикасы Ұлттық Банкiнiң соларға сәйкес шығарылған нормативтiк құқықтық актiлерiнен тұратын Қазақстан Республикасының заңнамасымен реттеледi.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79-бап жаңа редакцияда - ҚР 03.07.2013 </w:t>
      </w:r>
      <w:r>
        <w:rPr>
          <w:rFonts w:ascii="Times New Roman"/>
          <w:b w:val="false"/>
          <w:i w:val="false"/>
          <w:color w:val="000000"/>
          <w:sz w:val="28"/>
        </w:rPr>
        <w:t>№ 121-V</w:t>
      </w:r>
      <w:r>
        <w:rPr>
          <w:rFonts w:ascii="Times New Roman"/>
          <w:b w:val="false"/>
          <w:i w:val="false"/>
          <w:color w:val="ff0000"/>
          <w:sz w:val="28"/>
        </w:rPr>
        <w:t xml:space="preserve"> Конституциялық заңымен (алғашқы ресми жарияланғанынан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80-бап </w:t>
      </w:r>
    </w:p>
    <w:p>
      <w:pPr>
        <w:spacing w:after="0"/>
        <w:ind w:left="0"/>
        <w:jc w:val="both"/>
      </w:pPr>
      <w:r>
        <w:rPr>
          <w:rFonts w:ascii="Times New Roman"/>
          <w:b w:val="false"/>
          <w:i w:val="false"/>
          <w:color w:val="000000"/>
          <w:sz w:val="28"/>
        </w:rPr>
        <w:t>
      Вексельдiк мiндеттеме вексель берушiнiң тиiстi дәрежеде ресiмделген вексельдi берген кезінен бастап пайда болады. Коммерциялық вексель сатып алу-сату, жұмыстар орындау, қызметтер көрсету (қаржылық қызметтер көрсетудi қоспағанда) шарттары бойынша төлемдi кейiнге қалдыру үшiн берiледi.</w:t>
      </w:r>
    </w:p>
    <w:bookmarkStart w:name="z119" w:id="68"/>
    <w:p>
      <w:pPr>
        <w:spacing w:after="0"/>
        <w:ind w:left="0"/>
        <w:jc w:val="both"/>
      </w:pPr>
      <w:r>
        <w:rPr>
          <w:rFonts w:ascii="Times New Roman"/>
          <w:b w:val="false"/>
          <w:i w:val="false"/>
          <w:color w:val="000000"/>
          <w:sz w:val="28"/>
        </w:rPr>
        <w:t xml:space="preserve">
      Егер вексель осы Заңның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9-баптарында</w:t>
      </w:r>
      <w:r>
        <w:rPr>
          <w:rFonts w:ascii="Times New Roman"/>
          <w:b w:val="false"/>
          <w:i w:val="false"/>
          <w:color w:val="000000"/>
          <w:sz w:val="28"/>
        </w:rPr>
        <w:t xml:space="preserve"> белгiленген талаптарға сәйкес жасалса, вексельдiк мiндеттеменiң күшi болады.</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80-бап жаңа редакцияда - ҚР 03.07.2013 </w:t>
      </w:r>
      <w:r>
        <w:rPr>
          <w:rFonts w:ascii="Times New Roman"/>
          <w:b w:val="false"/>
          <w:i w:val="false"/>
          <w:color w:val="000000"/>
          <w:sz w:val="28"/>
        </w:rPr>
        <w:t>№ 121-V</w:t>
      </w:r>
      <w:r>
        <w:rPr>
          <w:rFonts w:ascii="Times New Roman"/>
          <w:b w:val="false"/>
          <w:i w:val="false"/>
          <w:color w:val="ff0000"/>
          <w:sz w:val="28"/>
        </w:rPr>
        <w:t xml:space="preserve"> Конституциялық заңымен (алғашқы ресми жарияланғанынан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81-бап </w:t>
      </w:r>
    </w:p>
    <w:p>
      <w:pPr>
        <w:spacing w:after="0"/>
        <w:ind w:left="0"/>
        <w:jc w:val="both"/>
      </w:pPr>
      <w:r>
        <w:rPr>
          <w:rFonts w:ascii="Times New Roman"/>
          <w:b w:val="false"/>
          <w:i w:val="false"/>
          <w:color w:val="000000"/>
          <w:sz w:val="28"/>
        </w:rPr>
        <w:t xml:space="preserve">
      Аллонж вексельмен бiрге бiрыңғай құжат болып саналады. </w:t>
      </w:r>
    </w:p>
    <w:p>
      <w:pPr>
        <w:spacing w:after="0"/>
        <w:ind w:left="0"/>
        <w:jc w:val="both"/>
      </w:pPr>
      <w:r>
        <w:rPr>
          <w:rFonts w:ascii="Times New Roman"/>
          <w:b w:val="false"/>
          <w:i w:val="false"/>
          <w:color w:val="000000"/>
          <w:sz w:val="28"/>
        </w:rPr>
        <w:t xml:space="preserve">
      Аллонжда аллонждың нақты бiр вексельге тиесiлiгiн даусыз анықтауға мүмкiндiк беретiн жазба болуға тиiс. Аллонж вексельге индоссамент вексельдiң өзiнде басталып, аллонжда аяқталатындай болып тiркелуi мүмкiн. </w:t>
      </w:r>
    </w:p>
    <w:p>
      <w:pPr>
        <w:spacing w:after="0"/>
        <w:ind w:left="0"/>
        <w:jc w:val="both"/>
      </w:pPr>
      <w:r>
        <w:rPr>
          <w:rFonts w:ascii="Times New Roman"/>
          <w:b/>
          <w:i w:val="false"/>
          <w:color w:val="000000"/>
          <w:sz w:val="28"/>
        </w:rPr>
        <w:t xml:space="preserve">82-бап </w:t>
      </w:r>
    </w:p>
    <w:p>
      <w:pPr>
        <w:spacing w:after="0"/>
        <w:ind w:left="0"/>
        <w:jc w:val="both"/>
      </w:pPr>
      <w:r>
        <w:rPr>
          <w:rFonts w:ascii="Times New Roman"/>
          <w:b w:val="false"/>
          <w:i w:val="false"/>
          <w:color w:val="000000"/>
          <w:sz w:val="28"/>
        </w:rPr>
        <w:t xml:space="preserve">
      Вексель сомасын онда жазылған ақша сомасы құрайды. Вексель сомасына онда көрсетiлген проценттер, вексель бойынша операциялармен байланысты өсiм және басқа шығындар қосылмайды. </w:t>
      </w:r>
    </w:p>
    <w:p>
      <w:pPr>
        <w:spacing w:after="0"/>
        <w:ind w:left="0"/>
        <w:jc w:val="both"/>
      </w:pPr>
      <w:r>
        <w:rPr>
          <w:rFonts w:ascii="Times New Roman"/>
          <w:b w:val="false"/>
          <w:i w:val="false"/>
          <w:color w:val="000000"/>
          <w:sz w:val="28"/>
        </w:rPr>
        <w:t>
      Қазақстан Республикасының аумағында берілген вексель валютасы теңге болып табылады. Қазақстан Республикасының аумағында Қазақстан Республикасының резиденті Қазақстан Республикасының бейрезиденттерімен операциялар бойынша шығарған, шетел валютасындағы вексельдің айналысына жол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82-бапқа өзгерістер енгізілді – ҚР 2003.07.09. </w:t>
      </w:r>
      <w:r>
        <w:rPr>
          <w:rFonts w:ascii="Times New Roman"/>
          <w:b w:val="false"/>
          <w:i w:val="false"/>
          <w:color w:val="ff0000"/>
          <w:sz w:val="28"/>
        </w:rPr>
        <w:t>N 482</w:t>
      </w:r>
      <w:r>
        <w:rPr>
          <w:rFonts w:ascii="Times New Roman"/>
          <w:b w:val="false"/>
          <w:i w:val="false"/>
          <w:color w:val="ff0000"/>
          <w:sz w:val="28"/>
        </w:rPr>
        <w:t xml:space="preserve">; 02.07.2018 </w:t>
      </w:r>
      <w:r>
        <w:rPr>
          <w:rFonts w:ascii="Times New Roman"/>
          <w:b w:val="false"/>
          <w:i w:val="false"/>
          <w:color w:val="000000"/>
          <w:sz w:val="28"/>
        </w:rPr>
        <w:t>№ 168-VІ</w:t>
      </w:r>
      <w:r>
        <w:rPr>
          <w:rFonts w:ascii="Times New Roman"/>
          <w:b w:val="false"/>
          <w:i w:val="false"/>
          <w:color w:val="ff0000"/>
          <w:sz w:val="28"/>
        </w:rPr>
        <w:t xml:space="preserve"> (01.07.2019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83-бап</w:t>
      </w:r>
    </w:p>
    <w:p>
      <w:pPr>
        <w:spacing w:after="0"/>
        <w:ind w:left="0"/>
        <w:jc w:val="both"/>
      </w:pPr>
      <w:r>
        <w:rPr>
          <w:rFonts w:ascii="Times New Roman"/>
          <w:b w:val="false"/>
          <w:i w:val="false"/>
          <w:color w:val="000000"/>
          <w:sz w:val="28"/>
        </w:rPr>
        <w:t xml:space="preserve">
      Банктер және банк операцияларының жекелеген түрлерiн жүзеге асыратын ұйымдар тиiстi лицензиясы болған кезде, вексельдермен операциялардың мынадай түрлерін жүзеге асыруға: </w:t>
      </w:r>
    </w:p>
    <w:p>
      <w:pPr>
        <w:spacing w:after="0"/>
        <w:ind w:left="0"/>
        <w:jc w:val="both"/>
      </w:pPr>
      <w:r>
        <w:rPr>
          <w:rFonts w:ascii="Times New Roman"/>
          <w:b w:val="false"/>
          <w:i w:val="false"/>
          <w:color w:val="000000"/>
          <w:sz w:val="28"/>
        </w:rPr>
        <w:t xml:space="preserve">
      вексельдердi инкассоға қабылдауға; </w:t>
      </w:r>
    </w:p>
    <w:p>
      <w:pPr>
        <w:spacing w:after="0"/>
        <w:ind w:left="0"/>
        <w:jc w:val="both"/>
      </w:pPr>
      <w:r>
        <w:rPr>
          <w:rFonts w:ascii="Times New Roman"/>
          <w:b w:val="false"/>
          <w:i w:val="false"/>
          <w:color w:val="000000"/>
          <w:sz w:val="28"/>
        </w:rPr>
        <w:t xml:space="preserve">
      төлем жасаушының вексельдердi төлеуi бойынша қызмет көрсетуге; </w:t>
      </w:r>
    </w:p>
    <w:p>
      <w:pPr>
        <w:spacing w:after="0"/>
        <w:ind w:left="0"/>
        <w:jc w:val="both"/>
      </w:pPr>
      <w:r>
        <w:rPr>
          <w:rFonts w:ascii="Times New Roman"/>
          <w:b w:val="false"/>
          <w:i w:val="false"/>
          <w:color w:val="000000"/>
          <w:sz w:val="28"/>
        </w:rPr>
        <w:t xml:space="preserve">
      домицильдендiрiлген вексельдердi төлеуге; </w:t>
      </w:r>
    </w:p>
    <w:p>
      <w:pPr>
        <w:spacing w:after="0"/>
        <w:ind w:left="0"/>
        <w:jc w:val="both"/>
      </w:pPr>
      <w:r>
        <w:rPr>
          <w:rFonts w:ascii="Times New Roman"/>
          <w:b w:val="false"/>
          <w:i w:val="false"/>
          <w:color w:val="000000"/>
          <w:sz w:val="28"/>
        </w:rPr>
        <w:t xml:space="preserve">
      делдалдық тәртiппен вексельдердiң акцептiн жасауға құқылы. </w:t>
      </w:r>
    </w:p>
    <w:p>
      <w:pPr>
        <w:spacing w:after="0"/>
        <w:ind w:left="0"/>
        <w:jc w:val="both"/>
      </w:pPr>
      <w:r>
        <w:rPr>
          <w:rFonts w:ascii="Times New Roman"/>
          <w:b w:val="false"/>
          <w:i w:val="false"/>
          <w:color w:val="000000"/>
          <w:sz w:val="28"/>
        </w:rPr>
        <w:t xml:space="preserve">
      Вексельдердi есепке алу жөнiндегi операцияларды есеп кеңселерi ғана жүзеге асырады. </w:t>
      </w:r>
    </w:p>
    <w:p>
      <w:pPr>
        <w:spacing w:after="0"/>
        <w:ind w:left="0"/>
        <w:jc w:val="both"/>
      </w:pPr>
      <w:r>
        <w:rPr>
          <w:rFonts w:ascii="Times New Roman"/>
          <w:b w:val="false"/>
          <w:i w:val="false"/>
          <w:color w:val="000000"/>
          <w:sz w:val="28"/>
        </w:rPr>
        <w:t xml:space="preserve">
      Банктер ақшалай нысанда орындауды көздейтiн банктiк кепiлдiктер беруге лицензиясы болғанда ғана вексельдердi авальдауға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83-бап жаңа редакцияда – ҚР 2003.07.09. </w:t>
      </w:r>
      <w:r>
        <w:rPr>
          <w:rFonts w:ascii="Times New Roman"/>
          <w:b w:val="false"/>
          <w:i w:val="false"/>
          <w:color w:val="000000"/>
          <w:sz w:val="28"/>
        </w:rPr>
        <w:t>N 482</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83-1-бап </w:t>
      </w:r>
    </w:p>
    <w:p>
      <w:pPr>
        <w:spacing w:after="0"/>
        <w:ind w:left="0"/>
        <w:jc w:val="both"/>
      </w:pPr>
      <w:r>
        <w:rPr>
          <w:rFonts w:ascii="Times New Roman"/>
          <w:b w:val="false"/>
          <w:i w:val="false"/>
          <w:color w:val="000000"/>
          <w:sz w:val="28"/>
        </w:rPr>
        <w:t xml:space="preserve">
      Вексельдер Қазақстан Республикасының аумағында жай қағазға және вексель қағазына шығарылуы мүмкiн. </w:t>
      </w:r>
    </w:p>
    <w:p>
      <w:pPr>
        <w:spacing w:after="0"/>
        <w:ind w:left="0"/>
        <w:jc w:val="both"/>
      </w:pPr>
      <w:r>
        <w:rPr>
          <w:rFonts w:ascii="Times New Roman"/>
          <w:b w:val="false"/>
          <w:i w:val="false"/>
          <w:color w:val="000000"/>
          <w:sz w:val="28"/>
        </w:rPr>
        <w:t xml:space="preserve">
      Қазақстан Республикасының аумағында шығарылатын немесе оның аумағына әкелiнетiн вексель қағаздарының қорғалу дәрежелерiне қойылатын талаптарды, сондай-ақ вексель қағазына қойылатын техникалық талаптарды Қазақстан Республикасының Ұлттық Банкi белгiлейдi. </w:t>
      </w:r>
    </w:p>
    <w:p>
      <w:pPr>
        <w:spacing w:after="0"/>
        <w:ind w:left="0"/>
        <w:jc w:val="both"/>
      </w:pPr>
      <w:r>
        <w:rPr>
          <w:rFonts w:ascii="Times New Roman"/>
          <w:b w:val="false"/>
          <w:i w:val="false"/>
          <w:color w:val="000000"/>
          <w:sz w:val="28"/>
        </w:rPr>
        <w:t xml:space="preserve">
      Вексельдi вексель қағазына шығарған жағдайда мұндай вексельдiң мәтiнi мемлекеттiк тiлде және орыс тiлiнде жазылуға тиiс. Басқа шет тiлдердi қосымша пайдалануға жол берiледi.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83-1-баппен толықтырылды – ҚР 2001.12.24. </w:t>
      </w:r>
      <w:r>
        <w:rPr>
          <w:rFonts w:ascii="Times New Roman"/>
          <w:b w:val="false"/>
          <w:i w:val="false"/>
          <w:color w:val="000000"/>
          <w:sz w:val="28"/>
        </w:rPr>
        <w:t>N 276</w:t>
      </w:r>
      <w:r>
        <w:rPr>
          <w:rFonts w:ascii="Times New Roman"/>
          <w:b w:val="false"/>
          <w:i w:val="false"/>
          <w:color w:val="ff0000"/>
          <w:sz w:val="28"/>
        </w:rPr>
        <w:t xml:space="preserve">; жаңа редакцияда – ҚР 2003.07.09. </w:t>
      </w:r>
      <w:r>
        <w:rPr>
          <w:rFonts w:ascii="Times New Roman"/>
          <w:b w:val="false"/>
          <w:i w:val="false"/>
          <w:color w:val="000000"/>
          <w:sz w:val="28"/>
        </w:rPr>
        <w:t>N 482</w:t>
      </w:r>
      <w:r>
        <w:rPr>
          <w:rFonts w:ascii="Times New Roman"/>
          <w:b w:val="false"/>
          <w:i w:val="false"/>
          <w:color w:val="ff0000"/>
          <w:sz w:val="28"/>
        </w:rPr>
        <w:t xml:space="preserve">; өзгерту енгізілді – ҚР 2005.07.08. </w:t>
      </w:r>
      <w:r>
        <w:rPr>
          <w:rFonts w:ascii="Times New Roman"/>
          <w:b w:val="false"/>
          <w:i w:val="false"/>
          <w:color w:val="000000"/>
          <w:sz w:val="28"/>
        </w:rPr>
        <w:t>N 69</w:t>
      </w:r>
      <w:r>
        <w:rPr>
          <w:rFonts w:ascii="Times New Roman"/>
          <w:b w:val="false"/>
          <w:i w:val="false"/>
          <w:color w:val="ff0000"/>
          <w:sz w:val="28"/>
        </w:rPr>
        <w:t xml:space="preserve"> Заңдарымен.</w:t>
      </w:r>
      <w:r>
        <w:br/>
      </w:r>
      <w:r>
        <w:rPr>
          <w:rFonts w:ascii="Times New Roman"/>
          <w:b w:val="false"/>
          <w:i w:val="false"/>
          <w:color w:val="000000"/>
          <w:sz w:val="28"/>
        </w:rPr>
        <w:t>
</w:t>
      </w:r>
    </w:p>
    <w:bookmarkStart w:name="z107" w:id="69"/>
    <w:p>
      <w:pPr>
        <w:spacing w:after="0"/>
        <w:ind w:left="0"/>
        <w:jc w:val="left"/>
      </w:pPr>
      <w:r>
        <w:rPr>
          <w:rFonts w:ascii="Times New Roman"/>
          <w:b/>
          <w:i w:val="false"/>
          <w:color w:val="000000"/>
        </w:rPr>
        <w:t xml:space="preserve"> 15-тарау. Вексельдiң төлем және несие беру құралы ретiнде атқаратын қызметтерi </w:t>
      </w:r>
    </w:p>
    <w:bookmarkEnd w:id="69"/>
    <w:p>
      <w:pPr>
        <w:spacing w:after="0"/>
        <w:ind w:left="0"/>
        <w:jc w:val="both"/>
      </w:pPr>
      <w:r>
        <w:rPr>
          <w:rFonts w:ascii="Times New Roman"/>
          <w:b/>
          <w:i w:val="false"/>
          <w:color w:val="000000"/>
          <w:sz w:val="28"/>
        </w:rPr>
        <w:t xml:space="preserve">84-бап </w:t>
      </w:r>
    </w:p>
    <w:p>
      <w:pPr>
        <w:spacing w:after="0"/>
        <w:ind w:left="0"/>
        <w:jc w:val="both"/>
      </w:pPr>
      <w:r>
        <w:rPr>
          <w:rFonts w:ascii="Times New Roman"/>
          <w:b w:val="false"/>
          <w:i w:val="false"/>
          <w:color w:val="000000"/>
          <w:sz w:val="28"/>
        </w:rPr>
        <w:t xml:space="preserve">
      Заңды және жеке тұлғалар Қазақстан Республикасының аумағында өзара есеп айырысуларда, мұның өзi тиiстi шартта көзделген және осы Заңға қайшы келмейтiн жағдайларда, жай және аударым векселiн пайдалануға құқылы. </w:t>
      </w:r>
    </w:p>
    <w:p>
      <w:pPr>
        <w:spacing w:after="0"/>
        <w:ind w:left="0"/>
        <w:jc w:val="both"/>
      </w:pPr>
      <w:r>
        <w:rPr>
          <w:rFonts w:ascii="Times New Roman"/>
          <w:b w:val="false"/>
          <w:i w:val="false"/>
          <w:color w:val="000000"/>
          <w:sz w:val="28"/>
        </w:rPr>
        <w:t xml:space="preserve">
      Есеп кеңселерi арқылы вексельдермен есеп айырысу Қазақстан Республикасының Ұлттық Банкi белгiлеген тәртiппен жүзеге асырылады. </w:t>
      </w:r>
    </w:p>
    <w:p>
      <w:pPr>
        <w:spacing w:after="0"/>
        <w:ind w:left="0"/>
        <w:jc w:val="both"/>
      </w:pPr>
      <w:r>
        <w:rPr>
          <w:rFonts w:ascii="Times New Roman"/>
          <w:b w:val="false"/>
          <w:i w:val="false"/>
          <w:color w:val="000000"/>
          <w:sz w:val="28"/>
        </w:rPr>
        <w:t xml:space="preserve">
      Инкассоға қабылданған вексельдердi байланыс мекемелерiнiң жiберу тәртiбi Қазақстан Республикасының Ұлттық Банкiмен келiсiм бойынша шығарылған Қазақстан Республикасының уәкiлеттi органының нормативтiк құқықтық актiлерiмен және байланыс мекемесi мен есеп кеңсесiнiң арасындағы шартпен белгiленедi. </w:t>
      </w:r>
    </w:p>
    <w:p>
      <w:pPr>
        <w:spacing w:after="0"/>
        <w:ind w:left="0"/>
        <w:jc w:val="both"/>
      </w:pPr>
      <w:r>
        <w:rPr>
          <w:rFonts w:ascii="Times New Roman"/>
          <w:b/>
          <w:i w:val="false"/>
          <w:color w:val="000000"/>
          <w:sz w:val="28"/>
        </w:rPr>
        <w:t xml:space="preserve">85-бап &lt;*&gt; </w:t>
      </w:r>
    </w:p>
    <w:p>
      <w:pPr>
        <w:spacing w:after="0"/>
        <w:ind w:left="0"/>
        <w:jc w:val="both"/>
      </w:pPr>
      <w:r>
        <w:rPr>
          <w:rFonts w:ascii="Times New Roman"/>
          <w:b w:val="false"/>
          <w:i w:val="false"/>
          <w:color w:val="ff0000"/>
          <w:sz w:val="28"/>
        </w:rPr>
        <w:t xml:space="preserve">
      Ескерту. 85-бап алынып тасталды – ҚР 2003.07.09. </w:t>
      </w:r>
      <w:r>
        <w:rPr>
          <w:rFonts w:ascii="Times New Roman"/>
          <w:b w:val="false"/>
          <w:i w:val="false"/>
          <w:color w:val="ff0000"/>
          <w:sz w:val="28"/>
        </w:rPr>
        <w:t>N 482</w:t>
      </w:r>
      <w:r>
        <w:rPr>
          <w:rFonts w:ascii="Times New Roman"/>
          <w:b w:val="false"/>
          <w:i w:val="false"/>
          <w:color w:val="ff0000"/>
          <w:sz w:val="28"/>
        </w:rPr>
        <w:t xml:space="preserve"> Заңымен. </w:t>
      </w:r>
    </w:p>
    <w:p>
      <w:pPr>
        <w:spacing w:after="0"/>
        <w:ind w:left="0"/>
        <w:jc w:val="both"/>
      </w:pPr>
      <w:r>
        <w:rPr>
          <w:rFonts w:ascii="Times New Roman"/>
          <w:b/>
          <w:i w:val="false"/>
          <w:color w:val="000000"/>
          <w:sz w:val="28"/>
        </w:rPr>
        <w:t xml:space="preserve">86-бап </w:t>
      </w:r>
    </w:p>
    <w:p>
      <w:pPr>
        <w:spacing w:after="0"/>
        <w:ind w:left="0"/>
        <w:jc w:val="both"/>
      </w:pPr>
      <w:r>
        <w:rPr>
          <w:rFonts w:ascii="Times New Roman"/>
          <w:b w:val="false"/>
          <w:i w:val="false"/>
          <w:color w:val="000000"/>
          <w:sz w:val="28"/>
        </w:rPr>
        <w:t xml:space="preserve">
      Есеп кеңселерiнiң вексель ұсынушыға вексель сомасын төлей отырып төлем мерзiмi жеткенге дейiн индоссамент бойынша вексельдер қабылдауы вексельдердi есепке алу деп аталады. Есеп кеңсесi вексель сомасынан есеп кеңсесi өз бетiнше белгiлеген дисконт ұстап қалуға құқылы. </w:t>
      </w:r>
    </w:p>
    <w:p>
      <w:pPr>
        <w:spacing w:after="0"/>
        <w:ind w:left="0"/>
        <w:jc w:val="both"/>
      </w:pPr>
      <w:r>
        <w:rPr>
          <w:rFonts w:ascii="Times New Roman"/>
          <w:b w:val="false"/>
          <w:i w:val="false"/>
          <w:color w:val="000000"/>
          <w:sz w:val="28"/>
        </w:rPr>
        <w:t xml:space="preserve">
      Вексельдердi есепке алу тәртiбi, сондай-ақ банктер мен банк операцияларының жекелеген түрлерiн жүзеге асыратын ұйымдардың вексельдермен операцияларды жүзеге асыруы Қазақстан Республикасы Ұлттық Банкiнiң нормативтiк құқықтық актiлерiмен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86-бапқа өзгерту енгізілді – ҚР 2003.07.09. </w:t>
      </w:r>
      <w:r>
        <w:rPr>
          <w:rFonts w:ascii="Times New Roman"/>
          <w:b w:val="false"/>
          <w:i w:val="false"/>
          <w:color w:val="000000"/>
          <w:sz w:val="28"/>
        </w:rPr>
        <w:t>N 482</w:t>
      </w:r>
      <w:r>
        <w:rPr>
          <w:rFonts w:ascii="Times New Roman"/>
          <w:b w:val="false"/>
          <w:i w:val="false"/>
          <w:color w:val="ff0000"/>
          <w:sz w:val="28"/>
        </w:rPr>
        <w:t xml:space="preserve">, 2005.07.08. </w:t>
      </w:r>
      <w:r>
        <w:rPr>
          <w:rFonts w:ascii="Times New Roman"/>
          <w:b w:val="false"/>
          <w:i w:val="false"/>
          <w:color w:val="000000"/>
          <w:sz w:val="28"/>
        </w:rPr>
        <w:t>N 69</w:t>
      </w:r>
      <w:r>
        <w:rPr>
          <w:rFonts w:ascii="Times New Roman"/>
          <w:b w:val="false"/>
          <w:i w:val="false"/>
          <w:color w:val="ff0000"/>
          <w:sz w:val="28"/>
        </w:rPr>
        <w:t xml:space="preserve">;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87-бап &lt;*&gt; </w:t>
      </w:r>
    </w:p>
    <w:p>
      <w:pPr>
        <w:spacing w:after="0"/>
        <w:ind w:left="0"/>
        <w:jc w:val="both"/>
      </w:pPr>
      <w:r>
        <w:rPr>
          <w:rFonts w:ascii="Times New Roman"/>
          <w:b w:val="false"/>
          <w:i w:val="false"/>
          <w:color w:val="ff0000"/>
          <w:sz w:val="28"/>
        </w:rPr>
        <w:t xml:space="preserve">
      Ескерту. 87-бап алынып тасталды - Қазақстан Республикасының 2003.07.09. </w:t>
      </w:r>
      <w:r>
        <w:rPr>
          <w:rFonts w:ascii="Times New Roman"/>
          <w:b w:val="false"/>
          <w:i w:val="false"/>
          <w:color w:val="ff0000"/>
          <w:sz w:val="28"/>
        </w:rPr>
        <w:t>N 482</w:t>
      </w:r>
      <w:r>
        <w:rPr>
          <w:rFonts w:ascii="Times New Roman"/>
          <w:b w:val="false"/>
          <w:i w:val="false"/>
          <w:color w:val="ff0000"/>
          <w:sz w:val="28"/>
        </w:rPr>
        <w:t xml:space="preserve"> Заңымен.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88-бап </w:t>
      </w:r>
    </w:p>
    <w:p>
      <w:pPr>
        <w:spacing w:after="0"/>
        <w:ind w:left="0"/>
        <w:jc w:val="both"/>
      </w:pPr>
      <w:r>
        <w:rPr>
          <w:rFonts w:ascii="Times New Roman"/>
          <w:b w:val="false"/>
          <w:i w:val="false"/>
          <w:color w:val="000000"/>
          <w:sz w:val="28"/>
        </w:rPr>
        <w:t xml:space="preserve">
      Вексельде төлемшi ретiнде көрсетiлген тұлға мен вексель берушi төлемшiден қандай да бiр мiндеттеменiң орындалуын талап ету құқығына ие болатындай қатынастарды вексель берушiнiң белгiлеуi вексельдi жабу деп түсiнiледi. Бұл орайда мұндай мiндеттеменiң сомасы вексель бойынша төлем сомасынан төлем болмауға тиiс. </w:t>
      </w:r>
    </w:p>
    <w:p>
      <w:pPr>
        <w:spacing w:after="0"/>
        <w:ind w:left="0"/>
        <w:jc w:val="both"/>
      </w:pPr>
      <w:r>
        <w:rPr>
          <w:rFonts w:ascii="Times New Roman"/>
          <w:b w:val="false"/>
          <w:i w:val="false"/>
          <w:color w:val="000000"/>
          <w:sz w:val="28"/>
        </w:rPr>
        <w:t xml:space="preserve">
      Вексель ұстаушының вексель берушiден вексельдi жабуды талап етуге құқығы бар. Вексель берушi вексельдi жабуды төлем мерзiмiнде қамтамасыз етуге мiндеттi. </w:t>
      </w:r>
    </w:p>
    <w:p>
      <w:pPr>
        <w:spacing w:after="0"/>
        <w:ind w:left="0"/>
        <w:jc w:val="both"/>
      </w:pPr>
      <w:r>
        <w:rPr>
          <w:rFonts w:ascii="Times New Roman"/>
          <w:b/>
          <w:i w:val="false"/>
          <w:color w:val="000000"/>
          <w:sz w:val="28"/>
        </w:rPr>
        <w:t xml:space="preserve">89-бап </w:t>
      </w:r>
    </w:p>
    <w:p>
      <w:pPr>
        <w:spacing w:after="0"/>
        <w:ind w:left="0"/>
        <w:jc w:val="both"/>
      </w:pPr>
      <w:r>
        <w:rPr>
          <w:rFonts w:ascii="Times New Roman"/>
          <w:b w:val="false"/>
          <w:i w:val="false"/>
          <w:color w:val="000000"/>
          <w:sz w:val="28"/>
        </w:rPr>
        <w:t xml:space="preserve">
      Аккредитив төлемiнiң, банк заемының қайтарылуын қамтамасыз ету Қазақстан Республикасының Ұлттық Банкi белгiлеген тәртiппен вексельдi кепiлге беру жолымен жүзеге асырылады. Вексельдi кепiлге беру индоссаменттi ресiмдеуге қойылатын талаптар сақтала отырып жүзеге асырылады. </w:t>
      </w:r>
    </w:p>
    <w:p>
      <w:pPr>
        <w:spacing w:after="0"/>
        <w:ind w:left="0"/>
        <w:jc w:val="both"/>
      </w:pPr>
      <w:r>
        <w:rPr>
          <w:rFonts w:ascii="Times New Roman"/>
          <w:b w:val="false"/>
          <w:i w:val="false"/>
          <w:color w:val="000000"/>
          <w:sz w:val="28"/>
        </w:rPr>
        <w:t xml:space="preserve">
      Қалған жағдайларда вексельдi кепiлге беруге жол берiлмейдi. </w:t>
      </w:r>
    </w:p>
    <w:p>
      <w:pPr>
        <w:spacing w:after="0"/>
        <w:ind w:left="0"/>
        <w:jc w:val="both"/>
      </w:pPr>
      <w:r>
        <w:rPr>
          <w:rFonts w:ascii="Times New Roman"/>
          <w:b w:val="false"/>
          <w:i w:val="false"/>
          <w:color w:val="000000"/>
          <w:sz w:val="28"/>
        </w:rPr>
        <w:t xml:space="preserve">
      Вексельдiң кепiлге берiлуi және мұндай мәмiлелердi тiркеу Қазақстан Республикасының аумағында тиiстi есеп кеңселерi арқылы жүргiзiледi.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89-бап өзгерді - Қазақстан Республикасының 2003.07.09. N 482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114" w:id="70"/>
    <w:p>
      <w:pPr>
        <w:spacing w:after="0"/>
        <w:ind w:left="0"/>
        <w:jc w:val="left"/>
      </w:pPr>
      <w:r>
        <w:rPr>
          <w:rFonts w:ascii="Times New Roman"/>
          <w:b/>
          <w:i w:val="false"/>
          <w:color w:val="000000"/>
        </w:rPr>
        <w:t xml:space="preserve"> 16-тарау. Қазақстан Республикасы резидент еместерiнiң</w:t>
      </w:r>
      <w:r>
        <w:br/>
      </w:r>
      <w:r>
        <w:rPr>
          <w:rFonts w:ascii="Times New Roman"/>
          <w:b/>
          <w:i w:val="false"/>
          <w:color w:val="000000"/>
        </w:rPr>
        <w:t>вексель айналысы. Шетел валютасындағы вексельдермен</w:t>
      </w:r>
      <w:r>
        <w:br/>
      </w:r>
      <w:r>
        <w:rPr>
          <w:rFonts w:ascii="Times New Roman"/>
          <w:b/>
          <w:i w:val="false"/>
          <w:color w:val="000000"/>
        </w:rPr>
        <w:t>жүргiзiлетiн операциялар</w:t>
      </w:r>
    </w:p>
    <w:bookmarkEnd w:id="70"/>
    <w:p>
      <w:pPr>
        <w:spacing w:after="0"/>
        <w:ind w:left="0"/>
        <w:jc w:val="both"/>
      </w:pPr>
      <w:r>
        <w:rPr>
          <w:rFonts w:ascii="Times New Roman"/>
          <w:b/>
          <w:i w:val="false"/>
          <w:color w:val="000000"/>
          <w:sz w:val="28"/>
        </w:rPr>
        <w:t xml:space="preserve">90-бап </w:t>
      </w:r>
    </w:p>
    <w:p>
      <w:pPr>
        <w:spacing w:after="0"/>
        <w:ind w:left="0"/>
        <w:jc w:val="both"/>
      </w:pPr>
      <w:r>
        <w:rPr>
          <w:rFonts w:ascii="Times New Roman"/>
          <w:b w:val="false"/>
          <w:i w:val="false"/>
          <w:color w:val="000000"/>
          <w:sz w:val="28"/>
        </w:rPr>
        <w:t xml:space="preserve">
      Қазақстан Республикасының аумағында Қазақстан Республикасының резидент еместерi берген вексель айналысы Қазақстан Республикасының вексель заңдарымен реттеледi. </w:t>
      </w:r>
    </w:p>
    <w:p>
      <w:pPr>
        <w:spacing w:after="0"/>
        <w:ind w:left="0"/>
        <w:jc w:val="both"/>
      </w:pPr>
      <w:r>
        <w:rPr>
          <w:rFonts w:ascii="Times New Roman"/>
          <w:b w:val="false"/>
          <w:i w:val="false"/>
          <w:color w:val="000000"/>
          <w:sz w:val="28"/>
        </w:rPr>
        <w:t xml:space="preserve">
      Қазақстан Республикасынан тыс жерлерде Қазақстан Республикасының резидентi қабылдаған вексельдiк мiндеттеме Қазақстан Республикасының аумағында, Қазақстан Республикасының вексельдiк заңдарымен қойылған барлық талаптар сақталған жағдайда ғана жарамды болады. </w:t>
      </w:r>
    </w:p>
    <w:p>
      <w:pPr>
        <w:spacing w:after="0"/>
        <w:ind w:left="0"/>
        <w:jc w:val="both"/>
      </w:pPr>
      <w:r>
        <w:rPr>
          <w:rFonts w:ascii="Times New Roman"/>
          <w:b/>
          <w:i w:val="false"/>
          <w:color w:val="000000"/>
          <w:sz w:val="28"/>
        </w:rPr>
        <w:t xml:space="preserve">91-бап </w:t>
      </w:r>
    </w:p>
    <w:p>
      <w:pPr>
        <w:spacing w:after="0"/>
        <w:ind w:left="0"/>
        <w:jc w:val="both"/>
      </w:pPr>
      <w:r>
        <w:rPr>
          <w:rFonts w:ascii="Times New Roman"/>
          <w:b w:val="false"/>
          <w:i w:val="false"/>
          <w:color w:val="000000"/>
          <w:sz w:val="28"/>
        </w:rPr>
        <w:t xml:space="preserve">
      Вексель валютасының бағамы төлемшiге қызмет көрсететiн не вексельдi есепке алған есеп кеңсесi белгiлеген осындай валюта бағамына сәйкес анықталады. </w:t>
      </w:r>
    </w:p>
    <w:p>
      <w:pPr>
        <w:spacing w:after="0"/>
        <w:ind w:left="0"/>
        <w:jc w:val="both"/>
      </w:pPr>
      <w:r>
        <w:rPr>
          <w:rFonts w:ascii="Times New Roman"/>
          <w:b/>
          <w:i w:val="false"/>
          <w:color w:val="000000"/>
          <w:sz w:val="28"/>
        </w:rPr>
        <w:t xml:space="preserve">92-бап </w:t>
      </w:r>
    </w:p>
    <w:p>
      <w:pPr>
        <w:spacing w:after="0"/>
        <w:ind w:left="0"/>
        <w:jc w:val="both"/>
      </w:pPr>
      <w:r>
        <w:rPr>
          <w:rFonts w:ascii="Times New Roman"/>
          <w:b w:val="false"/>
          <w:i w:val="false"/>
          <w:color w:val="000000"/>
          <w:sz w:val="28"/>
        </w:rPr>
        <w:t xml:space="preserve">
      Римессаны Қазақстан Республикасының резидент емесiмен өзара есеп айырылысуларда валюталық операциялар жүргiзуге Қазақстан Республикасы Ұлттық Банкiнiң лицензиясы бар есеп кеңсесi ғана пайдалана алады. </w:t>
      </w:r>
    </w:p>
    <w:bookmarkStart w:name="z118" w:id="71"/>
    <w:p>
      <w:pPr>
        <w:spacing w:after="0"/>
        <w:ind w:left="0"/>
        <w:jc w:val="left"/>
      </w:pPr>
      <w:r>
        <w:rPr>
          <w:rFonts w:ascii="Times New Roman"/>
          <w:b/>
          <w:i w:val="false"/>
          <w:color w:val="000000"/>
        </w:rPr>
        <w:t xml:space="preserve"> 16-1-тарау. Елтаңбалық алым</w:t>
      </w:r>
    </w:p>
    <w:bookmarkEnd w:id="71"/>
    <w:p>
      <w:pPr>
        <w:spacing w:after="0"/>
        <w:ind w:left="0"/>
        <w:jc w:val="both"/>
      </w:pPr>
      <w:r>
        <w:rPr>
          <w:rFonts w:ascii="Times New Roman"/>
          <w:b w:val="false"/>
          <w:i w:val="false"/>
          <w:color w:val="ff0000"/>
          <w:sz w:val="28"/>
        </w:rPr>
        <w:t xml:space="preserve">
      Ескерту. 16-1-тараумен толықтырылды - Қазақстан Республикасының 2001.12.24. N 276 </w:t>
      </w:r>
      <w:r>
        <w:rPr>
          <w:rFonts w:ascii="Times New Roman"/>
          <w:b w:val="false"/>
          <w:i w:val="false"/>
          <w:color w:val="ff0000"/>
          <w:sz w:val="28"/>
        </w:rPr>
        <w:t>Заңымен</w:t>
      </w:r>
      <w:r>
        <w:rPr>
          <w:rFonts w:ascii="Times New Roman"/>
          <w:b w:val="false"/>
          <w:i w:val="false"/>
          <w:color w:val="ff0000"/>
          <w:sz w:val="28"/>
        </w:rPr>
        <w:t>.</w:t>
      </w:r>
      <w:r>
        <w:br/>
      </w:r>
      <w:r>
        <w:rPr>
          <w:rFonts w:ascii="Times New Roman"/>
          <w:b w:val="false"/>
          <w:i w:val="false"/>
          <w:color w:val="ff0000"/>
          <w:sz w:val="28"/>
        </w:rPr>
        <w:t xml:space="preserve">
      Ескерту. 16-1-тарау алып тасталды - Қазақстан Республикасының 2003.07.09. N 482 </w:t>
      </w:r>
      <w:r>
        <w:rPr>
          <w:rFonts w:ascii="Times New Roman"/>
          <w:b w:val="false"/>
          <w:i w:val="false"/>
          <w:color w:val="ff0000"/>
          <w:sz w:val="28"/>
        </w:rPr>
        <w:t>Заңымен</w:t>
      </w:r>
      <w:r>
        <w:rPr>
          <w:rFonts w:ascii="Times New Roman"/>
          <w:b w:val="false"/>
          <w:i w:val="false"/>
          <w:color w:val="ff0000"/>
          <w:sz w:val="28"/>
        </w:rPr>
        <w:t>.</w:t>
      </w:r>
    </w:p>
    <w:bookmarkStart w:name="z120" w:id="72"/>
    <w:p>
      <w:pPr>
        <w:spacing w:after="0"/>
        <w:ind w:left="0"/>
        <w:jc w:val="left"/>
      </w:pPr>
      <w:r>
        <w:rPr>
          <w:rFonts w:ascii="Times New Roman"/>
          <w:b/>
          <w:i w:val="false"/>
          <w:color w:val="000000"/>
        </w:rPr>
        <w:t xml:space="preserve"> 17-тарау. Вексельдiк заңдарды бұзғаны үшiн жауапкершiлiк</w:t>
      </w:r>
    </w:p>
    <w:bookmarkEnd w:id="72"/>
    <w:p>
      <w:pPr>
        <w:spacing w:after="0"/>
        <w:ind w:left="0"/>
        <w:jc w:val="both"/>
      </w:pPr>
      <w:r>
        <w:rPr>
          <w:rFonts w:ascii="Times New Roman"/>
          <w:b/>
          <w:i w:val="false"/>
          <w:color w:val="000000"/>
          <w:sz w:val="28"/>
        </w:rPr>
        <w:t xml:space="preserve">93-бап </w:t>
      </w:r>
    </w:p>
    <w:p>
      <w:pPr>
        <w:spacing w:after="0"/>
        <w:ind w:left="0"/>
        <w:jc w:val="both"/>
      </w:pPr>
      <w:r>
        <w:rPr>
          <w:rFonts w:ascii="Times New Roman"/>
          <w:b w:val="false"/>
          <w:i w:val="false"/>
          <w:color w:val="000000"/>
          <w:sz w:val="28"/>
        </w:rPr>
        <w:t xml:space="preserve">
      Вексель бойынша акцепт бермеу немесе төлем жасамау туралы наразылықты нотариус өзiне вексель берiлген кезден бастап бiр жұмыс күнi iшiнде оған тиiстi жазба жасау және акцепт бермеу немесе төлем жасамау фактiсiн куәландыратын жазбаша акт жазу арқылы жасайды. </w:t>
      </w:r>
    </w:p>
    <w:p>
      <w:pPr>
        <w:spacing w:after="0"/>
        <w:ind w:left="0"/>
        <w:jc w:val="both"/>
      </w:pPr>
      <w:r>
        <w:rPr>
          <w:rFonts w:ascii="Times New Roman"/>
          <w:b w:val="false"/>
          <w:i w:val="false"/>
          <w:color w:val="000000"/>
          <w:sz w:val="28"/>
        </w:rPr>
        <w:t xml:space="preserve">
      Акцептiң күнi қойылмауына наразылық вексельге акцепт бермеуге наразылық жасау үшiн белгiленген тәртiппен және мерзiмде жасалуға тиіс.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93-бап жаңа редакцияда - Қазақстан Республикасының 2003.07.09. </w:t>
      </w:r>
      <w:r>
        <w:rPr>
          <w:rFonts w:ascii="Times New Roman"/>
          <w:b w:val="false"/>
          <w:i w:val="false"/>
          <w:color w:val="000000"/>
          <w:sz w:val="28"/>
        </w:rPr>
        <w:t>N 482</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94-бап </w:t>
      </w:r>
    </w:p>
    <w:p>
      <w:pPr>
        <w:spacing w:after="0"/>
        <w:ind w:left="0"/>
        <w:jc w:val="both"/>
      </w:pPr>
      <w:r>
        <w:rPr>
          <w:rFonts w:ascii="Times New Roman"/>
          <w:b w:val="false"/>
          <w:i w:val="false"/>
          <w:color w:val="000000"/>
          <w:sz w:val="28"/>
        </w:rPr>
        <w:t xml:space="preserve">
      Вексель бойынша төлем жасаушының мүлкiн өндiрiп алу сот бұйрығы немесе сот шешiмi негiзiнде ғана жүргiзiледi. </w:t>
      </w:r>
    </w:p>
    <w:p>
      <w:pPr>
        <w:spacing w:after="0"/>
        <w:ind w:left="0"/>
        <w:jc w:val="both"/>
      </w:pPr>
      <w:r>
        <w:rPr>
          <w:rFonts w:ascii="Times New Roman"/>
          <w:b w:val="false"/>
          <w:i w:val="false"/>
          <w:color w:val="000000"/>
          <w:sz w:val="28"/>
        </w:rPr>
        <w:t xml:space="preserve">
      Вексель жарамсыз деп танылған жағдайларды қоспағанда, вексельдi беруге негiз болған шарттың ережелерiн сот қарауға құқылы емес. </w:t>
      </w:r>
    </w:p>
    <w:p>
      <w:pPr>
        <w:spacing w:after="0"/>
        <w:ind w:left="0"/>
        <w:jc w:val="both"/>
      </w:pPr>
      <w:r>
        <w:rPr>
          <w:rFonts w:ascii="Times New Roman"/>
          <w:b w:val="false"/>
          <w:i w:val="false"/>
          <w:color w:val="000000"/>
          <w:sz w:val="28"/>
        </w:rPr>
        <w:t xml:space="preserve">
      Осы Заңның 1 және 74-баптарында белгiленген талаптар бұзыла отырып вексель жасалған жағдайларда, вексель жарамсыз деп танылады. Жарамсыз вексельдерден туындайтын мiндеттемелер бойынша дау туған жағдайда осы баптың екiншi абзацында көрсетiлген шарт бойынша мiндеттемелердi бұзу туралы iс ретiнде қаралады.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94-бап өзгерту енгізілді – ҚР 2003.07.09. N 482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95-бап </w:t>
      </w:r>
    </w:p>
    <w:p>
      <w:pPr>
        <w:spacing w:after="0"/>
        <w:ind w:left="0"/>
        <w:jc w:val="both"/>
      </w:pPr>
      <w:r>
        <w:rPr>
          <w:rFonts w:ascii="Times New Roman"/>
          <w:b w:val="false"/>
          <w:i w:val="false"/>
          <w:color w:val="000000"/>
          <w:sz w:val="28"/>
        </w:rPr>
        <w:t xml:space="preserve">
      Қазақстан Республикасының аумағында достық, қола және қаржы вексельдерiн шығаруға тыйым салынады. </w:t>
      </w:r>
    </w:p>
    <w:p>
      <w:pPr>
        <w:spacing w:after="0"/>
        <w:ind w:left="0"/>
        <w:jc w:val="both"/>
      </w:pPr>
      <w:r>
        <w:rPr>
          <w:rFonts w:ascii="Times New Roman"/>
          <w:b w:val="false"/>
          <w:i w:val="false"/>
          <w:color w:val="000000"/>
          <w:sz w:val="28"/>
        </w:rPr>
        <w:t xml:space="preserve">
      Достық немесе қола векселi бойынша төлем жасамау тәуекелiн достық немесе қола векселiн ұсынушы вексель ұстаушы мойнына алады. </w:t>
      </w:r>
    </w:p>
    <w:p>
      <w:pPr>
        <w:spacing w:after="0"/>
        <w:ind w:left="0"/>
        <w:jc w:val="both"/>
      </w:pPr>
      <w:r>
        <w:rPr>
          <w:rFonts w:ascii="Times New Roman"/>
          <w:b w:val="false"/>
          <w:i w:val="false"/>
          <w:color w:val="000000"/>
          <w:sz w:val="28"/>
        </w:rPr>
        <w:t xml:space="preserve">
      Заңды және жеке тұлғалар тиiстi құқық қорғау органдарына қола вексельдi ұсыну фактiлерi туралы кешiктiрмей хабарлауға мiндеттi. </w:t>
      </w:r>
    </w:p>
    <w:p>
      <w:pPr>
        <w:spacing w:after="0"/>
        <w:ind w:left="0"/>
        <w:jc w:val="both"/>
      </w:pPr>
      <w:r>
        <w:rPr>
          <w:rFonts w:ascii="Times New Roman"/>
          <w:b w:val="false"/>
          <w:i w:val="false"/>
          <w:color w:val="000000"/>
          <w:sz w:val="28"/>
        </w:rPr>
        <w:t xml:space="preserve">
      Достық, қола немесе қаржы векселiн шығаруға кiнәлi адамдар Қазақстан Республикасының заңдарына сәйкес жауапты болады. &lt;*&gt;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95-бапқа өзгерту енгізілді - Қазақстан Республикасының 2003.07.09. </w:t>
      </w:r>
      <w:r>
        <w:rPr>
          <w:rFonts w:ascii="Times New Roman"/>
          <w:b w:val="false"/>
          <w:i w:val="false"/>
          <w:color w:val="000000"/>
          <w:sz w:val="28"/>
        </w:rPr>
        <w:t>N 482</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96-бап </w:t>
      </w:r>
    </w:p>
    <w:p>
      <w:pPr>
        <w:spacing w:after="0"/>
        <w:ind w:left="0"/>
        <w:jc w:val="both"/>
      </w:pPr>
      <w:r>
        <w:rPr>
          <w:rFonts w:ascii="Times New Roman"/>
          <w:b w:val="false"/>
          <w:i w:val="false"/>
          <w:color w:val="000000"/>
          <w:sz w:val="28"/>
        </w:rPr>
        <w:t xml:space="preserve">
      Вексельдiң жоғалғаны үшiн, вексель берушi жоғалған вексельдi бергенiн мойындаған жағдайларды қоспағанда, оны жоғалтқан вексель ұстаушы жауап бередi. Жоғалған вексель бойынша оның құқығы сот тәртiбiмен қайта қалпына келтiрiлген жағдайда төлем жасалуы мүмкiн. </w:t>
      </w:r>
    </w:p>
    <w:p>
      <w:pPr>
        <w:spacing w:after="0"/>
        <w:ind w:left="0"/>
        <w:jc w:val="both"/>
      </w:pPr>
      <w:r>
        <w:rPr>
          <w:rFonts w:ascii="Times New Roman"/>
          <w:b w:val="false"/>
          <w:i w:val="false"/>
          <w:color w:val="000000"/>
          <w:sz w:val="28"/>
        </w:rPr>
        <w:t xml:space="preserve">
      Жоғалған вексель бойынша құқығын қалпына келтiру жөнiндегi өтiнiштi Қазақстан Республикасының қолданылып жүрген заңдарында көзделген тәртiппен сот қарайды. </w:t>
      </w:r>
    </w:p>
    <w:p>
      <w:pPr>
        <w:spacing w:after="0"/>
        <w:ind w:left="0"/>
        <w:jc w:val="both"/>
      </w:pPr>
      <w:r>
        <w:rPr>
          <w:rFonts w:ascii="Times New Roman"/>
          <w:b w:val="false"/>
          <w:i w:val="false"/>
          <w:color w:val="000000"/>
          <w:sz w:val="28"/>
        </w:rPr>
        <w:t xml:space="preserve">
      Жоғалғанның орнына вексель берiлуi және вексельдегi берiлiм жазбасының қайта қалпына келтiрiлуi оны жоғалтқаны вексель ұстаушының есебiнен жүргiзiледi. </w:t>
      </w:r>
    </w:p>
    <w:p>
      <w:pPr>
        <w:spacing w:after="0"/>
        <w:ind w:left="0"/>
        <w:jc w:val="both"/>
      </w:pPr>
      <w:r>
        <w:rPr>
          <w:rFonts w:ascii="Times New Roman"/>
          <w:b w:val="false"/>
          <w:i w:val="false"/>
          <w:color w:val="000000"/>
          <w:sz w:val="28"/>
        </w:rPr>
        <w:t xml:space="preserve">
      Вексельдi жеткiзiп беруге мiндеттенген адам оны жөнелтуге қабылдаған сәттен бастап, адресатқа табыс еткенге дейiн жоғалтса ғана ол үшiн жауап бередi. Ол вексельдi жоғалтқан жағдайда жоғалған вексельдi инкассациялау бойынша операциялар орындаған вексель ұстаушыға не есеп кеңсесiне осындай вексель бойынша құқықтарды қалпына келтiрумен байланысты барлық шығыстардың орнын толтыруға мiндеттi. </w:t>
      </w:r>
    </w:p>
    <w:p>
      <w:pPr>
        <w:spacing w:after="0"/>
        <w:ind w:left="0"/>
        <w:jc w:val="both"/>
      </w:pPr>
      <w:r>
        <w:rPr>
          <w:rFonts w:ascii="Times New Roman"/>
          <w:b/>
          <w:i w:val="false"/>
          <w:color w:val="000000"/>
          <w:sz w:val="28"/>
        </w:rPr>
        <w:t xml:space="preserve">97-бап &lt;*&gt; </w:t>
      </w:r>
    </w:p>
    <w:p>
      <w:pPr>
        <w:spacing w:after="0"/>
        <w:ind w:left="0"/>
        <w:jc w:val="both"/>
      </w:pPr>
      <w:r>
        <w:rPr>
          <w:rFonts w:ascii="Times New Roman"/>
          <w:b w:val="false"/>
          <w:i w:val="false"/>
          <w:color w:val="ff0000"/>
          <w:sz w:val="28"/>
        </w:rPr>
        <w:t xml:space="preserve">
      Ескерту. 97-бап алынып тасталды – ҚР 2003.07.09. </w:t>
      </w:r>
      <w:r>
        <w:rPr>
          <w:rFonts w:ascii="Times New Roman"/>
          <w:b w:val="false"/>
          <w:i w:val="false"/>
          <w:color w:val="ff0000"/>
          <w:sz w:val="28"/>
        </w:rPr>
        <w:t>N 482</w:t>
      </w:r>
      <w:r>
        <w:rPr>
          <w:rFonts w:ascii="Times New Roman"/>
          <w:b w:val="false"/>
          <w:i w:val="false"/>
          <w:color w:val="ff0000"/>
          <w:sz w:val="28"/>
        </w:rPr>
        <w:t xml:space="preserve"> Заңымен. </w:t>
      </w:r>
    </w:p>
    <w:bookmarkStart w:name="z126" w:id="73"/>
    <w:p>
      <w:pPr>
        <w:spacing w:after="0"/>
        <w:ind w:left="0"/>
        <w:jc w:val="left"/>
      </w:pPr>
      <w:r>
        <w:rPr>
          <w:rFonts w:ascii="Times New Roman"/>
          <w:b/>
          <w:i w:val="false"/>
          <w:color w:val="000000"/>
        </w:rPr>
        <w:t xml:space="preserve">  18-тарау. Қорытынды ережелер &lt;*&gt; </w:t>
      </w:r>
    </w:p>
    <w:bookmarkEnd w:id="73"/>
    <w:p>
      <w:pPr>
        <w:spacing w:after="0"/>
        <w:ind w:left="0"/>
        <w:jc w:val="both"/>
      </w:pPr>
      <w:r>
        <w:rPr>
          <w:rFonts w:ascii="Times New Roman"/>
          <w:b w:val="false"/>
          <w:i w:val="false"/>
          <w:color w:val="ff0000"/>
          <w:sz w:val="28"/>
        </w:rPr>
        <w:t xml:space="preserve">
      Ескерту. 18-тарау алынып тасталды – ҚР 2003.07.09. </w:t>
      </w:r>
      <w:r>
        <w:rPr>
          <w:rFonts w:ascii="Times New Roman"/>
          <w:b w:val="false"/>
          <w:i w:val="false"/>
          <w:color w:val="ff0000"/>
          <w:sz w:val="28"/>
        </w:rPr>
        <w:t>N 482</w:t>
      </w:r>
      <w:r>
        <w:rPr>
          <w:rFonts w:ascii="Times New Roman"/>
          <w:b w:val="false"/>
          <w:i w:val="false"/>
          <w:color w:val="ff0000"/>
          <w:sz w:val="28"/>
        </w:rPr>
        <w:t xml:space="preserve"> Заңымен.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