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01fe9e" w14:textId="601fe9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Сақтандыру төлемдеріне кепілдік беру қоры туралы</w:t>
      </w:r>
    </w:p>
    <w:p>
      <w:pPr>
        <w:spacing w:after="0"/>
        <w:ind w:left="0"/>
        <w:jc w:val="both"/>
      </w:pPr>
      <w:r>
        <w:rPr>
          <w:rFonts w:ascii="Times New Roman"/>
          <w:b w:val="false"/>
          <w:i w:val="false"/>
          <w:color w:val="000000"/>
          <w:sz w:val="28"/>
        </w:rPr>
        <w:t>Қазақстан Республикасының 2003 жылғы 3 маусымдағы N 423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Осы Заң Сақтандыру төлемдеріне кепілдік беру қорының құқықтық жағдайын, оның құрылуы мен қызметінің тәртібін, сондай-ақ сақтандыру ұйымдарының, Қазақстан Республикасы бейрезидент-сақтандыру ұйымдары филиалдарының Сақтандыру төлемдеріне кепілдік беру қорына қатысу шарттарын және оның қызметіне бақылауды қамтамасыз ету қағидаттарын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1-бап. Осы Заңда пайдаланылатын негiзгi ұғымдар</w:t>
      </w:r>
    </w:p>
    <w:p>
      <w:pPr>
        <w:spacing w:after="0"/>
        <w:ind w:left="0"/>
        <w:jc w:val="both"/>
      </w:pPr>
      <w:r>
        <w:rPr>
          <w:rFonts w:ascii="Times New Roman"/>
          <w:b w:val="false"/>
          <w:i w:val="false"/>
          <w:color w:val="000000"/>
          <w:sz w:val="28"/>
        </w:rPr>
        <w:t>
      Осы Заңда мынадай негiзгi ұғымдар пайдаланылады:</w:t>
      </w:r>
    </w:p>
    <w:bookmarkStart w:name="z294" w:id="1"/>
    <w:p>
      <w:pPr>
        <w:spacing w:after="0"/>
        <w:ind w:left="0"/>
        <w:jc w:val="both"/>
      </w:pPr>
      <w:r>
        <w:rPr>
          <w:rFonts w:ascii="Times New Roman"/>
          <w:b w:val="false"/>
          <w:i w:val="false"/>
          <w:color w:val="000000"/>
          <w:sz w:val="28"/>
        </w:rPr>
        <w:t>
      1) агент-банк – Cақтандыру төлемдеріне кепілдік беру қорымен агенттік келісім негізінде кредиторларға кепілдік төлемдерін жүзеге асыру бойынша қызмет көрсететін банк немесе банк операцияларының жекелеген түрлерін жүзеге асыратын ұйым;</w:t>
      </w:r>
    </w:p>
    <w:bookmarkEnd w:id="1"/>
    <w:bookmarkStart w:name="z295" w:id="2"/>
    <w:p>
      <w:pPr>
        <w:spacing w:after="0"/>
        <w:ind w:left="0"/>
        <w:jc w:val="both"/>
      </w:pPr>
      <w:r>
        <w:rPr>
          <w:rFonts w:ascii="Times New Roman"/>
          <w:b w:val="false"/>
          <w:i w:val="false"/>
          <w:color w:val="000000"/>
          <w:sz w:val="28"/>
        </w:rPr>
        <w:t>
      2) жәбірленуші – көлік құралын өзге адамның пайдалануы нәтижесінде өміріне, денсаулығына зиян келтірілген адам;</w:t>
      </w:r>
    </w:p>
    <w:bookmarkEnd w:id="2"/>
    <w:bookmarkStart w:name="z296" w:id="3"/>
    <w:p>
      <w:pPr>
        <w:spacing w:after="0"/>
        <w:ind w:left="0"/>
        <w:jc w:val="both"/>
      </w:pPr>
      <w:r>
        <w:rPr>
          <w:rFonts w:ascii="Times New Roman"/>
          <w:b w:val="false"/>
          <w:i w:val="false"/>
          <w:color w:val="000000"/>
          <w:sz w:val="28"/>
        </w:rPr>
        <w:t>
      3) зиянды өтеу резерві – зиянды өтеу резервi – Сақтандыру төлемдерiне кепiлдiк беру қоры бастапқы бiржолғы жарналар мен қосымша жарналар, сондай-ақ комиссиялық сыйақы шегеріле отырып, оларды инвестициялаудан алынған кірістер (шеккен залалдар) есебiнен қалыптастыратын, осы Заңда көзделген жағдайларда жәбiрленушiнiң өмiрiне, денсаулығына келтiрiлген зиянды және (немесе) жерлеуге жұмсалатын шығыстарды өтеу үшiн ғана пайдаланылатын ақша сомасы;</w:t>
      </w:r>
    </w:p>
    <w:bookmarkEnd w:id="3"/>
    <w:bookmarkStart w:name="z297" w:id="4"/>
    <w:p>
      <w:pPr>
        <w:spacing w:after="0"/>
        <w:ind w:left="0"/>
        <w:jc w:val="both"/>
      </w:pPr>
      <w:r>
        <w:rPr>
          <w:rFonts w:ascii="Times New Roman"/>
          <w:b w:val="false"/>
          <w:i w:val="false"/>
          <w:color w:val="000000"/>
          <w:sz w:val="28"/>
        </w:rPr>
        <w:t>
      4) консультативтік комитет – сақтандыру төлемдеріне кепілдік беру жүйесіне қатысушы болып табылатын сақтандыру ұйымдарының, Қазақстан Республикасы бейрезидент-сақтандыру ұйымдары филиалдарының мүдделерін білдіретін алқалы консультативтік-кеңесші орган;</w:t>
      </w:r>
    </w:p>
    <w:bookmarkEnd w:id="4"/>
    <w:bookmarkStart w:name="z298" w:id="5"/>
    <w:p>
      <w:pPr>
        <w:spacing w:after="0"/>
        <w:ind w:left="0"/>
        <w:jc w:val="both"/>
      </w:pPr>
      <w:r>
        <w:rPr>
          <w:rFonts w:ascii="Times New Roman"/>
          <w:b w:val="false"/>
          <w:i w:val="false"/>
          <w:color w:val="000000"/>
          <w:sz w:val="28"/>
        </w:rPr>
        <w:t>
      5) кредитор – Сақтандыру төлемдеріне кепілдік беру қоры кепілдік беретін, сақтандыру жағдайы басталған кезде мәжбүрлеп таратылатын сақтандыру ұйымының, қызметі мәжбүрлеп тоқтатылатын Қазақстан Республикасының бейрезидент-сақтандыру ұйымы филиалының міндетті сақтандыру шарты бойынша, таратылатын сақтандыру ұйымының, қызметі мәжбүрлеп тоқтатылатын Қазақстан Республикасының бейрезидент-сақтандыру ұйымы филиалының аннуитеттік сақтандыру шарты бойынша кепілдік төлем алуға құқығы бар сақтанушы (сақтандырылушы, пайда алушы) не сақтандыру шарты мен Қазақстан Республикасының заңдарында белгіленген сақтандырушы жауапкершілігінің көлемі шегінде келтірілген зиянды жәбірленушіге (зиянның өтелуіне құқығы бар тұлғаға) өтеген және сақтандыру төлеміне құқық алған өзге де тұлға;</w:t>
      </w:r>
    </w:p>
    <w:bookmarkEnd w:id="5"/>
    <w:bookmarkStart w:name="z299" w:id="6"/>
    <w:p>
      <w:pPr>
        <w:spacing w:after="0"/>
        <w:ind w:left="0"/>
        <w:jc w:val="both"/>
      </w:pPr>
      <w:r>
        <w:rPr>
          <w:rFonts w:ascii="Times New Roman"/>
          <w:b w:val="false"/>
          <w:i w:val="false"/>
          <w:color w:val="000000"/>
          <w:sz w:val="28"/>
        </w:rPr>
        <w:t>
      6) қосымша жарна – осы Заңға сәйкес зиянды өтеу резервін қалыптастыру үшін сақтандыру ұйымы, Қазақстан Республикасы бейрезидент-сақтандыру ұйымының филиалы көлік құралдары иелерінің азаматтық-құқықтық жауапкершілігін міндетті сақтандыру бойынша Сақтандыру төлемдеріне кепілдік беру қорына төлейтін ақша сомасы;</w:t>
      </w:r>
    </w:p>
    <w:bookmarkEnd w:id="6"/>
    <w:bookmarkStart w:name="z342" w:id="7"/>
    <w:p>
      <w:pPr>
        <w:spacing w:after="0"/>
        <w:ind w:left="0"/>
        <w:jc w:val="both"/>
      </w:pPr>
      <w:r>
        <w:rPr>
          <w:rFonts w:ascii="Times New Roman"/>
          <w:b w:val="false"/>
          <w:i w:val="false"/>
          <w:color w:val="000000"/>
          <w:sz w:val="28"/>
        </w:rPr>
        <w:t>
      6-1) қызметі мәжбүрлеп тоқтатылатын Қазақстан Республикасы бейрезидент-сақтандыру ұйымының филиалы – уәкілетті орган өзіне қатысты сақтандыру қызметін жүзеге асыру құқығына арналған лицензиядан айыру туралы шешім қабылдаған Қазақстан Республикасы бейрезидент-сақтандыру ұйымының филиалы;</w:t>
      </w:r>
    </w:p>
    <w:bookmarkEnd w:id="7"/>
    <w:bookmarkStart w:name="z300" w:id="8"/>
    <w:p>
      <w:pPr>
        <w:spacing w:after="0"/>
        <w:ind w:left="0"/>
        <w:jc w:val="both"/>
      </w:pPr>
      <w:r>
        <w:rPr>
          <w:rFonts w:ascii="Times New Roman"/>
          <w:b w:val="false"/>
          <w:i w:val="false"/>
          <w:color w:val="000000"/>
          <w:sz w:val="28"/>
        </w:rPr>
        <w:t>
      7) мәжбүрлеп таратылатын сақтандыру ұйымы – өзіне қатысты соттың мәжбүрлеп тарату туралы шешімі заңды күшіне енген қатысушы-сақтандыру ұйымы;</w:t>
      </w:r>
    </w:p>
    <w:bookmarkEnd w:id="8"/>
    <w:bookmarkStart w:name="z301" w:id="9"/>
    <w:p>
      <w:pPr>
        <w:spacing w:after="0"/>
        <w:ind w:left="0"/>
        <w:jc w:val="both"/>
      </w:pPr>
      <w:r>
        <w:rPr>
          <w:rFonts w:ascii="Times New Roman"/>
          <w:b w:val="false"/>
          <w:i w:val="false"/>
          <w:color w:val="000000"/>
          <w:sz w:val="28"/>
        </w:rPr>
        <w:t>
      8) меншікті капитал – Сақтандыру төлемдеріне кепілдік беру қорының өзінің міндеттемелеріне және сақтандыру төлемдеріне кепілдік беру резервіне азайтылған активтері;</w:t>
      </w:r>
    </w:p>
    <w:bookmarkEnd w:id="9"/>
    <w:bookmarkStart w:name="z302" w:id="10"/>
    <w:p>
      <w:pPr>
        <w:spacing w:after="0"/>
        <w:ind w:left="0"/>
        <w:jc w:val="both"/>
      </w:pPr>
      <w:r>
        <w:rPr>
          <w:rFonts w:ascii="Times New Roman"/>
          <w:b w:val="false"/>
          <w:i w:val="false"/>
          <w:color w:val="000000"/>
          <w:sz w:val="28"/>
        </w:rPr>
        <w:t>
      9) міндетті жарналар – қатысушы-сақтандыру ұйымы осы Заңда және Қазақстан Республикасының өзге де нормативтік құқықтық актілерінде айқындалған тәртіппен Сақтандыру төлемдеріне кепілдік беру қорына сақтандырудың кепілдік берілетін түрлері бойынша төлейтін ақша сомасы;</w:t>
      </w:r>
    </w:p>
    <w:bookmarkEnd w:id="10"/>
    <w:bookmarkStart w:name="z303" w:id="11"/>
    <w:p>
      <w:pPr>
        <w:spacing w:after="0"/>
        <w:ind w:left="0"/>
        <w:jc w:val="both"/>
      </w:pPr>
      <w:r>
        <w:rPr>
          <w:rFonts w:ascii="Times New Roman"/>
          <w:b w:val="false"/>
          <w:i w:val="false"/>
          <w:color w:val="000000"/>
          <w:sz w:val="28"/>
        </w:rPr>
        <w:t>
      10) өтініш беруші – сақтандырудың кепілдік берілетін түрлері бойынша лицензия алуға және (немесе) қызметті жүзеге асыруға ниет білдірген, Қазақстан Республикасының заңнамасына сәйкес сақтандыру ұйымы ретінде тіркелген заңды тұлға не сақтандыру ұйымы, есептік тіркеуден өткен Қазақстан Республикасының бейрезидент-сақтандыру ұйымының филиалы;</w:t>
      </w:r>
    </w:p>
    <w:bookmarkEnd w:id="11"/>
    <w:bookmarkStart w:name="z304" w:id="12"/>
    <w:p>
      <w:pPr>
        <w:spacing w:after="0"/>
        <w:ind w:left="0"/>
        <w:jc w:val="both"/>
      </w:pPr>
      <w:r>
        <w:rPr>
          <w:rFonts w:ascii="Times New Roman"/>
          <w:b w:val="false"/>
          <w:i w:val="false"/>
          <w:color w:val="000000"/>
          <w:sz w:val="28"/>
        </w:rPr>
        <w:t>
      11) сақтандырудың аннуитетті сыныптары бойынша кепілдік төлем – Сақтандыру төлемдеріне кепілдік беру қоры осы Заңда көзделген тәртіппен және талаптармен аннуитеттік сақтандыруға кепілдік беру шеңберінде сақтанушыға (сақтандырылушыға, пайда алушыға) және (немесе) сақтандырылушының пайдасына төлейтін ақша сомасы;</w:t>
      </w:r>
    </w:p>
    <w:bookmarkEnd w:id="12"/>
    <w:bookmarkStart w:name="z305" w:id="13"/>
    <w:p>
      <w:pPr>
        <w:spacing w:after="0"/>
        <w:ind w:left="0"/>
        <w:jc w:val="both"/>
      </w:pPr>
      <w:r>
        <w:rPr>
          <w:rFonts w:ascii="Times New Roman"/>
          <w:b w:val="false"/>
          <w:i w:val="false"/>
          <w:color w:val="000000"/>
          <w:sz w:val="28"/>
        </w:rPr>
        <w:t>
      12) сақтандырудың кепілдік берілетін түрлері – Қазақстан Республикасының міндетті сақтандыру туралы заңнамалық актісінде Сақтандыру төлемдеріне кепілдік беру қорына міндетті қатысу көзделген міндетті сақтандыру түрлері;</w:t>
      </w:r>
    </w:p>
    <w:bookmarkEnd w:id="13"/>
    <w:bookmarkStart w:name="z306" w:id="14"/>
    <w:p>
      <w:pPr>
        <w:spacing w:after="0"/>
        <w:ind w:left="0"/>
        <w:jc w:val="both"/>
      </w:pPr>
      <w:r>
        <w:rPr>
          <w:rFonts w:ascii="Times New Roman"/>
          <w:b w:val="false"/>
          <w:i w:val="false"/>
          <w:color w:val="000000"/>
          <w:sz w:val="28"/>
        </w:rPr>
        <w:t>
      13) сақтандырудың міндетті түрлері бойынша кепілдік төлем – "Сақтандыру қызметі туралы" Қазақстан Республикасының Заңында көзделген жағдайларда, мәжбүрлеп таратылатын сақтандыру ұйымының, қызметі мәжбүрлеп тоқтатылатын Қазақстан Республикасы бейрезидент-сақтандыру ұйымы филиалының сақтандыру шарты бойынша басталған сақтандыру жағдайларына орай Сақтандыру төлемдеріне кепілдік беру қоры сақтанушыға (сақтандырылушыға, пайда алушыға) осы Заңда көзделген тәртіппен және талаптармен төлейтін ақша сомасы;</w:t>
      </w:r>
    </w:p>
    <w:bookmarkEnd w:id="14"/>
    <w:bookmarkStart w:name="z307" w:id="15"/>
    <w:p>
      <w:pPr>
        <w:spacing w:after="0"/>
        <w:ind w:left="0"/>
        <w:jc w:val="both"/>
      </w:pPr>
      <w:r>
        <w:rPr>
          <w:rFonts w:ascii="Times New Roman"/>
          <w:b w:val="false"/>
          <w:i w:val="false"/>
          <w:color w:val="000000"/>
          <w:sz w:val="28"/>
        </w:rPr>
        <w:t>
      14) сақтандыру төлемдеріне кепілдік беру жүйесі – сақтандыру жағдайы басталған кезде мәжбүрлеп таратылатын сақтандыру ұйымының, қызметі мәжбүрлеп тоқтатылатын Қазақстан Республикасы бейрезидент-сақтандыру ұйымы филиалының сақтандыруының міндетті сыныптары бойынша кепілдік төлемді, сондай-ақ таратылатын сақтандыру ұйымының, қызметі мәжбүрлеп тоқтатылатын Қазақстан Республикасы бейрезидент-сақтандыру ұйымы филиалының сақтандыруының аннуитетті сыныптары бойынша кепілдік төлемді алуға байланысты сақтанушылардың (сақтандырылушылардың, пайда алушылардың) құқықтары мен заңды мүдделерін қорғауға бағытталған, осы Заңда көзделген ұйымдық-құқықтық шаралар кешені;</w:t>
      </w:r>
    </w:p>
    <w:bookmarkEnd w:id="15"/>
    <w:bookmarkStart w:name="z308" w:id="16"/>
    <w:p>
      <w:pPr>
        <w:spacing w:after="0"/>
        <w:ind w:left="0"/>
        <w:jc w:val="both"/>
      </w:pPr>
      <w:r>
        <w:rPr>
          <w:rFonts w:ascii="Times New Roman"/>
          <w:b w:val="false"/>
          <w:i w:val="false"/>
          <w:color w:val="000000"/>
          <w:sz w:val="28"/>
        </w:rPr>
        <w:t>
      15) сақтандыру төлемдерiне кепiлдiк беру жүйесiне қатысушылар болып табылатын сақтандыру ұйымы, Қазақстан Республикасы бейрезидент-сақтандыру ұйымының филиалы (қатысушы-сақтандыру ұйымы) – Сақтандыру төлемдерiне кепiлдiк беру қорымен қатысу шартын жасасқан сақтандыру ұйымы, Қазақстан Республикасы бейрезидент-сақтандыру ұйымының филиалы;</w:t>
      </w:r>
    </w:p>
    <w:bookmarkEnd w:id="16"/>
    <w:bookmarkStart w:name="z309" w:id="17"/>
    <w:p>
      <w:pPr>
        <w:spacing w:after="0"/>
        <w:ind w:left="0"/>
        <w:jc w:val="both"/>
      </w:pPr>
      <w:r>
        <w:rPr>
          <w:rFonts w:ascii="Times New Roman"/>
          <w:b w:val="false"/>
          <w:i w:val="false"/>
          <w:color w:val="000000"/>
          <w:sz w:val="28"/>
        </w:rPr>
        <w:t xml:space="preserve">
      16) Сақтандыру төлемдеріне кепілдік беру қорының жәбірленушінің өміріне, денсаулығына келтірілген зиянды және (немесе) жерлеуге жұмсалған шығыстарды өтеу бойынша төлемдері – осы Заңда көзделген жағдайларда, өміріне, денсаулығына зиян келтірілген жәбірленушіге және осы Заңның 17-1-бабының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5-тармақтарында</w:t>
      </w:r>
      <w:r>
        <w:rPr>
          <w:rFonts w:ascii="Times New Roman"/>
          <w:b w:val="false"/>
          <w:i w:val="false"/>
          <w:color w:val="000000"/>
          <w:sz w:val="28"/>
        </w:rPr>
        <w:t xml:space="preserve"> көрсетілген адамдарға төленетін ақша сомасы;</w:t>
      </w:r>
    </w:p>
    <w:bookmarkEnd w:id="17"/>
    <w:bookmarkStart w:name="z310" w:id="18"/>
    <w:p>
      <w:pPr>
        <w:spacing w:after="0"/>
        <w:ind w:left="0"/>
        <w:jc w:val="both"/>
      </w:pPr>
      <w:r>
        <w:rPr>
          <w:rFonts w:ascii="Times New Roman"/>
          <w:b w:val="false"/>
          <w:i w:val="false"/>
          <w:color w:val="000000"/>
          <w:sz w:val="28"/>
        </w:rPr>
        <w:t>
      17) сақтандыру төлемдеріне кепілдік беру резерві – Сақтандыру төлемдеріне кепілдік беру қоры міндетті жарналар, комиссиялық сыйақыны шегере отырып, оларды инвестициялаудан алынған кірістер (залалдар), сондай-ақ ол мәжбүрлеп таратылатын сақтандыру (қайта сақтандыру) ұйымынан, қызметі мәжбүрлеп тоқтатылатын Қазақстан Республикасы бейрезидент-сақтандыру ұйымының филиалынан Сақтандыру төлемдеріне кепілдік беру қорының талаптарын қанағаттандыру тәртібімен алған және осы Заңның 12-бабының 2-2-тармағында көзделген жағдайларда пайдаланылатын ақша есебiнен қалыптастыратын ақша сомасы;</w:t>
      </w:r>
    </w:p>
    <w:bookmarkEnd w:id="18"/>
    <w:bookmarkStart w:name="z311" w:id="19"/>
    <w:p>
      <w:pPr>
        <w:spacing w:after="0"/>
        <w:ind w:left="0"/>
        <w:jc w:val="both"/>
      </w:pPr>
      <w:r>
        <w:rPr>
          <w:rFonts w:ascii="Times New Roman"/>
          <w:b w:val="false"/>
          <w:i w:val="false"/>
          <w:color w:val="000000"/>
          <w:sz w:val="28"/>
        </w:rPr>
        <w:t>
      18) сақтандыру шарты – сақтандырудың кепілдік берілетін түрлері бойынша сақтанушы сақтандыру ұйымымен, Қазақстан Республикасы бейрезидент-сақтандыру ұйымының филиалымен жасасқан шарт;</w:t>
      </w:r>
    </w:p>
    <w:bookmarkEnd w:id="19"/>
    <w:bookmarkStart w:name="z312" w:id="20"/>
    <w:p>
      <w:pPr>
        <w:spacing w:after="0"/>
        <w:ind w:left="0"/>
        <w:jc w:val="both"/>
      </w:pPr>
      <w:r>
        <w:rPr>
          <w:rFonts w:ascii="Times New Roman"/>
          <w:b w:val="false"/>
          <w:i w:val="false"/>
          <w:color w:val="000000"/>
          <w:sz w:val="28"/>
        </w:rPr>
        <w:t>
      19) таратылатын сақтандыру ұйымы – уәкілетті орган өзіне қатысты лицензиядан айыру туралы шешім қабылдаған қатысушы – сақтандыру ұйымы;</w:t>
      </w:r>
    </w:p>
    <w:bookmarkEnd w:id="20"/>
    <w:bookmarkStart w:name="z313" w:id="21"/>
    <w:p>
      <w:pPr>
        <w:spacing w:after="0"/>
        <w:ind w:left="0"/>
        <w:jc w:val="both"/>
      </w:pPr>
      <w:r>
        <w:rPr>
          <w:rFonts w:ascii="Times New Roman"/>
          <w:b w:val="false"/>
          <w:i w:val="false"/>
          <w:color w:val="000000"/>
          <w:sz w:val="28"/>
        </w:rPr>
        <w:t>
      20) төтенше жарналар – осы Заңда көзделген жағдайларда қатысушы-сақтандыру ұйымы Сақтандыру төлемдеріне кепілдік беру қорына қосымша төлейтін ақша сомасы;</w:t>
      </w:r>
    </w:p>
    <w:bookmarkEnd w:id="21"/>
    <w:bookmarkStart w:name="z314" w:id="22"/>
    <w:p>
      <w:pPr>
        <w:spacing w:after="0"/>
        <w:ind w:left="0"/>
        <w:jc w:val="both"/>
      </w:pPr>
      <w:r>
        <w:rPr>
          <w:rFonts w:ascii="Times New Roman"/>
          <w:b w:val="false"/>
          <w:i w:val="false"/>
          <w:color w:val="000000"/>
          <w:sz w:val="28"/>
        </w:rPr>
        <w:t>
      21) үлгілік қатысу шарты (бұдан әрі – қатысу шарты) – осы Заңда белгіленген тәртіппен және талаптармен Сақтандыру төлемдеріне кепілдік беру қоры мен қатысушы-сақтандыру ұйымының арасында жасалған сақтандыру төлемдеріне кепілдік беру жүйесіне қатысу шарты;</w:t>
      </w:r>
    </w:p>
    <w:bookmarkEnd w:id="22"/>
    <w:bookmarkStart w:name="z315" w:id="23"/>
    <w:p>
      <w:pPr>
        <w:spacing w:after="0"/>
        <w:ind w:left="0"/>
        <w:jc w:val="both"/>
      </w:pPr>
      <w:r>
        <w:rPr>
          <w:rFonts w:ascii="Times New Roman"/>
          <w:b w:val="false"/>
          <w:i w:val="false"/>
          <w:color w:val="000000"/>
          <w:sz w:val="28"/>
        </w:rPr>
        <w:t>
      22) шартты міндеттемелер – қатысушы-сақтандыру ұйымының Сақтандыру төлемдеріне кепілдік беру қоры төтенше жарналарды төлеу үшін қалыптастыратын, қор алдындағы міндеттемелері.</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 w:id="24"/>
    <w:p>
      <w:pPr>
        <w:spacing w:after="0"/>
        <w:ind w:left="0"/>
        <w:jc w:val="left"/>
      </w:pPr>
      <w:r>
        <w:rPr>
          <w:rFonts w:ascii="Times New Roman"/>
          <w:b/>
          <w:i w:val="false"/>
          <w:color w:val="000000"/>
        </w:rPr>
        <w:t xml:space="preserve"> 2-бап. Сақтандыру төлемдеріне кепілдік беру қоры туралы заңдар </w:t>
      </w:r>
    </w:p>
    <w:bookmarkEnd w:id="24"/>
    <w:p>
      <w:pPr>
        <w:spacing w:after="0"/>
        <w:ind w:left="0"/>
        <w:jc w:val="both"/>
      </w:pPr>
      <w:r>
        <w:rPr>
          <w:rFonts w:ascii="Times New Roman"/>
          <w:b w:val="false"/>
          <w:i w:val="false"/>
          <w:color w:val="000000"/>
          <w:sz w:val="28"/>
        </w:rPr>
        <w:t xml:space="preserve">
      Сақтандыру төлемдеріне кепілдік беру қоры туралы заңдар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және Қазақстан Республикасының </w:t>
      </w:r>
      <w:r>
        <w:rPr>
          <w:rFonts w:ascii="Times New Roman"/>
          <w:b w:val="false"/>
          <w:i w:val="false"/>
          <w:color w:val="000000"/>
          <w:sz w:val="28"/>
        </w:rPr>
        <w:t>Азаматтық кодексінен</w:t>
      </w:r>
      <w:r>
        <w:rPr>
          <w:rFonts w:ascii="Times New Roman"/>
          <w:b w:val="false"/>
          <w:i w:val="false"/>
          <w:color w:val="000000"/>
          <w:sz w:val="28"/>
        </w:rPr>
        <w:t xml:space="preserve">, "Сақтандыру қызметі туралы" Қазақстан Республикасының </w:t>
      </w:r>
      <w:r>
        <w:rPr>
          <w:rFonts w:ascii="Times New Roman"/>
          <w:b w:val="false"/>
          <w:i w:val="false"/>
          <w:color w:val="000000"/>
          <w:sz w:val="28"/>
        </w:rPr>
        <w:t>Заңынан</w:t>
      </w:r>
      <w:r>
        <w:rPr>
          <w:rFonts w:ascii="Times New Roman"/>
          <w:b w:val="false"/>
          <w:i w:val="false"/>
          <w:color w:val="000000"/>
          <w:sz w:val="28"/>
        </w:rPr>
        <w:t xml:space="preserve">, осы Заңнан және Қазақстан Республикасының өзге де нормативтік құқықтық актілерінен тұрады. </w:t>
      </w:r>
    </w:p>
    <w:p>
      <w:pPr>
        <w:spacing w:after="0"/>
        <w:ind w:left="0"/>
        <w:jc w:val="both"/>
      </w:pPr>
      <w:r>
        <w:rPr>
          <w:rFonts w:ascii="Times New Roman"/>
          <w:b w:val="false"/>
          <w:i w:val="false"/>
          <w:color w:val="000000"/>
          <w:sz w:val="28"/>
        </w:rPr>
        <w:t>
      Осы Заңның сақтандыру ұйымдарына белгіленетін талаптары, сондай-ақ осы Заңның кепілдік төлемдерді жүзеге асырудың негіздері мен тәртібін реттейтін ережелері "Сақтандыру қызметі туралы" Қазақстан Республикасының Заңында көзделген ерекшеліктер ескеріле отырып, Қазақстан Республикасының аумағында сақтандырудың кепілдік берілген түрлері бойынша сақтандыру қызметін жүзеге асыратын Қазақстан Республикасы бейрезидент-сақтандыру ұйымдарының филиалдарына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4" w:id="25"/>
    <w:p>
      <w:pPr>
        <w:spacing w:after="0"/>
        <w:ind w:left="0"/>
        <w:jc w:val="left"/>
      </w:pPr>
      <w:r>
        <w:rPr>
          <w:rFonts w:ascii="Times New Roman"/>
          <w:b/>
          <w:i w:val="false"/>
          <w:color w:val="000000"/>
        </w:rPr>
        <w:t xml:space="preserve"> 2-тарау. Сақтандыру төлемдеріне кепілдік беру қорының қызметін мемлекеттік реттеу, бақылау және қадағалау</w:t>
      </w:r>
    </w:p>
    <w:bookmarkEnd w:id="25"/>
    <w:p>
      <w:pPr>
        <w:spacing w:after="0"/>
        <w:ind w:left="0"/>
        <w:jc w:val="both"/>
      </w:pPr>
      <w:r>
        <w:rPr>
          <w:rFonts w:ascii="Times New Roman"/>
          <w:b w:val="false"/>
          <w:i w:val="false"/>
          <w:color w:val="ff0000"/>
          <w:sz w:val="28"/>
        </w:rPr>
        <w:t xml:space="preserve">
      Ескерту. 2-тараудың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5" w:id="26"/>
    <w:p>
      <w:pPr>
        <w:spacing w:after="0"/>
        <w:ind w:left="0"/>
        <w:jc w:val="left"/>
      </w:pPr>
      <w:r>
        <w:rPr>
          <w:rFonts w:ascii="Times New Roman"/>
          <w:b/>
          <w:i w:val="false"/>
          <w:color w:val="000000"/>
        </w:rPr>
        <w:t xml:space="preserve"> 3-бап. Сақтандыру төлемдеріне кепілдік беру қорының қызметін мемлекеттік реттеу, бақылау және қадағалау</w:t>
      </w:r>
    </w:p>
    <w:bookmarkEnd w:id="26"/>
    <w:p>
      <w:pPr>
        <w:spacing w:after="0"/>
        <w:ind w:left="0"/>
        <w:jc w:val="both"/>
      </w:pPr>
      <w:r>
        <w:rPr>
          <w:rFonts w:ascii="Times New Roman"/>
          <w:b w:val="false"/>
          <w:i w:val="false"/>
          <w:color w:val="ff0000"/>
          <w:sz w:val="28"/>
        </w:rPr>
        <w:t xml:space="preserve">
      Ескерту. 3-баптың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60" w:id="27"/>
    <w:p>
      <w:pPr>
        <w:spacing w:after="0"/>
        <w:ind w:left="0"/>
        <w:jc w:val="both"/>
      </w:pPr>
      <w:r>
        <w:rPr>
          <w:rFonts w:ascii="Times New Roman"/>
          <w:b w:val="false"/>
          <w:i w:val="false"/>
          <w:color w:val="000000"/>
          <w:sz w:val="28"/>
        </w:rPr>
        <w:t>
      1. Сақтандыру төлемдеріне кепілдік беру қорының (бұдан әрі – Қор) қызметін мемлекеттік реттеуді, бақылауды және қадағалауды қаржы нарығы мен қаржы ұйымдарын реттеу, бақылау және қадағалау жөніндегі уәкілетті орган (бұдан әрі – уәкілетті орган) жүзеге асырады.</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2. Алып тасталды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3-бап жаңа редакцияда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өзгерістер енгізілді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3-1-бап. Қадағалап ден қою шаралары</w:t>
      </w:r>
    </w:p>
    <w:bookmarkStart w:name="z339" w:id="28"/>
    <w:p>
      <w:pPr>
        <w:spacing w:after="0"/>
        <w:ind w:left="0"/>
        <w:jc w:val="both"/>
      </w:pPr>
      <w:r>
        <w:rPr>
          <w:rFonts w:ascii="Times New Roman"/>
          <w:b w:val="false"/>
          <w:i w:val="false"/>
          <w:color w:val="000000"/>
          <w:sz w:val="28"/>
        </w:rPr>
        <w:t>
      1. Уәкілетті орган Қордың, Қорға қатысушы-сақтандыру ұйымдарының Қазақстан Республикасы заңнамасы талаптарының бұзушылықтарын, Қордың, Қорға қатысушы-сақтандыру ұйымдарының лауазымды адамдарының немесе қызметкерлерінің Қордың қаржылық жағдайын нашарлатқан құқыққа сыйымсыз әрекеттерін немесе әрекетсіздігін анықтаған жағдайда, уәкілетті орган Қорға, Қорға қатысушы-сақтандыру ұйымына Қазақстан Республикасының сақтандыру және сақтандыру қызметі туралы заңнамасында көзделген қадағалап ден қою шараларын қолдануға құқылы.</w:t>
      </w:r>
    </w:p>
    <w:bookmarkEnd w:id="28"/>
    <w:bookmarkStart w:name="z340" w:id="29"/>
    <w:p>
      <w:pPr>
        <w:spacing w:after="0"/>
        <w:ind w:left="0"/>
        <w:jc w:val="both"/>
      </w:pPr>
      <w:r>
        <w:rPr>
          <w:rFonts w:ascii="Times New Roman"/>
          <w:b w:val="false"/>
          <w:i w:val="false"/>
          <w:color w:val="000000"/>
          <w:sz w:val="28"/>
        </w:rPr>
        <w:t>
      2. Уәкілетті орган анықталған кемшіліктерді, тәуекелдерді немесе бұзушылықтарды жою мақсатында осы Заңның 4-1-бабының 1-тармағында аталған адамдарды қызметтiк мiндеттерiн орындаудан шеттету түрінде қаржылық жай-күйді жақсарту және (немесе) Қордың тәуекелдерін барынша азайту жөніндегі шараларды Қордың басшы қызметкерiнiң лауазымына тағайындауға (сайлауға) келісімдi мынадай негiздердiң бiрi бойынша керi қайтарып ала отырып бiр мезгiлде қолданады:</w:t>
      </w:r>
    </w:p>
    <w:bookmarkEnd w:id="29"/>
    <w:p>
      <w:pPr>
        <w:spacing w:after="0"/>
        <w:ind w:left="0"/>
        <w:jc w:val="both"/>
      </w:pPr>
      <w:r>
        <w:rPr>
          <w:rFonts w:ascii="Times New Roman"/>
          <w:b w:val="false"/>
          <w:i w:val="false"/>
          <w:color w:val="000000"/>
          <w:sz w:val="28"/>
        </w:rPr>
        <w:t>
      1) Қор активтерiн, сақтандыру төлемдеріне кепілдік беру резервтерінің және зиянды өтеу резервінің қаражатын инвестициялау тәртібі мен мөлшерiн бiрнеше рет (қатарынан күнтiзбелiк он екi ай iшiнде екi және одан көп рет) бұзу;</w:t>
      </w:r>
    </w:p>
    <w:p>
      <w:pPr>
        <w:spacing w:after="0"/>
        <w:ind w:left="0"/>
        <w:jc w:val="both"/>
      </w:pPr>
      <w:r>
        <w:rPr>
          <w:rFonts w:ascii="Times New Roman"/>
          <w:b w:val="false"/>
          <w:i w:val="false"/>
          <w:color w:val="000000"/>
          <w:sz w:val="28"/>
        </w:rPr>
        <w:t>
      2) кепілдік төлемдерін, Қазақстан Республикасының сақтандыру және сақтандыру қызметі туралы заңнамасында көзделген тәртіппен және шарттарда қатысушы-сақтандыру ұйымына берілетін мәжбүрлеп таратылатын сақтандыру (қайта сақтандыру) ұйымының сақтандыру портфелін төлеу, сондай-ақ жәбірленушінің өміріне, денсаулығына келтірілген зиянды және (немесе) жерлеуге арналған шығыстарды өтеу жөніндегі төлемдерді жүзеге асыру тәртібі мен мерзімдерін бұзу;</w:t>
      </w:r>
    </w:p>
    <w:p>
      <w:pPr>
        <w:spacing w:after="0"/>
        <w:ind w:left="0"/>
        <w:jc w:val="both"/>
      </w:pPr>
      <w:r>
        <w:rPr>
          <w:rFonts w:ascii="Times New Roman"/>
          <w:b w:val="false"/>
          <w:i w:val="false"/>
          <w:color w:val="000000"/>
          <w:sz w:val="28"/>
        </w:rPr>
        <w:t>
      3) қатысушы-сақтандыру ұйымдарының Қазақстан Республикасының сақтандыру және сақтандыру қызметi туралы заңнамасын бұзуының өзіне белгiлi болған фактілері туралы уәкiлеттi органды бiрнеше рет (қатарынан күнтiзбелiк он екi ай iшiнде екi және одан көп рет) хабардар етпеу;</w:t>
      </w:r>
    </w:p>
    <w:p>
      <w:pPr>
        <w:spacing w:after="0"/>
        <w:ind w:left="0"/>
        <w:jc w:val="both"/>
      </w:pPr>
      <w:r>
        <w:rPr>
          <w:rFonts w:ascii="Times New Roman"/>
          <w:b w:val="false"/>
          <w:i w:val="false"/>
          <w:color w:val="000000"/>
          <w:sz w:val="28"/>
        </w:rPr>
        <w:t>
      4) өз функцияларын жүзеге асыру процесінде алынған қатысушы-сақтандыру ұйымдарының қызметi туралы мәлiметтердi үшiншi тұлғаларға (уәкiлеттi органды қоспағанда) жария ету немесе беру;</w:t>
      </w:r>
    </w:p>
    <w:p>
      <w:pPr>
        <w:spacing w:after="0"/>
        <w:ind w:left="0"/>
        <w:jc w:val="both"/>
      </w:pPr>
      <w:r>
        <w:rPr>
          <w:rFonts w:ascii="Times New Roman"/>
          <w:b w:val="false"/>
          <w:i w:val="false"/>
          <w:color w:val="000000"/>
          <w:sz w:val="28"/>
        </w:rPr>
        <w:t>
      5) Қордың аудиторлық есепте көрсетiлген кемшіліктерді Қор аудиторлық есептi алған күннен бастап үш ай iшiнде жоймауы;</w:t>
      </w:r>
    </w:p>
    <w:p>
      <w:pPr>
        <w:spacing w:after="0"/>
        <w:ind w:left="0"/>
        <w:jc w:val="both"/>
      </w:pPr>
      <w:r>
        <w:rPr>
          <w:rFonts w:ascii="Times New Roman"/>
          <w:b w:val="false"/>
          <w:i w:val="false"/>
          <w:color w:val="000000"/>
          <w:sz w:val="28"/>
        </w:rPr>
        <w:t>
      6) уәкілетті органның Қазақстан Республикасының заңнамасында белгіленген құзыреті шеңберінде қоятын талаптарын орындамау.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3-1-баппен толықтырылды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215" w:id="30"/>
    <w:p>
      <w:pPr>
        <w:spacing w:after="0"/>
        <w:ind w:left="0"/>
        <w:jc w:val="left"/>
      </w:pPr>
      <w:r>
        <w:rPr>
          <w:rFonts w:ascii="Times New Roman"/>
          <w:b/>
          <w:i w:val="false"/>
          <w:color w:val="000000"/>
        </w:rPr>
        <w:t xml:space="preserve"> 3-2-бап. Санкциялар</w:t>
      </w:r>
    </w:p>
    <w:bookmarkEnd w:id="30"/>
    <w:p>
      <w:pPr>
        <w:spacing w:after="0"/>
        <w:ind w:left="0"/>
        <w:jc w:val="both"/>
      </w:pPr>
      <w:r>
        <w:rPr>
          <w:rFonts w:ascii="Times New Roman"/>
          <w:b w:val="false"/>
          <w:i w:val="false"/>
          <w:color w:val="ff0000"/>
          <w:sz w:val="28"/>
        </w:rPr>
        <w:t xml:space="preserve">
      Ескерту. Алып тасталды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bookmarkStart w:name="z6" w:id="31"/>
    <w:p>
      <w:pPr>
        <w:spacing w:after="0"/>
        <w:ind w:left="0"/>
        <w:jc w:val="left"/>
      </w:pPr>
      <w:r>
        <w:rPr>
          <w:rFonts w:ascii="Times New Roman"/>
          <w:b/>
          <w:i w:val="false"/>
          <w:color w:val="000000"/>
        </w:rPr>
        <w:t xml:space="preserve"> 4-бап. Уәкілетті органның және Қазақстан Республикасы Ұлттық Банкінің құзыреті</w:t>
      </w:r>
    </w:p>
    <w:bookmarkEnd w:id="31"/>
    <w:p>
      <w:pPr>
        <w:spacing w:after="0"/>
        <w:ind w:left="0"/>
        <w:jc w:val="both"/>
      </w:pPr>
      <w:r>
        <w:rPr>
          <w:rFonts w:ascii="Times New Roman"/>
          <w:b w:val="false"/>
          <w:i w:val="false"/>
          <w:color w:val="ff0000"/>
          <w:sz w:val="28"/>
        </w:rPr>
        <w:t xml:space="preserve">
      Ескерту. 4-баптың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61" w:id="32"/>
    <w:p>
      <w:pPr>
        <w:spacing w:after="0"/>
        <w:ind w:left="0"/>
        <w:jc w:val="both"/>
      </w:pPr>
      <w:r>
        <w:rPr>
          <w:rFonts w:ascii="Times New Roman"/>
          <w:b w:val="false"/>
          <w:i w:val="false"/>
          <w:color w:val="000000"/>
          <w:sz w:val="28"/>
        </w:rPr>
        <w:t>
      1. Уәкілетті орган:</w:t>
      </w:r>
    </w:p>
    <w:bookmarkEnd w:id="32"/>
    <w:bookmarkStart w:name="z62" w:id="33"/>
    <w:p>
      <w:pPr>
        <w:spacing w:after="0"/>
        <w:ind w:left="0"/>
        <w:jc w:val="both"/>
      </w:pPr>
      <w:r>
        <w:rPr>
          <w:rFonts w:ascii="Times New Roman"/>
          <w:b w:val="false"/>
          <w:i w:val="false"/>
          <w:color w:val="000000"/>
          <w:sz w:val="28"/>
        </w:rPr>
        <w:t>
      1) Қордың және қатысушы-сақтандыру ұйымдарының қызметін реттейтін, оның ішінде кепілдік төлемдерін жүзеге асыру тәртібі мәселелерін реттейтін нормативтік құқықтық актілерді қабылдайды;</w:t>
      </w:r>
    </w:p>
    <w:bookmarkEnd w:id="33"/>
    <w:bookmarkStart w:name="z63" w:id="34"/>
    <w:p>
      <w:pPr>
        <w:spacing w:after="0"/>
        <w:ind w:left="0"/>
        <w:jc w:val="both"/>
      </w:pPr>
      <w:r>
        <w:rPr>
          <w:rFonts w:ascii="Times New Roman"/>
          <w:b w:val="false"/>
          <w:i w:val="false"/>
          <w:color w:val="000000"/>
          <w:sz w:val="28"/>
        </w:rPr>
        <w:t>
      2) талаптары барлық қатысушы-сақтандыру ұйымдары үшiн стандартты болып табылатын қатысу шартын бекітеді;</w:t>
      </w:r>
    </w:p>
    <w:bookmarkEnd w:id="34"/>
    <w:bookmarkStart w:name="z64" w:id="35"/>
    <w:p>
      <w:pPr>
        <w:spacing w:after="0"/>
        <w:ind w:left="0"/>
        <w:jc w:val="both"/>
      </w:pPr>
      <w:r>
        <w:rPr>
          <w:rFonts w:ascii="Times New Roman"/>
          <w:b w:val="false"/>
          <w:i w:val="false"/>
          <w:color w:val="000000"/>
          <w:sz w:val="28"/>
        </w:rPr>
        <w:t>
      3) сақтандыру төлемдеріне кепілдік беру резервтері және зиянды өтеу резерві есебінен сатып алуға рұқсат етілген қаржы құралдарының тізбесін белгілейді;</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28" w:id="36"/>
    <w:p>
      <w:pPr>
        <w:spacing w:after="0"/>
        <w:ind w:left="0"/>
        <w:jc w:val="both"/>
      </w:pPr>
      <w:r>
        <w:rPr>
          <w:rFonts w:ascii="Times New Roman"/>
          <w:b w:val="false"/>
          <w:i w:val="false"/>
          <w:color w:val="000000"/>
          <w:sz w:val="28"/>
        </w:rPr>
        <w:t>
      6) Қор акцияларын сатып алу, сондай-ақ орналастыру тәртібі мен талаптарын белгілейді;</w:t>
      </w:r>
    </w:p>
    <w:bookmarkEnd w:id="36"/>
    <w:p>
      <w:pPr>
        <w:spacing w:after="0"/>
        <w:ind w:left="0"/>
        <w:jc w:val="both"/>
      </w:pPr>
      <w:r>
        <w:rPr>
          <w:rFonts w:ascii="Times New Roman"/>
          <w:b w:val="false"/>
          <w:i w:val="false"/>
          <w:color w:val="000000"/>
          <w:sz w:val="28"/>
        </w:rPr>
        <w:t>
      6-1) міндетті, қосымша жарналардың және шартты міндеттемелердің мөлшерлемесін есептеу әдістемесін, міндетті, қосымша және төтенше жарналарды төлеу тәртібі мен мерзімдерін, Қорға қатысушы-сақтандыру ұйымдарының шартты міндеттемелерді қалыптастыру және есепке алу тәртібін бекітеді;</w:t>
      </w:r>
    </w:p>
    <w:bookmarkStart w:name="z229" w:id="37"/>
    <w:p>
      <w:pPr>
        <w:spacing w:after="0"/>
        <w:ind w:left="0"/>
        <w:jc w:val="both"/>
      </w:pPr>
      <w:r>
        <w:rPr>
          <w:rFonts w:ascii="Times New Roman"/>
          <w:b w:val="false"/>
          <w:i w:val="false"/>
          <w:color w:val="000000"/>
          <w:sz w:val="28"/>
        </w:rPr>
        <w:t>
      7) қатысушы-сақтандыру ұйымдарының Қорға төлеуіне жататын, Қордың директорлар кеңесі белгілеген қатысушы-сақтандыру ұйымдарының әрбір күнтізбелік жылға арналған міндетті және қосымша жарналарының ставкаларын, сондай-ақ шартты міндеттемелерін келіседі;</w:t>
      </w:r>
    </w:p>
    <w:bookmarkEnd w:id="37"/>
    <w:bookmarkStart w:name="z230" w:id="38"/>
    <w:p>
      <w:pPr>
        <w:spacing w:after="0"/>
        <w:ind w:left="0"/>
        <w:jc w:val="both"/>
      </w:pPr>
      <w:r>
        <w:rPr>
          <w:rFonts w:ascii="Times New Roman"/>
          <w:b w:val="false"/>
          <w:i w:val="false"/>
          <w:color w:val="000000"/>
          <w:sz w:val="28"/>
        </w:rPr>
        <w:t>
      8) Қордың басшы қызметкерлерін тағайындауға (сайлауға) келісім береді, сондай-ақ мінсіз іскерлік беделдің болмау өлшемшарттарын қоса алғанда, келісім беру тәртібін және келісім алу үшін қажет құжаттардың тізбесін белгілейді;</w:t>
      </w:r>
    </w:p>
    <w:bookmarkEnd w:id="38"/>
    <w:bookmarkStart w:name="z231" w:id="39"/>
    <w:p>
      <w:pPr>
        <w:spacing w:after="0"/>
        <w:ind w:left="0"/>
        <w:jc w:val="both"/>
      </w:pPr>
      <w:r>
        <w:rPr>
          <w:rFonts w:ascii="Times New Roman"/>
          <w:b w:val="false"/>
          <w:i w:val="false"/>
          <w:color w:val="000000"/>
          <w:sz w:val="28"/>
        </w:rPr>
        <w:t>
      9) Қорға, қатысушы-сақтандыру ұйымдарына Қазақстан Республикасының сақтандыру және сақтандыру қызметі туралы заңнамасында көзделген тәртіппен және негіздерде қадағалап ден қою шараларын қолданады;</w:t>
      </w:r>
    </w:p>
    <w:bookmarkEnd w:id="39"/>
    <w:bookmarkStart w:name="z232" w:id="40"/>
    <w:p>
      <w:pPr>
        <w:spacing w:after="0"/>
        <w:ind w:left="0"/>
        <w:jc w:val="both"/>
      </w:pPr>
      <w:r>
        <w:rPr>
          <w:rFonts w:ascii="Times New Roman"/>
          <w:b w:val="false"/>
          <w:i w:val="false"/>
          <w:color w:val="000000"/>
          <w:sz w:val="28"/>
        </w:rPr>
        <w:t>
      10) Қор жарғысына енгізілетін өзгерістерді және толықтыруларды келіседі;</w:t>
      </w:r>
    </w:p>
    <w:bookmarkEnd w:id="40"/>
    <w:p>
      <w:pPr>
        <w:spacing w:after="0"/>
        <w:ind w:left="0"/>
        <w:jc w:val="both"/>
      </w:pPr>
      <w:r>
        <w:rPr>
          <w:rFonts w:ascii="Times New Roman"/>
          <w:b w:val="false"/>
          <w:i w:val="false"/>
          <w:color w:val="000000"/>
          <w:sz w:val="28"/>
        </w:rPr>
        <w:t>
      10-1) Қордың қызметін тексеруді жүргізеді;</w:t>
      </w:r>
    </w:p>
    <w:p>
      <w:pPr>
        <w:spacing w:after="0"/>
        <w:ind w:left="0"/>
        <w:jc w:val="both"/>
      </w:pPr>
      <w:r>
        <w:rPr>
          <w:rFonts w:ascii="Times New Roman"/>
          <w:b w:val="false"/>
          <w:i w:val="false"/>
          <w:color w:val="000000"/>
          <w:sz w:val="28"/>
        </w:rPr>
        <w:t>
      10-2) корпоративтік стратегияны, тәуекелдерді басқару жөніндегі саясатты, ішкі аудит жөніндегі саясатты, есепке алу саясатын, сондай-ақ енгізілетін өзгерістер мен толықтыруларды келіседі;</w:t>
      </w:r>
    </w:p>
    <w:p>
      <w:pPr>
        <w:spacing w:after="0"/>
        <w:ind w:left="0"/>
        <w:jc w:val="both"/>
      </w:pPr>
      <w:r>
        <w:rPr>
          <w:rFonts w:ascii="Times New Roman"/>
          <w:b w:val="false"/>
          <w:i w:val="false"/>
          <w:color w:val="000000"/>
          <w:sz w:val="28"/>
        </w:rPr>
        <w:t>
      10-3) Қордың комиссиялық сыйақыны алу қағидаларын әзірлейді және бекітеді;</w:t>
      </w:r>
    </w:p>
    <w:bookmarkStart w:name="z233" w:id="41"/>
    <w:p>
      <w:pPr>
        <w:spacing w:after="0"/>
        <w:ind w:left="0"/>
        <w:jc w:val="both"/>
      </w:pPr>
      <w:r>
        <w:rPr>
          <w:rFonts w:ascii="Times New Roman"/>
          <w:b w:val="false"/>
          <w:i w:val="false"/>
          <w:color w:val="000000"/>
          <w:sz w:val="28"/>
        </w:rPr>
        <w:t>
      11) осы Заңда және Қазақстан Республикасының заңнамасында көзделген өзге де өкілеттіктерді жүзеге асырады.</w:t>
      </w:r>
    </w:p>
    <w:bookmarkEnd w:id="41"/>
    <w:bookmarkStart w:name="z341" w:id="42"/>
    <w:p>
      <w:pPr>
        <w:spacing w:after="0"/>
        <w:ind w:left="0"/>
        <w:jc w:val="both"/>
      </w:pPr>
      <w:r>
        <w:rPr>
          <w:rFonts w:ascii="Times New Roman"/>
          <w:b w:val="false"/>
          <w:i w:val="false"/>
          <w:color w:val="000000"/>
          <w:sz w:val="28"/>
        </w:rPr>
        <w:t>
      1-1. Қазақстан Республикасының Ұлттық Банкі уәкілетті органмен келісу бойынша Қордың есептiлiгінің (қаржылық есептілігін қоспағанда) тізбесін, нысандарын, оны Қазақстан Республикасының Ұлттық Банкіне ұсыну мерзiмдерi мен тәртібін айқындайды.</w:t>
      </w:r>
    </w:p>
    <w:bookmarkEnd w:id="42"/>
    <w:bookmarkStart w:name="z234" w:id="43"/>
    <w:p>
      <w:pPr>
        <w:spacing w:after="0"/>
        <w:ind w:left="0"/>
        <w:jc w:val="both"/>
      </w:pPr>
      <w:r>
        <w:rPr>
          <w:rFonts w:ascii="Times New Roman"/>
          <w:b w:val="false"/>
          <w:i w:val="false"/>
          <w:color w:val="000000"/>
          <w:sz w:val="28"/>
        </w:rPr>
        <w:t>
      2. Уәкілетті органның мынадай:</w:t>
      </w:r>
    </w:p>
    <w:bookmarkEnd w:id="43"/>
    <w:bookmarkStart w:name="z235" w:id="44"/>
    <w:p>
      <w:pPr>
        <w:spacing w:after="0"/>
        <w:ind w:left="0"/>
        <w:jc w:val="both"/>
      </w:pPr>
      <w:r>
        <w:rPr>
          <w:rFonts w:ascii="Times New Roman"/>
          <w:b w:val="false"/>
          <w:i w:val="false"/>
          <w:color w:val="000000"/>
          <w:sz w:val="28"/>
        </w:rPr>
        <w:t>
      1) Қордың жарияланған акцияларының санын арттыру;</w:t>
      </w:r>
    </w:p>
    <w:bookmarkEnd w:id="44"/>
    <w:bookmarkStart w:name="z236" w:id="45"/>
    <w:p>
      <w:pPr>
        <w:spacing w:after="0"/>
        <w:ind w:left="0"/>
        <w:jc w:val="both"/>
      </w:pPr>
      <w:r>
        <w:rPr>
          <w:rFonts w:ascii="Times New Roman"/>
          <w:b w:val="false"/>
          <w:i w:val="false"/>
          <w:color w:val="000000"/>
          <w:sz w:val="28"/>
        </w:rPr>
        <w:t>
      2) Қордың өзге де заңды тұлғаларды құруға және олардың қызметіне Қорға тиесілі барлық активтердің он және одан да көп процентін құрайтын сомадағы активтердің бір бөлігін немесе бірнеше бөлігін беру арқылы қатысуы;</w:t>
      </w:r>
    </w:p>
    <w:bookmarkEnd w:id="45"/>
    <w:bookmarkStart w:name="z237" w:id="46"/>
    <w:p>
      <w:pPr>
        <w:spacing w:after="0"/>
        <w:ind w:left="0"/>
        <w:jc w:val="both"/>
      </w:pPr>
      <w:r>
        <w:rPr>
          <w:rFonts w:ascii="Times New Roman"/>
          <w:b w:val="false"/>
          <w:i w:val="false"/>
          <w:color w:val="000000"/>
          <w:sz w:val="28"/>
        </w:rPr>
        <w:t>
      3) Қор міндеттемелерін оның өз капиталы мөлшерінің он және одан да көп процентін құрайтын сомаға ұлғайту;</w:t>
      </w:r>
    </w:p>
    <w:bookmarkEnd w:id="46"/>
    <w:bookmarkStart w:name="z238" w:id="47"/>
    <w:p>
      <w:pPr>
        <w:spacing w:after="0"/>
        <w:ind w:left="0"/>
        <w:jc w:val="both"/>
      </w:pPr>
      <w:r>
        <w:rPr>
          <w:rFonts w:ascii="Times New Roman"/>
          <w:b w:val="false"/>
          <w:i w:val="false"/>
          <w:color w:val="000000"/>
          <w:sz w:val="28"/>
        </w:rPr>
        <w:t>
      4) Қордың өзінің орналастырылған акцияларын сатып алуы және оларды сатып алу бағасы;</w:t>
      </w:r>
    </w:p>
    <w:bookmarkEnd w:id="47"/>
    <w:bookmarkStart w:name="z239" w:id="48"/>
    <w:p>
      <w:pPr>
        <w:spacing w:after="0"/>
        <w:ind w:left="0"/>
        <w:jc w:val="both"/>
      </w:pPr>
      <w:r>
        <w:rPr>
          <w:rFonts w:ascii="Times New Roman"/>
          <w:b w:val="false"/>
          <w:i w:val="false"/>
          <w:color w:val="000000"/>
          <w:sz w:val="28"/>
        </w:rPr>
        <w:t>
      5) ірі мәмілелерді және Қордың жасауға мүдделілігі бар мәмілелерді жасасу мәселелері бойынша акционерлердің жалпы жиналысының және Қордың директорлар кеңесінің шешімдеріне вето қою құқығы болады.</w:t>
      </w:r>
    </w:p>
    <w:bookmarkEnd w:id="48"/>
    <w:bookmarkStart w:name="z240" w:id="49"/>
    <w:p>
      <w:pPr>
        <w:spacing w:after="0"/>
        <w:ind w:left="0"/>
        <w:jc w:val="both"/>
      </w:pPr>
      <w:r>
        <w:rPr>
          <w:rFonts w:ascii="Times New Roman"/>
          <w:b w:val="false"/>
          <w:i w:val="false"/>
          <w:color w:val="000000"/>
          <w:sz w:val="28"/>
        </w:rPr>
        <w:t>
      3. Акционерлердің жалпы жиналысында және Қордың директорлар кеңесінде қабылданатын шешімдер осы баптың 2-тармағында вето құқығы белгіленген мәселелер бойынша уәкілетті органның нормативтік құқықтық актілерінде көзделген тәртіппен және мерзімде уәкілетті органмен келісуге жатады.</w:t>
      </w:r>
    </w:p>
    <w:bookmarkEnd w:id="49"/>
    <w:bookmarkStart w:name="z241" w:id="50"/>
    <w:p>
      <w:pPr>
        <w:spacing w:after="0"/>
        <w:ind w:left="0"/>
        <w:jc w:val="both"/>
      </w:pPr>
      <w:r>
        <w:rPr>
          <w:rFonts w:ascii="Times New Roman"/>
          <w:b w:val="false"/>
          <w:i w:val="false"/>
          <w:color w:val="000000"/>
          <w:sz w:val="28"/>
        </w:rPr>
        <w:t>
      4. Қордың осы баптың 2 және 3-тармақтарының талаптарын сақтамауы осы мәмілелерді жарамсыз деп тануға әкеп соғады.</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 жаңа редакцияда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өзгерістер енгізілді - 2010.07.15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291" w:id="51"/>
    <w:p>
      <w:pPr>
        <w:spacing w:after="0"/>
        <w:ind w:left="0"/>
        <w:jc w:val="left"/>
      </w:pPr>
      <w:r>
        <w:rPr>
          <w:rFonts w:ascii="Times New Roman"/>
          <w:b/>
          <w:i w:val="false"/>
          <w:color w:val="000000"/>
        </w:rPr>
        <w:t xml:space="preserve"> 4-1-бап. Қордың басшы қызметкерлеріне қойылатын талаптар</w:t>
      </w:r>
    </w:p>
    <w:bookmarkEnd w:id="51"/>
    <w:bookmarkStart w:name="z123" w:id="52"/>
    <w:p>
      <w:pPr>
        <w:spacing w:after="0"/>
        <w:ind w:left="0"/>
        <w:jc w:val="both"/>
      </w:pPr>
      <w:r>
        <w:rPr>
          <w:rFonts w:ascii="Times New Roman"/>
          <w:b w:val="false"/>
          <w:i w:val="false"/>
          <w:color w:val="000000"/>
          <w:sz w:val="28"/>
        </w:rPr>
        <w:t>
      1. Мыналар Қордың басшы қызметкерлері болып табылады:</w:t>
      </w:r>
    </w:p>
    <w:bookmarkEnd w:id="52"/>
    <w:bookmarkStart w:name="z124" w:id="53"/>
    <w:p>
      <w:pPr>
        <w:spacing w:after="0"/>
        <w:ind w:left="0"/>
        <w:jc w:val="both"/>
      </w:pPr>
      <w:r>
        <w:rPr>
          <w:rFonts w:ascii="Times New Roman"/>
          <w:b w:val="false"/>
          <w:i w:val="false"/>
          <w:color w:val="000000"/>
          <w:sz w:val="28"/>
        </w:rPr>
        <w:t>
      1) Қордың басқару органының басшысы мен мүшелері;</w:t>
      </w:r>
    </w:p>
    <w:bookmarkEnd w:id="53"/>
    <w:bookmarkStart w:name="z125" w:id="54"/>
    <w:p>
      <w:pPr>
        <w:spacing w:after="0"/>
        <w:ind w:left="0"/>
        <w:jc w:val="both"/>
      </w:pPr>
      <w:r>
        <w:rPr>
          <w:rFonts w:ascii="Times New Roman"/>
          <w:b w:val="false"/>
          <w:i w:val="false"/>
          <w:color w:val="000000"/>
          <w:sz w:val="28"/>
        </w:rPr>
        <w:t>
      2) Қордың атқарушы органының басшысы мен мүшелері;</w:t>
      </w:r>
    </w:p>
    <w:bookmarkEnd w:id="54"/>
    <w:bookmarkStart w:name="z126" w:id="55"/>
    <w:p>
      <w:pPr>
        <w:spacing w:after="0"/>
        <w:ind w:left="0"/>
        <w:jc w:val="both"/>
      </w:pPr>
      <w:r>
        <w:rPr>
          <w:rFonts w:ascii="Times New Roman"/>
          <w:b w:val="false"/>
          <w:i w:val="false"/>
          <w:color w:val="000000"/>
          <w:sz w:val="28"/>
        </w:rPr>
        <w:t>
      3) Қордың бас бухгалтері.</w:t>
      </w:r>
    </w:p>
    <w:bookmarkEnd w:id="55"/>
    <w:bookmarkStart w:name="z127" w:id="56"/>
    <w:p>
      <w:pPr>
        <w:spacing w:after="0"/>
        <w:ind w:left="0"/>
        <w:jc w:val="both"/>
      </w:pPr>
      <w:r>
        <w:rPr>
          <w:rFonts w:ascii="Times New Roman"/>
          <w:b w:val="false"/>
          <w:i w:val="false"/>
          <w:color w:val="000000"/>
          <w:sz w:val="28"/>
        </w:rPr>
        <w:t>
      2. Мыналар:</w:t>
      </w:r>
    </w:p>
    <w:bookmarkEnd w:id="56"/>
    <w:bookmarkStart w:name="z128" w:id="57"/>
    <w:p>
      <w:pPr>
        <w:spacing w:after="0"/>
        <w:ind w:left="0"/>
        <w:jc w:val="both"/>
      </w:pPr>
      <w:r>
        <w:rPr>
          <w:rFonts w:ascii="Times New Roman"/>
          <w:b w:val="false"/>
          <w:i w:val="false"/>
          <w:color w:val="000000"/>
          <w:sz w:val="28"/>
        </w:rPr>
        <w:t>
      1) жоғары білімі жоқ;</w:t>
      </w:r>
    </w:p>
    <w:bookmarkEnd w:id="57"/>
    <w:bookmarkStart w:name="z129" w:id="58"/>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кемінде екі жыл жұмыс өтілі және (немесе) қаржылық қызметтерді көрсету және (немесе) реттеу және (немесе) бақылау мен қадағалау саласында және (немесе) қаржы ұйымдарына аудитті жүзеге асыратын ұйымдарда еңбек өтілі жоқ;</w:t>
      </w:r>
    </w:p>
    <w:bookmarkEnd w:id="58"/>
    <w:bookmarkStart w:name="z208" w:id="59"/>
    <w:p>
      <w:pPr>
        <w:spacing w:after="0"/>
        <w:ind w:left="0"/>
        <w:jc w:val="both"/>
      </w:pPr>
      <w:r>
        <w:rPr>
          <w:rFonts w:ascii="Times New Roman"/>
          <w:b w:val="false"/>
          <w:i w:val="false"/>
          <w:color w:val="000000"/>
          <w:sz w:val="28"/>
        </w:rPr>
        <w:t>
      3) мінсіз іскерлік беделі жоқ адам Қордың басшы қызметкері болып тағайындала (сайлана) алмайды.</w:t>
      </w:r>
    </w:p>
    <w:bookmarkEnd w:id="59"/>
    <w:bookmarkStart w:name="z209" w:id="60"/>
    <w:p>
      <w:pPr>
        <w:spacing w:after="0"/>
        <w:ind w:left="0"/>
        <w:jc w:val="both"/>
      </w:pPr>
      <w:r>
        <w:rPr>
          <w:rFonts w:ascii="Times New Roman"/>
          <w:b w:val="false"/>
          <w:i w:val="false"/>
          <w:color w:val="000000"/>
          <w:sz w:val="28"/>
        </w:rPr>
        <w:t>
      Мінсіз іскерлік бедел – кәсіпқойлықты, адалдықты растайтын фактілердің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60"/>
    <w:bookmarkStart w:name="z210" w:id="61"/>
    <w:p>
      <w:pPr>
        <w:spacing w:after="0"/>
        <w:ind w:left="0"/>
        <w:jc w:val="both"/>
      </w:pPr>
      <w:r>
        <w:rPr>
          <w:rFonts w:ascii="Times New Roman"/>
          <w:b w:val="false"/>
          <w:i w:val="false"/>
          <w:color w:val="000000"/>
          <w:sz w:val="28"/>
        </w:rPr>
        <w:t>
      4) уәкілетті орган қаржы ұйымын консервациялау,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сондай-ақ Қазақстан Республикасының заңнамасында белгіленген тәртіппен қаржы ұйымын мәжбүрлеп тарату немесе оны банкрот деп тану туралы шешім қабылдағанға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енгенге дейін бір жылдан аспайтын кезеңде бұрын қаржы ұйымының басқару органының басшысы, мүшесі, атқарушы органының басшысы, мүшесі, бас бухгалтері,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немесе басшысының орынбасары, ірі қатысушы – жеке тұлға, қаржы ұйымының ірі қатысушысы –заңды тұлғасының басшысы болып табылған адам Қордың басшы қызметкері болып тағайындала (сайлана) алмайды. Көрсетілген талап уәкілетті орган қаржы ұйымын консервациялау,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сондай-ақ қаржы ұйымын мәжбүрлеп тарату немесе оны банкрот деп тану туралы шешім қабылдағаннан не Қазақстан Республикасының заңдарында белгіленген жағдайларда Қазақстан Республикасының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енгеннен кейін бес жыл бойы қолданылады;</w:t>
      </w:r>
    </w:p>
    <w:bookmarkEnd w:id="61"/>
    <w:bookmarkStart w:name="z211" w:id="62"/>
    <w:p>
      <w:pPr>
        <w:spacing w:after="0"/>
        <w:ind w:left="0"/>
        <w:jc w:val="both"/>
      </w:pPr>
      <w:r>
        <w:rPr>
          <w:rFonts w:ascii="Times New Roman"/>
          <w:b w:val="false"/>
          <w:i w:val="false"/>
          <w:color w:val="000000"/>
          <w:sz w:val="28"/>
        </w:rPr>
        <w:t>
      5) Қордың және (немесе) қаржы ұйымының,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 қызметкері лауазымына тағайындауға (сайлауға) берілген келісім кері қайтарып алынған адам Қордың басшы қызметкері болып тағайындала (сайлана) алмайды.</w:t>
      </w:r>
    </w:p>
    <w:bookmarkEnd w:id="62"/>
    <w:p>
      <w:pPr>
        <w:spacing w:after="0"/>
        <w:ind w:left="0"/>
        <w:jc w:val="both"/>
      </w:pPr>
      <w:r>
        <w:rPr>
          <w:rFonts w:ascii="Times New Roman"/>
          <w:b w:val="false"/>
          <w:i w:val="false"/>
          <w:color w:val="000000"/>
          <w:sz w:val="28"/>
        </w:rPr>
        <w:t>
      Көрсетілген талап уәкілетті орган басшы қызметкер лауазымына тағайындауға (сайлауға) берілген келісімді кері қайтарып алу туралы шешім қабылдағаннан кейін қатарынан соңғы он екі ай бойы қолданылады.</w:t>
      </w:r>
    </w:p>
    <w:bookmarkStart w:name="z212" w:id="63"/>
    <w:p>
      <w:pPr>
        <w:spacing w:after="0"/>
        <w:ind w:left="0"/>
        <w:jc w:val="both"/>
      </w:pPr>
      <w:r>
        <w:rPr>
          <w:rFonts w:ascii="Times New Roman"/>
          <w:b w:val="false"/>
          <w:i w:val="false"/>
          <w:color w:val="000000"/>
          <w:sz w:val="28"/>
        </w:rPr>
        <w:t>
      3. Қордың басшы қызметкері тағайындалған (сайланған, тиісті функциялар берілген) күннен бастап тиісті функцияларды уәкілетті органның келісімінсіз күнтізбелік алпыс күннен аспайтын мерзімде жүзеге асыруға құқылы.</w:t>
      </w:r>
    </w:p>
    <w:bookmarkEnd w:id="63"/>
    <w:bookmarkStart w:name="z213" w:id="64"/>
    <w:p>
      <w:pPr>
        <w:spacing w:after="0"/>
        <w:ind w:left="0"/>
        <w:jc w:val="both"/>
      </w:pPr>
      <w:r>
        <w:rPr>
          <w:rFonts w:ascii="Times New Roman"/>
          <w:b w:val="false"/>
          <w:i w:val="false"/>
          <w:color w:val="000000"/>
          <w:sz w:val="28"/>
        </w:rPr>
        <w:t>
      Осы тармақтың бірінші бөлігінде көрсетілген мерзім өткеннен кейін және құжаттардың толық топтамасы уәкілетті органға келісуге табыс етілмеген не уәкілетті орган келісуден бас тартқан жағдайларда, Қор осы адаммен еңбек шартын бұзуға не еңбек шарты болмаған жағдайда, осы басшы қызметкердің өкілеттіктерін тоқтату жөнінде шаралар қабылдауға міндетті.</w:t>
      </w:r>
    </w:p>
    <w:bookmarkEnd w:id="64"/>
    <w:bookmarkStart w:name="z214" w:id="65"/>
    <w:p>
      <w:pPr>
        <w:spacing w:after="0"/>
        <w:ind w:left="0"/>
        <w:jc w:val="both"/>
      </w:pPr>
      <w:r>
        <w:rPr>
          <w:rFonts w:ascii="Times New Roman"/>
          <w:b w:val="false"/>
          <w:i w:val="false"/>
          <w:color w:val="000000"/>
          <w:sz w:val="28"/>
        </w:rPr>
        <w:t>
      Уәкілетті органның келісімінсіз Қордың басшы қызметкерінің міндеттерін осы тармақтың бірінші бөлігінде белгіленген мерзімнен асырып атқаруға (уақытша болмағанда оны алмастыруға) тыйым салынады.</w:t>
      </w:r>
    </w:p>
    <w:bookmarkEnd w:id="65"/>
    <w:bookmarkStart w:name="z242" w:id="66"/>
    <w:p>
      <w:pPr>
        <w:spacing w:after="0"/>
        <w:ind w:left="0"/>
        <w:jc w:val="both"/>
      </w:pPr>
      <w:r>
        <w:rPr>
          <w:rFonts w:ascii="Times New Roman"/>
          <w:b w:val="false"/>
          <w:i w:val="false"/>
          <w:color w:val="000000"/>
          <w:sz w:val="28"/>
        </w:rPr>
        <w:t xml:space="preserve">
      Уәкілетті орган Қордың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 </w:t>
      </w:r>
    </w:p>
    <w:bookmarkEnd w:id="66"/>
    <w:bookmarkStart w:name="z243" w:id="67"/>
    <w:p>
      <w:pPr>
        <w:spacing w:after="0"/>
        <w:ind w:left="0"/>
        <w:jc w:val="both"/>
      </w:pPr>
      <w:r>
        <w:rPr>
          <w:rFonts w:ascii="Times New Roman"/>
          <w:b w:val="false"/>
          <w:i w:val="false"/>
          <w:color w:val="000000"/>
          <w:sz w:val="28"/>
        </w:rPr>
        <w:t xml:space="preserve">
      Қор құжаттардың толық топтамасын ұсынбаған жағдайда, уәкілетті орган оларды қарамастан Қорға қайтарып береді. </w:t>
      </w:r>
    </w:p>
    <w:bookmarkEnd w:id="67"/>
    <w:bookmarkStart w:name="z292" w:id="68"/>
    <w:p>
      <w:pPr>
        <w:spacing w:after="0"/>
        <w:ind w:left="0"/>
        <w:jc w:val="both"/>
      </w:pPr>
      <w:r>
        <w:rPr>
          <w:rFonts w:ascii="Times New Roman"/>
          <w:b w:val="false"/>
          <w:i w:val="false"/>
          <w:color w:val="000000"/>
          <w:sz w:val="28"/>
        </w:rPr>
        <w:t>
      Қордың басшы қызметкерін тағайындауға (сайлауға) келісім бергені үшін мөлшері мен төлеу тәртібі Қазақстан Республикасының салық заңнамасында айқындалатын алым алынады.</w:t>
      </w:r>
    </w:p>
    <w:bookmarkEnd w:id="68"/>
    <w:bookmarkStart w:name="z244" w:id="69"/>
    <w:p>
      <w:pPr>
        <w:spacing w:after="0"/>
        <w:ind w:left="0"/>
        <w:jc w:val="both"/>
      </w:pPr>
      <w:r>
        <w:rPr>
          <w:rFonts w:ascii="Times New Roman"/>
          <w:b w:val="false"/>
          <w:i w:val="false"/>
          <w:color w:val="000000"/>
          <w:sz w:val="28"/>
        </w:rPr>
        <w:t xml:space="preserve">
      4. Уәкілетті орган Қордың басшы қызметкерлерін тағайындауға (сайлауға) келісім беруден мынадай негіздер бойынша бас тартады: </w:t>
      </w:r>
    </w:p>
    <w:bookmarkEnd w:id="69"/>
    <w:bookmarkStart w:name="z245" w:id="70"/>
    <w:p>
      <w:pPr>
        <w:spacing w:after="0"/>
        <w:ind w:left="0"/>
        <w:jc w:val="both"/>
      </w:pPr>
      <w:r>
        <w:rPr>
          <w:rFonts w:ascii="Times New Roman"/>
          <w:b w:val="false"/>
          <w:i w:val="false"/>
          <w:color w:val="000000"/>
          <w:sz w:val="28"/>
        </w:rPr>
        <w:t xml:space="preserve">
      1) басшы қызметкерлерінің осы бапта, сондай-ақ "Акционерлік қоғамдар туралы" Қазақстан Республикасы Заңының 1-бабының </w:t>
      </w:r>
      <w:r>
        <w:rPr>
          <w:rFonts w:ascii="Times New Roman"/>
          <w:b w:val="false"/>
          <w:i w:val="false"/>
          <w:color w:val="000000"/>
          <w:sz w:val="28"/>
        </w:rPr>
        <w:t>20) тармақшасында</w:t>
      </w:r>
      <w:r>
        <w:rPr>
          <w:rFonts w:ascii="Times New Roman"/>
          <w:b w:val="false"/>
          <w:i w:val="false"/>
          <w:color w:val="000000"/>
          <w:sz w:val="28"/>
        </w:rPr>
        <w:t xml:space="preserve">, 54-бабының </w:t>
      </w:r>
      <w:r>
        <w:rPr>
          <w:rFonts w:ascii="Times New Roman"/>
          <w:b w:val="false"/>
          <w:i w:val="false"/>
          <w:color w:val="000000"/>
          <w:sz w:val="28"/>
        </w:rPr>
        <w:t>4-тармағында</w:t>
      </w:r>
      <w:r>
        <w:rPr>
          <w:rFonts w:ascii="Times New Roman"/>
          <w:b w:val="false"/>
          <w:i w:val="false"/>
          <w:color w:val="000000"/>
          <w:sz w:val="28"/>
        </w:rPr>
        <w:t xml:space="preserve">, 59-бабының </w:t>
      </w:r>
      <w:r>
        <w:rPr>
          <w:rFonts w:ascii="Times New Roman"/>
          <w:b w:val="false"/>
          <w:i w:val="false"/>
          <w:color w:val="000000"/>
          <w:sz w:val="28"/>
        </w:rPr>
        <w:t>2-тармағында</w:t>
      </w:r>
      <w:r>
        <w:rPr>
          <w:rFonts w:ascii="Times New Roman"/>
          <w:b w:val="false"/>
          <w:i w:val="false"/>
          <w:color w:val="000000"/>
          <w:sz w:val="28"/>
        </w:rPr>
        <w:t xml:space="preserve">, "Бухгалтерлік есеп пен қаржылық есептілік туралы" Қазақстан Республикасы Заңының </w:t>
      </w:r>
      <w:r>
        <w:rPr>
          <w:rFonts w:ascii="Times New Roman"/>
          <w:b w:val="false"/>
          <w:i w:val="false"/>
          <w:color w:val="000000"/>
          <w:sz w:val="28"/>
        </w:rPr>
        <w:t>9-бабында</w:t>
      </w:r>
      <w:r>
        <w:rPr>
          <w:rFonts w:ascii="Times New Roman"/>
          <w:b w:val="false"/>
          <w:i w:val="false"/>
          <w:color w:val="000000"/>
          <w:sz w:val="28"/>
        </w:rPr>
        <w:t xml:space="preserve"> белгіленген талаптарға сай келмеуі; </w:t>
      </w:r>
    </w:p>
    <w:bookmarkEnd w:id="70"/>
    <w:bookmarkStart w:name="z246" w:id="71"/>
    <w:p>
      <w:pPr>
        <w:spacing w:after="0"/>
        <w:ind w:left="0"/>
        <w:jc w:val="both"/>
      </w:pPr>
      <w:r>
        <w:rPr>
          <w:rFonts w:ascii="Times New Roman"/>
          <w:b w:val="false"/>
          <w:i w:val="false"/>
          <w:color w:val="000000"/>
          <w:sz w:val="28"/>
        </w:rPr>
        <w:t>
      2) тестің теріс нәтижесі.</w:t>
      </w:r>
    </w:p>
    <w:bookmarkEnd w:id="71"/>
    <w:bookmarkStart w:name="z251" w:id="72"/>
    <w:p>
      <w:pPr>
        <w:spacing w:after="0"/>
        <w:ind w:left="0"/>
        <w:jc w:val="both"/>
      </w:pPr>
      <w:r>
        <w:rPr>
          <w:rFonts w:ascii="Times New Roman"/>
          <w:b w:val="false"/>
          <w:i w:val="false"/>
          <w:color w:val="000000"/>
          <w:sz w:val="28"/>
        </w:rPr>
        <w:t>
      Мыналар тестің теріс нәтижесі болып табылады:</w:t>
      </w:r>
    </w:p>
    <w:bookmarkEnd w:id="72"/>
    <w:bookmarkStart w:name="z252" w:id="73"/>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73"/>
    <w:bookmarkStart w:name="z265" w:id="74"/>
    <w:p>
      <w:pPr>
        <w:spacing w:after="0"/>
        <w:ind w:left="0"/>
        <w:jc w:val="both"/>
      </w:pPr>
      <w:r>
        <w:rPr>
          <w:rFonts w:ascii="Times New Roman"/>
          <w:b w:val="false"/>
          <w:i w:val="false"/>
          <w:color w:val="000000"/>
          <w:sz w:val="28"/>
        </w:rPr>
        <w:t>
      кандидаттың не аудармашының (егер бұл аудармашыны кандидат өзі ұсынған болса) уәкілетті орган белгілеген тест тәртібін бұзуы;</w:t>
      </w:r>
    </w:p>
    <w:bookmarkEnd w:id="74"/>
    <w:bookmarkStart w:name="z266" w:id="75"/>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75"/>
    <w:bookmarkStart w:name="z267" w:id="76"/>
    <w:p>
      <w:pPr>
        <w:spacing w:after="0"/>
        <w:ind w:left="0"/>
        <w:jc w:val="both"/>
      </w:pPr>
      <w:r>
        <w:rPr>
          <w:rFonts w:ascii="Times New Roman"/>
          <w:b w:val="false"/>
          <w:i w:val="false"/>
          <w:color w:val="000000"/>
          <w:sz w:val="28"/>
        </w:rPr>
        <w:t>
      3) Қордың уәкілетті органның ескертулерін жоймауы немесе Қордың уәкілетті органның ескертулерін ескере отырып пысықтаған құжаттарды осы баптың 3-тармағында белгіленген уәкілетті органның құжаттарды қарау мерзімі өткеннен кейін ұсынуы;</w:t>
      </w:r>
    </w:p>
    <w:bookmarkEnd w:id="76"/>
    <w:bookmarkStart w:name="z268" w:id="77"/>
    <w:p>
      <w:pPr>
        <w:spacing w:after="0"/>
        <w:ind w:left="0"/>
        <w:jc w:val="both"/>
      </w:pPr>
      <w:r>
        <w:rPr>
          <w:rFonts w:ascii="Times New Roman"/>
          <w:b w:val="false"/>
          <w:i w:val="false"/>
          <w:color w:val="000000"/>
          <w:sz w:val="28"/>
        </w:rPr>
        <w:t>
      4) басшы қызметкер өз лауазымын уәкілетті органның келісімінсіз атқаратын осы баптың 3-тармағында белгіленген мерзім өткеннен кейін құжаттарды ұсынуы;</w:t>
      </w:r>
    </w:p>
    <w:bookmarkEnd w:id="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273" w:id="78"/>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 бойынша бас тартады.</w:t>
      </w:r>
    </w:p>
    <w:bookmarkEnd w:id="78"/>
    <w:bookmarkStart w:name="z274" w:id="79"/>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79"/>
    <w:bookmarkStart w:name="z275" w:id="80"/>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80"/>
    <w:bookmarkStart w:name="z276" w:id="81"/>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81"/>
    <w:bookmarkStart w:name="z277" w:id="82"/>
    <w:p>
      <w:pPr>
        <w:spacing w:after="0"/>
        <w:ind w:left="0"/>
        <w:jc w:val="both"/>
      </w:pPr>
      <w:r>
        <w:rPr>
          <w:rFonts w:ascii="Times New Roman"/>
          <w:b w:val="false"/>
          <w:i w:val="false"/>
          <w:color w:val="000000"/>
          <w:sz w:val="28"/>
        </w:rPr>
        <w:t>
      8) уәкілетті органда кандидаттың бағалы қағаздар нарығында айла-шарғы жасау мақсатында жасалған деп танылған мәмілені жасағаны үшін өздеріне қатысты уәкілетті орган қадағалап ден қою шараларын қолданған және (немесе) өздеріне Қазақстан Республикасының Әкімшілік құқық бұзушылық туралы кодексінің 259-бабында көзделген әкімшілік құқық бұзушылық үшін әкімшілік жаза қолданылған қаржы ұйымының, Қазақстан Республикасы бейрезидент-банкі филиалының қызметкері және (немесе) әрекеттері мәмілеге қатысушы қаржы ұйымына, Қазақстан Республикасы бейрезидент-банкінің филиалына және (немесе) үшінші тұлғаға (үшінші тұлғаларға) нұқсан келтіруге алып келген қаржы ұйымының, Қазақстан Республикасы бейрезидент-банкі филиалының қызметкері болып табылатыны туралы мәліметтердің болуы бойынша бас тартады.</w:t>
      </w:r>
    </w:p>
    <w:bookmarkEnd w:id="82"/>
    <w:p>
      <w:pPr>
        <w:spacing w:after="0"/>
        <w:ind w:left="0"/>
        <w:jc w:val="both"/>
      </w:pPr>
      <w:r>
        <w:rPr>
          <w:rFonts w:ascii="Times New Roman"/>
          <w:b w:val="false"/>
          <w:i w:val="false"/>
          <w:color w:val="000000"/>
          <w:sz w:val="28"/>
        </w:rPr>
        <w:t>
      Осы талап санамаланған оқиғалардың ең алдыңғысы басталған:</w:t>
      </w:r>
    </w:p>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мәмілені айла-шарғы жасау мақсатында жасалған деп таныған;</w:t>
      </w:r>
    </w:p>
    <w:p>
      <w:pPr>
        <w:spacing w:after="0"/>
        <w:ind w:left="0"/>
        <w:jc w:val="both"/>
      </w:pPr>
      <w:r>
        <w:rPr>
          <w:rFonts w:ascii="Times New Roman"/>
          <w:b w:val="false"/>
          <w:i w:val="false"/>
          <w:color w:val="000000"/>
          <w:sz w:val="28"/>
        </w:rPr>
        <w:t>
      уәкілетті орган осы мәмілені жасау нәтижесінде қаржы ұйымына, Қазақстан Республикасы бейрезидент-банкінің филиалына және (немесе) үшінші тұлғаға (үшінші тұлғаларға) нұқсан келтірілгенін растайтын фактілерді алған күннен бастап бір жыл бойы қолданылады.</w:t>
      </w:r>
    </w:p>
    <w:p>
      <w:pPr>
        <w:spacing w:after="0"/>
        <w:ind w:left="0"/>
        <w:jc w:val="both"/>
      </w:pPr>
      <w:r>
        <w:rPr>
          <w:rFonts w:ascii="Times New Roman"/>
          <w:b w:val="false"/>
          <w:i w:val="false"/>
          <w:color w:val="000000"/>
          <w:sz w:val="28"/>
        </w:rPr>
        <w:t>
      Осы тармақшаның мақсаты үшін қаржы ұйымының, Қазақстан Республикасы бейрезидент-банкі филиалының қызметкері деп құзыретіне жоғарыда көрсетілген бұзушылықтарға алып келген мәселелер бойынша шешімдер қабылдау кірген қор биржасының басшы қызметкері не оның міндетін атқарған адам және (немесе) трейдері түсініледі.</w:t>
      </w:r>
    </w:p>
    <w:bookmarkStart w:name="z282" w:id="83"/>
    <w:p>
      <w:pPr>
        <w:spacing w:after="0"/>
        <w:ind w:left="0"/>
        <w:jc w:val="both"/>
      </w:pPr>
      <w:r>
        <w:rPr>
          <w:rFonts w:ascii="Times New Roman"/>
          <w:b w:val="false"/>
          <w:i w:val="false"/>
          <w:color w:val="000000"/>
          <w:sz w:val="28"/>
        </w:rPr>
        <w:t xml:space="preserve">
      5. Уәкілетті органның тағайындауға (сайлауға) келісім беруден бас тартуына немесе осы баптың </w:t>
      </w:r>
      <w:r>
        <w:rPr>
          <w:rFonts w:ascii="Times New Roman"/>
          <w:b w:val="false"/>
          <w:i w:val="false"/>
          <w:color w:val="000000"/>
          <w:sz w:val="28"/>
        </w:rPr>
        <w:t>3-тармағында</w:t>
      </w:r>
      <w:r>
        <w:rPr>
          <w:rFonts w:ascii="Times New Roman"/>
          <w:b w:val="false"/>
          <w:i w:val="false"/>
          <w:color w:val="000000"/>
          <w:sz w:val="28"/>
        </w:rPr>
        <w:t xml:space="preserve"> көзделген мерзімде құжаттар уәкілетті органға келісуге ұсынылмауына байланысты Қордың басшы қызметкерімен еңбек шарты бұзылған немесе оның өкілеттігі тоқтатылған немесе Қордағы өзге лауазымға ауыстырылған жағдайда, осы адам Қордың басшы қызметкері лауазымына өзін тағайындауға (сайлауға) келісім беруден бас тартуды алған не өзімен еңбек шарты бұзылған немесе өкілеттігі тоқтатылған немесе өзге лауазымға ауыстырылған соң күнтізбелік тоқсан күннен кейін, бірақ қатарынан он екі ай ішінде екі реттен артық емес қайта тағайындалуы (сайлануы) мүмкін.</w:t>
      </w:r>
    </w:p>
    <w:bookmarkEnd w:id="83"/>
    <w:p>
      <w:pPr>
        <w:spacing w:after="0"/>
        <w:ind w:left="0"/>
        <w:jc w:val="both"/>
      </w:pPr>
      <w:r>
        <w:rPr>
          <w:rFonts w:ascii="Times New Roman"/>
          <w:b w:val="false"/>
          <w:i w:val="false"/>
          <w:color w:val="000000"/>
          <w:sz w:val="28"/>
        </w:rPr>
        <w:t>
      Қор уәкілетті органды Қордың тиісті органының шешімі қабылданған күннен бастап он жұмыс күні ішінде, тағайындауды (сайлауды), басқа лауазымға ауыстыруды, еңбек шартын бұзуды және (немесе) өкілеттігін тоқтатуды қоса алғанда, басшы қызметкерлер құрамында болған барлық өзгерістер туралы, сыбайлас жемқорлық құқық бұзушылық жасағаны үшін басшы қызметкерді тәртіптік жауаптылыққа тарту туралы, сондай-ақ растайтын құжаттардың көшірмелерін қоса бере отырып, басшы қызметкердің тегіндегі, атындағы, әкесінің атындағы (егер ол жеке басты куәландыратын құжатта көрсетілген болса) өзгерістер туралы хабардар етуге міндетті.</w:t>
      </w:r>
    </w:p>
    <w:p>
      <w:pPr>
        <w:spacing w:after="0"/>
        <w:ind w:left="0"/>
        <w:jc w:val="both"/>
      </w:pPr>
      <w:r>
        <w:rPr>
          <w:rFonts w:ascii="Times New Roman"/>
          <w:b w:val="false"/>
          <w:i w:val="false"/>
          <w:color w:val="000000"/>
          <w:sz w:val="28"/>
        </w:rPr>
        <w:t>
      Басшы қызметкер қылмыстық жауаптылыққа тартылған жағдайда, Қор уәкілетті органды осы ақпарат Қорға белгілі болған күннен бастап он жұмыс күні ішінде хабардар етеді.</w:t>
      </w:r>
    </w:p>
    <w:bookmarkStart w:name="z283" w:id="84"/>
    <w:p>
      <w:pPr>
        <w:spacing w:after="0"/>
        <w:ind w:left="0"/>
        <w:jc w:val="both"/>
      </w:pPr>
      <w:r>
        <w:rPr>
          <w:rFonts w:ascii="Times New Roman"/>
          <w:b w:val="false"/>
          <w:i w:val="false"/>
          <w:color w:val="000000"/>
          <w:sz w:val="28"/>
        </w:rPr>
        <w:t>
      6. Уәкілетті орган Қордың басшы қызметкері лауазымына тағайындауға (сайлауға) келісім беруден қатарынан екі рет бас тартқан жағдайда, осы адам уәкілетті орган оны осы Қорда басшы қызметкер лауазымына тағайындауға (сайлауға) келісім беруден екінші рет бас тарту туралы шешім қабылдаған күнінен бастап қатарынан он екі ай өткеннен кейін Қордың басшы қызметкері лауазымына тағайындалуы (сайлануы) мүмкін.</w:t>
      </w:r>
    </w:p>
    <w:bookmarkEnd w:id="84"/>
    <w:bookmarkStart w:name="z284" w:id="85"/>
    <w:p>
      <w:pPr>
        <w:spacing w:after="0"/>
        <w:ind w:left="0"/>
        <w:jc w:val="both"/>
      </w:pPr>
      <w:r>
        <w:rPr>
          <w:rFonts w:ascii="Times New Roman"/>
          <w:b w:val="false"/>
          <w:i w:val="false"/>
          <w:color w:val="000000"/>
          <w:sz w:val="28"/>
        </w:rPr>
        <w:t>
      7. Уәкілетті орган Қордың басшы қызметкері лауазымына сайлауға (тағайындауға) берілген келісімді:</w:t>
      </w:r>
    </w:p>
    <w:bookmarkEnd w:id="85"/>
    <w:bookmarkStart w:name="z285" w:id="86"/>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86"/>
    <w:bookmarkStart w:name="z286" w:id="87"/>
    <w:p>
      <w:pPr>
        <w:spacing w:after="0"/>
        <w:ind w:left="0"/>
        <w:jc w:val="both"/>
      </w:pPr>
      <w:r>
        <w:rPr>
          <w:rFonts w:ascii="Times New Roman"/>
          <w:b w:val="false"/>
          <w:i w:val="false"/>
          <w:color w:val="000000"/>
          <w:sz w:val="28"/>
        </w:rPr>
        <w:t>
      2) уәкілетті органның осы Заңның 3-1-бабының 2-тармағында көрсетілген қадағалап ден қою шарасын қолдануы;</w:t>
      </w:r>
    </w:p>
    <w:bookmarkEnd w:id="87"/>
    <w:bookmarkStart w:name="z287" w:id="88"/>
    <w:p>
      <w:pPr>
        <w:spacing w:after="0"/>
        <w:ind w:left="0"/>
        <w:jc w:val="both"/>
      </w:pPr>
      <w:r>
        <w:rPr>
          <w:rFonts w:ascii="Times New Roman"/>
          <w:b w:val="false"/>
          <w:i w:val="false"/>
          <w:color w:val="000000"/>
          <w:sz w:val="28"/>
        </w:rPr>
        <w:t>
      3) алынбаған немесе жойылмаған сотталғандығының болуы негіздері бойынша кері қайтарып алуға құқылы.</w:t>
      </w:r>
    </w:p>
    <w:bookmarkEnd w:id="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289" w:id="89"/>
    <w:p>
      <w:pPr>
        <w:spacing w:after="0"/>
        <w:ind w:left="0"/>
        <w:jc w:val="both"/>
      </w:pPr>
      <w:r>
        <w:rPr>
          <w:rFonts w:ascii="Times New Roman"/>
          <w:b w:val="false"/>
          <w:i w:val="false"/>
          <w:color w:val="000000"/>
          <w:sz w:val="28"/>
        </w:rPr>
        <w:t>
      Қордың басшы қызметкерін тағайындауға (сайлауға) берілген келісімді уәкілетті органның кері қайтарып алуы осы басшы қызметкерге өзге қаржы ұйымдарында, Қазақстан Республикасы бейрезидент-банктерінің филиалдарында, Қазақстан Республикасы бейрезидент-сақтандыру (қайта сақтандыру) ұйымдарының филиалдарында, Қазақстан Республикасы бейрезидент-сақтандыру брокерлерінің филиалдарында бұдан бұрын берілген келісімді (келісімдерді) кері қайтарып алуға негіз болады.</w:t>
      </w:r>
    </w:p>
    <w:bookmarkEnd w:id="89"/>
    <w:bookmarkStart w:name="z290" w:id="90"/>
    <w:p>
      <w:pPr>
        <w:spacing w:after="0"/>
        <w:ind w:left="0"/>
        <w:jc w:val="both"/>
      </w:pPr>
      <w:r>
        <w:rPr>
          <w:rFonts w:ascii="Times New Roman"/>
          <w:b w:val="false"/>
          <w:i w:val="false"/>
          <w:color w:val="000000"/>
          <w:sz w:val="28"/>
        </w:rPr>
        <w:t>
      Уәкілетті орган Қордың басшы қызметкері лауазымына тағайындауға (сайлауға) берген келісімін кері қайтарып алған жағдайда, Қор осы адаммен жасалған еңбек шартын бұзуға не еңбек шарты болмаған жағдайда, осы басшы қызметкердің өкілеттігін тоқтату жөнінде шаралар қолдануға міндетті.</w:t>
      </w:r>
    </w:p>
    <w:bookmarkEnd w:id="90"/>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2-тарау 4-1-баппен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25.12.2017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7" w:id="91"/>
    <w:p>
      <w:pPr>
        <w:spacing w:after="0"/>
        <w:ind w:left="0"/>
        <w:jc w:val="left"/>
      </w:pPr>
      <w:r>
        <w:rPr>
          <w:rFonts w:ascii="Times New Roman"/>
          <w:b/>
          <w:i w:val="false"/>
          <w:color w:val="000000"/>
        </w:rPr>
        <w:t xml:space="preserve"> 3-тарау. Қорды құру және оның қызметі</w:t>
      </w:r>
    </w:p>
    <w:bookmarkEnd w:id="91"/>
    <w:p>
      <w:pPr>
        <w:spacing w:after="0"/>
        <w:ind w:left="0"/>
        <w:jc w:val="both"/>
      </w:pPr>
      <w:r>
        <w:rPr>
          <w:rFonts w:ascii="Times New Roman"/>
          <w:b/>
          <w:i w:val="false"/>
          <w:color w:val="000000"/>
          <w:sz w:val="28"/>
        </w:rPr>
        <w:t>5-бап. Қорды құру тәртібі және оның органдары</w:t>
      </w:r>
    </w:p>
    <w:bookmarkStart w:name="z316" w:id="92"/>
    <w:p>
      <w:pPr>
        <w:spacing w:after="0"/>
        <w:ind w:left="0"/>
        <w:jc w:val="both"/>
      </w:pPr>
      <w:r>
        <w:rPr>
          <w:rFonts w:ascii="Times New Roman"/>
          <w:b w:val="false"/>
          <w:i w:val="false"/>
          <w:color w:val="000000"/>
          <w:sz w:val="28"/>
        </w:rPr>
        <w:t>
      1. Қор акционерлік қоғам нысанындағы коммерциялық емес ұйым болып табылады және өз қызметін осы Заңның және құрылтай құжаттарының негізінде жүзеге асырады.</w:t>
      </w:r>
    </w:p>
    <w:bookmarkEnd w:id="92"/>
    <w:p>
      <w:pPr>
        <w:spacing w:after="0"/>
        <w:ind w:left="0"/>
        <w:jc w:val="both"/>
      </w:pPr>
      <w:r>
        <w:rPr>
          <w:rFonts w:ascii="Times New Roman"/>
          <w:b w:val="false"/>
          <w:i w:val="false"/>
          <w:color w:val="000000"/>
          <w:sz w:val="28"/>
        </w:rPr>
        <w:t>
      Қор сақтандырудың кепілдік берілетін түрлері бойынша сақтандыру төлемдерін жүзеге асыруға кепілдік беретін Қазақстан Республикасының аумағындағы жалғыз ұйым болып табылады.</w:t>
      </w:r>
    </w:p>
    <w:bookmarkStart w:name="z317" w:id="93"/>
    <w:p>
      <w:pPr>
        <w:spacing w:after="0"/>
        <w:ind w:left="0"/>
        <w:jc w:val="both"/>
      </w:pPr>
      <w:r>
        <w:rPr>
          <w:rFonts w:ascii="Times New Roman"/>
          <w:b w:val="false"/>
          <w:i w:val="false"/>
          <w:color w:val="000000"/>
          <w:sz w:val="28"/>
        </w:rPr>
        <w:t>
      2. Сақтандырудың кепілдік берілетін түрлері бойынша қызметті жүзеге асыру құқығына арналған лицензиясы бар қатысушы-сақтандыру ұйымы Қордың акционері болып табылады. Қазақстан Республикасының Ұлттық Банкі де Қордың акционері бола алады.</w:t>
      </w:r>
    </w:p>
    <w:bookmarkEnd w:id="93"/>
    <w:p>
      <w:pPr>
        <w:spacing w:after="0"/>
        <w:ind w:left="0"/>
        <w:jc w:val="both"/>
      </w:pPr>
      <w:r>
        <w:rPr>
          <w:rFonts w:ascii="Times New Roman"/>
          <w:b w:val="false"/>
          <w:i w:val="false"/>
          <w:color w:val="000000"/>
          <w:sz w:val="28"/>
        </w:rPr>
        <w:t>
      Акционерлердің жалпы жиналысының құзыреті осы Заңда көзделген ерекшеліктер ескеріле отырып, Қазақстан Республикасының акционерлік қоғамдар және коммерциялық емес ұйымдар туралы заңнамасына сәйкес айқындалады.</w:t>
      </w:r>
    </w:p>
    <w:bookmarkStart w:name="z318" w:id="94"/>
    <w:p>
      <w:pPr>
        <w:spacing w:after="0"/>
        <w:ind w:left="0"/>
        <w:jc w:val="both"/>
      </w:pPr>
      <w:r>
        <w:rPr>
          <w:rFonts w:ascii="Times New Roman"/>
          <w:b w:val="false"/>
          <w:i w:val="false"/>
          <w:color w:val="000000"/>
          <w:sz w:val="28"/>
        </w:rPr>
        <w:t>
      3. Қордың акциялары тек қана ақшамен төленеді.</w:t>
      </w:r>
    </w:p>
    <w:bookmarkEnd w:id="94"/>
    <w:p>
      <w:pPr>
        <w:spacing w:after="0"/>
        <w:ind w:left="0"/>
        <w:jc w:val="both"/>
      </w:pPr>
      <w:r>
        <w:rPr>
          <w:rFonts w:ascii="Times New Roman"/>
          <w:b w:val="false"/>
          <w:i w:val="false"/>
          <w:color w:val="000000"/>
          <w:sz w:val="28"/>
        </w:rPr>
        <w:t>
      Қазақстан Республикасының Ұлттық Банкін қоспағанда, Қордың әрбір акционері акцияларының саны кемінде бір мың акцияны құрайды және Қордың орналастырылған акцияларының жалпы санының он пайызынан аспайды.</w:t>
      </w:r>
    </w:p>
    <w:bookmarkStart w:name="z319" w:id="95"/>
    <w:p>
      <w:pPr>
        <w:spacing w:after="0"/>
        <w:ind w:left="0"/>
        <w:jc w:val="both"/>
      </w:pPr>
      <w:r>
        <w:rPr>
          <w:rFonts w:ascii="Times New Roman"/>
          <w:b w:val="false"/>
          <w:i w:val="false"/>
          <w:color w:val="000000"/>
          <w:sz w:val="28"/>
        </w:rPr>
        <w:t>
      4. Қордың директорлар кеңесінің құрамына уәкілетті органның өкілдері дауыс беру құқығымен тұрақты негізде кіреді.</w:t>
      </w:r>
    </w:p>
    <w:bookmarkEnd w:id="95"/>
    <w:p>
      <w:pPr>
        <w:spacing w:after="0"/>
        <w:ind w:left="0"/>
        <w:jc w:val="both"/>
      </w:pPr>
      <w:r>
        <w:rPr>
          <w:rFonts w:ascii="Times New Roman"/>
          <w:b w:val="false"/>
          <w:i w:val="false"/>
          <w:color w:val="000000"/>
          <w:sz w:val="28"/>
        </w:rPr>
        <w:t>
      Уәкілетті орган өкілдерінің саны Қордың директорлар кеңесі құрамының кемінде жиырма пайызын құрауға тиіс.</w:t>
      </w:r>
    </w:p>
    <w:p>
      <w:pPr>
        <w:spacing w:after="0"/>
        <w:ind w:left="0"/>
        <w:jc w:val="both"/>
      </w:pPr>
      <w:r>
        <w:rPr>
          <w:rFonts w:ascii="Times New Roman"/>
          <w:b w:val="false"/>
          <w:i w:val="false"/>
          <w:color w:val="000000"/>
          <w:sz w:val="28"/>
        </w:rPr>
        <w:t>
      Қордың директорлар кеңесінің құрамына қатысушы-сақтандыру ұйымдарының өкілдері дауыс беру құқығымен тұрақты негізде кіреді. Қатысушы-сақтандыру ұйымдары өкілдерінің саны Қордың директорлар кеңесі құрамының кемінде елу пайызын құрауға тиіс. Қатысушы-сақтандыру ұйымдары өкілдерінің қатарына "өмірді сақтандыру" саласы бойынша қызметті жүзеге асыратын, қатысушы-сақтандыру ұйымдары өкілдері санының кемінде елу пайызын құрайтын қатысушы-сақтандыру ұйымдарының өкілдері кіруге тиіс.</w:t>
      </w:r>
    </w:p>
    <w:bookmarkStart w:name="z320" w:id="96"/>
    <w:p>
      <w:pPr>
        <w:spacing w:after="0"/>
        <w:ind w:left="0"/>
        <w:jc w:val="both"/>
      </w:pPr>
      <w:r>
        <w:rPr>
          <w:rFonts w:ascii="Times New Roman"/>
          <w:b w:val="false"/>
          <w:i w:val="false"/>
          <w:color w:val="000000"/>
          <w:sz w:val="28"/>
        </w:rPr>
        <w:t>
      5. Қор мыналарды:</w:t>
      </w:r>
    </w:p>
    <w:bookmarkEnd w:id="96"/>
    <w:p>
      <w:pPr>
        <w:spacing w:after="0"/>
        <w:ind w:left="0"/>
        <w:jc w:val="both"/>
      </w:pPr>
      <w:r>
        <w:rPr>
          <w:rFonts w:ascii="Times New Roman"/>
          <w:b w:val="false"/>
          <w:i w:val="false"/>
          <w:color w:val="000000"/>
          <w:sz w:val="28"/>
        </w:rPr>
        <w:t>
      "жалпы сақтандыру" саласы бойынша сақтандыру төлемдеріне кепілдік беру резервінің қаражатын;</w:t>
      </w:r>
    </w:p>
    <w:p>
      <w:pPr>
        <w:spacing w:after="0"/>
        <w:ind w:left="0"/>
        <w:jc w:val="both"/>
      </w:pPr>
      <w:r>
        <w:rPr>
          <w:rFonts w:ascii="Times New Roman"/>
          <w:b w:val="false"/>
          <w:i w:val="false"/>
          <w:color w:val="000000"/>
          <w:sz w:val="28"/>
        </w:rPr>
        <w:t>
      "өмірді сақтандыру" саласы бойынша сақтандыру төлемдеріне кепілдік беру резервінің қаражатын;</w:t>
      </w:r>
    </w:p>
    <w:p>
      <w:pPr>
        <w:spacing w:after="0"/>
        <w:ind w:left="0"/>
        <w:jc w:val="both"/>
      </w:pPr>
      <w:r>
        <w:rPr>
          <w:rFonts w:ascii="Times New Roman"/>
          <w:b w:val="false"/>
          <w:i w:val="false"/>
          <w:color w:val="000000"/>
          <w:sz w:val="28"/>
        </w:rPr>
        <w:t>
      зиянды өтеу резервінің қаражатын;</w:t>
      </w:r>
    </w:p>
    <w:p>
      <w:pPr>
        <w:spacing w:after="0"/>
        <w:ind w:left="0"/>
        <w:jc w:val="both"/>
      </w:pPr>
      <w:r>
        <w:rPr>
          <w:rFonts w:ascii="Times New Roman"/>
          <w:b w:val="false"/>
          <w:i w:val="false"/>
          <w:color w:val="000000"/>
          <w:sz w:val="28"/>
        </w:rPr>
        <w:t xml:space="preserve">
      Қордың қаржылық-шаруашылық қызметін қамтамасыз етуге арналған меншікті қаражатты есепке алу үшін Қазақстан Республикасының екінші деңгейдегі банктерінде бөлек банктік шоттар ашады. </w:t>
      </w:r>
    </w:p>
    <w:p>
      <w:pPr>
        <w:spacing w:after="0"/>
        <w:ind w:left="0"/>
        <w:jc w:val="both"/>
      </w:pPr>
      <w:r>
        <w:rPr>
          <w:rFonts w:ascii="Times New Roman"/>
          <w:b w:val="false"/>
          <w:i w:val="false"/>
          <w:color w:val="000000"/>
          <w:sz w:val="28"/>
        </w:rPr>
        <w:t>
      Қордың сақтандыру төлемдеріне кепілдік беру резервтерінің, зиянды өтеу резервінің қаражатын есепке алу үшін ашылған банктік шоттарда орналастырылған ақшаны осы Заңда көзделмеген мақсаттарға пайдалануына тыйым салынады.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9" w:id="97"/>
    <w:p>
      <w:pPr>
        <w:spacing w:after="0"/>
        <w:ind w:left="0"/>
        <w:jc w:val="left"/>
      </w:pPr>
      <w:r>
        <w:rPr>
          <w:rFonts w:ascii="Times New Roman"/>
          <w:b/>
          <w:i w:val="false"/>
          <w:color w:val="000000"/>
        </w:rPr>
        <w:t xml:space="preserve"> 6-бап. Қордың директорлар кеңесінің құзыреті </w:t>
      </w:r>
    </w:p>
    <w:bookmarkEnd w:id="97"/>
    <w:p>
      <w:pPr>
        <w:spacing w:after="0"/>
        <w:ind w:left="0"/>
        <w:jc w:val="both"/>
      </w:pPr>
      <w:r>
        <w:rPr>
          <w:rFonts w:ascii="Times New Roman"/>
          <w:b w:val="false"/>
          <w:i w:val="false"/>
          <w:color w:val="000000"/>
          <w:sz w:val="28"/>
        </w:rPr>
        <w:t>
      Қордың жарғысында белгіленген шекте Қордың директорлар кеңесінің құзыретіне мынадай мәселелер жатады:</w:t>
      </w:r>
    </w:p>
    <w:bookmarkStart w:name="z69" w:id="98"/>
    <w:p>
      <w:pPr>
        <w:spacing w:after="0"/>
        <w:ind w:left="0"/>
        <w:jc w:val="both"/>
      </w:pPr>
      <w:r>
        <w:rPr>
          <w:rFonts w:ascii="Times New Roman"/>
          <w:b w:val="false"/>
          <w:i w:val="false"/>
          <w:color w:val="000000"/>
          <w:sz w:val="28"/>
        </w:rPr>
        <w:t xml:space="preserve">
      1) қатысушы-сақтандыру ұйымдарының әрбір күнтізбелік жылға арналған міндетті және қосымша жарналардың ставкаларын, сондай-ақ осы Заңда көзделген міндетті шартты міндеттемелерді, қатысушы-сақтандыру ұйымдары Қорға төлеуге тиісті төтенше жарналардың мөлшерін белгілеу; </w:t>
      </w:r>
    </w:p>
    <w:bookmarkEnd w:id="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Алынып тасталды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71" w:id="99"/>
    <w:p>
      <w:pPr>
        <w:spacing w:after="0"/>
        <w:ind w:left="0"/>
        <w:jc w:val="both"/>
      </w:pPr>
      <w:r>
        <w:rPr>
          <w:rFonts w:ascii="Times New Roman"/>
          <w:b w:val="false"/>
          <w:i w:val="false"/>
          <w:color w:val="000000"/>
          <w:sz w:val="28"/>
        </w:rPr>
        <w:t xml:space="preserve">
      2) сақтандыру қызметін жүзеге асыру құқығына лицензияны тоқтата тұруды немесе одан айыруды қоса алғанда, Қазақстан Республикасының сақтандыру және сақтандыру қызметі туралы заңнамасында көзделген қатысушы-сақтандыру ұйымына инспекторлық тексеру жүргізу және (немесе) оған қадағалап ден қою шараларын және санкциялар шараларын қолдану туралы уәкілетті орган алдында өтініш жасау жөнінде шешім қабылдау; </w:t>
      </w:r>
    </w:p>
    <w:bookmarkEnd w:id="99"/>
    <w:bookmarkStart w:name="z72" w:id="100"/>
    <w:p>
      <w:pPr>
        <w:spacing w:after="0"/>
        <w:ind w:left="0"/>
        <w:jc w:val="both"/>
      </w:pPr>
      <w:r>
        <w:rPr>
          <w:rFonts w:ascii="Times New Roman"/>
          <w:b w:val="false"/>
          <w:i w:val="false"/>
          <w:color w:val="000000"/>
          <w:sz w:val="28"/>
        </w:rPr>
        <w:t>
      3) кредиторларға өтем төлеу туралы шешім қабылдау;</w:t>
      </w:r>
    </w:p>
    <w:bookmarkEnd w:id="100"/>
    <w:bookmarkStart w:name="z73" w:id="101"/>
    <w:p>
      <w:pPr>
        <w:spacing w:after="0"/>
        <w:ind w:left="0"/>
        <w:jc w:val="both"/>
      </w:pPr>
      <w:r>
        <w:rPr>
          <w:rFonts w:ascii="Times New Roman"/>
          <w:b w:val="false"/>
          <w:i w:val="false"/>
          <w:color w:val="000000"/>
          <w:sz w:val="28"/>
        </w:rPr>
        <w:t>
      4) агент-банкті таңдау;</w:t>
      </w:r>
    </w:p>
    <w:bookmarkEnd w:id="101"/>
    <w:bookmarkStart w:name="z74" w:id="102"/>
    <w:p>
      <w:pPr>
        <w:spacing w:after="0"/>
        <w:ind w:left="0"/>
        <w:jc w:val="both"/>
      </w:pPr>
      <w:r>
        <w:rPr>
          <w:rFonts w:ascii="Times New Roman"/>
          <w:b w:val="false"/>
          <w:i w:val="false"/>
          <w:color w:val="000000"/>
          <w:sz w:val="28"/>
        </w:rPr>
        <w:t>
      4-1) тартылатын заемдардың және Қордың қарызға алуларының шекті мөлшерлерін белгілеу;</w:t>
      </w:r>
    </w:p>
    <w:bookmarkEnd w:id="102"/>
    <w:bookmarkStart w:name="z75" w:id="103"/>
    <w:p>
      <w:pPr>
        <w:spacing w:after="0"/>
        <w:ind w:left="0"/>
        <w:jc w:val="both"/>
      </w:pPr>
      <w:r>
        <w:rPr>
          <w:rFonts w:ascii="Times New Roman"/>
          <w:b w:val="false"/>
          <w:i w:val="false"/>
          <w:color w:val="000000"/>
          <w:sz w:val="28"/>
        </w:rPr>
        <w:t xml:space="preserve">
      5) осы Заңға және Қор жарғысына сәйкес өзге де өкілеттіктер. </w:t>
      </w:r>
    </w:p>
    <w:bookmarkEnd w:id="1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өзгертулер енгізілді - ҚР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2-тармақтан</w:t>
      </w:r>
      <w:r>
        <w:rPr>
          <w:rFonts w:ascii="Times New Roman"/>
          <w:b w:val="false"/>
          <w:i w:val="false"/>
          <w:color w:val="ff0000"/>
          <w:sz w:val="28"/>
        </w:rPr>
        <w:t xml:space="preserve"> қараңыз), 2007.01.12 </w:t>
      </w:r>
      <w:r>
        <w:rPr>
          <w:rFonts w:ascii="Times New Roman"/>
          <w:b w:val="false"/>
          <w:i w:val="false"/>
          <w:color w:val="000000"/>
          <w:sz w:val="28"/>
        </w:rPr>
        <w:t>№ 222</w:t>
      </w:r>
      <w:r>
        <w:rPr>
          <w:rFonts w:ascii="Times New Roman"/>
          <w:b w:val="false"/>
          <w:i w:val="false"/>
          <w:color w:val="ff0000"/>
          <w:sz w:val="28"/>
        </w:rPr>
        <w:t xml:space="preserve"> (ресми жарияланған күнінен бастап алты ай өткеннен кейін қолданысқа енгізіледі), 2007.05.07 </w:t>
      </w:r>
      <w:r>
        <w:rPr>
          <w:rFonts w:ascii="Times New Roman"/>
          <w:b w:val="false"/>
          <w:i w:val="false"/>
          <w:color w:val="00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6-1-бап. Консультативтік комитет </w:t>
      </w:r>
    </w:p>
    <w:bookmarkStart w:name="z322" w:id="104"/>
    <w:p>
      <w:pPr>
        <w:spacing w:after="0"/>
        <w:ind w:left="0"/>
        <w:jc w:val="both"/>
      </w:pPr>
      <w:r>
        <w:rPr>
          <w:rFonts w:ascii="Times New Roman"/>
          <w:b w:val="false"/>
          <w:i w:val="false"/>
          <w:color w:val="000000"/>
          <w:sz w:val="28"/>
        </w:rPr>
        <w:t>
      1. Неғұрлым маңызды мәселелерді қарау және директорлар кеңесіне ұсынымдар дайындау үшін Қорда консультативтік комитет құрылуға тиіс.</w:t>
      </w:r>
    </w:p>
    <w:bookmarkEnd w:id="104"/>
    <w:bookmarkStart w:name="z323" w:id="105"/>
    <w:p>
      <w:pPr>
        <w:spacing w:after="0"/>
        <w:ind w:left="0"/>
        <w:jc w:val="both"/>
      </w:pPr>
      <w:r>
        <w:rPr>
          <w:rFonts w:ascii="Times New Roman"/>
          <w:b w:val="false"/>
          <w:i w:val="false"/>
          <w:color w:val="000000"/>
          <w:sz w:val="28"/>
        </w:rPr>
        <w:t>
      2. Консультативтік комитет өзі туралы ереже негізінде әрекет етеді.</w:t>
      </w:r>
    </w:p>
    <w:bookmarkEnd w:id="105"/>
    <w:p>
      <w:pPr>
        <w:spacing w:after="0"/>
        <w:ind w:left="0"/>
        <w:jc w:val="both"/>
      </w:pPr>
      <w:r>
        <w:rPr>
          <w:rFonts w:ascii="Times New Roman"/>
          <w:b w:val="false"/>
          <w:i w:val="false"/>
          <w:color w:val="000000"/>
          <w:sz w:val="28"/>
        </w:rPr>
        <w:t>
      Консультативтік комитеттің негізгі міндеттері, өкілеттіктерінің мерзімі және мүшелерін сайлау тәртібі, олардың өкілеттіктерін мерзімінен бұрын тоқтату, сондай-ақ консультативтік комитеттің қатысумен және сырттай өтетін отырыстарын шақыру, дайындау және оларды өткізу тәртібін қоса алғанда, оның қызметін ұйымдастыру тәртібі уәкілетті органмен келісу бойынша Қордың директорлар кеңесі бекітетін консультативтік комитет туралы ережеде айқындалады.</w:t>
      </w:r>
    </w:p>
    <w:bookmarkStart w:name="z324" w:id="106"/>
    <w:p>
      <w:pPr>
        <w:spacing w:after="0"/>
        <w:ind w:left="0"/>
        <w:jc w:val="both"/>
      </w:pPr>
      <w:r>
        <w:rPr>
          <w:rFonts w:ascii="Times New Roman"/>
          <w:b w:val="false"/>
          <w:i w:val="false"/>
          <w:color w:val="000000"/>
          <w:sz w:val="28"/>
        </w:rPr>
        <w:t>
      3. Консультативтік комитеттің құзыретіне консультативтік комитет туралы ережеде айқындалған Қор қызметінің мәселелерін алдын ала қарау жатады.</w:t>
      </w:r>
    </w:p>
    <w:bookmarkEnd w:id="106"/>
    <w:bookmarkStart w:name="z325" w:id="107"/>
    <w:p>
      <w:pPr>
        <w:spacing w:after="0"/>
        <w:ind w:left="0"/>
        <w:jc w:val="both"/>
      </w:pPr>
      <w:r>
        <w:rPr>
          <w:rFonts w:ascii="Times New Roman"/>
          <w:b w:val="false"/>
          <w:i w:val="false"/>
          <w:color w:val="000000"/>
          <w:sz w:val="28"/>
        </w:rPr>
        <w:t>
      4. Консультативтік комитеттің шешімдері жазбаша түрде ресімделеді және ұсынымдық сипатта болады.</w:t>
      </w:r>
    </w:p>
    <w:bookmarkEnd w:id="1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6-1-баппен толықтырылды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0" w:id="108"/>
    <w:p>
      <w:pPr>
        <w:spacing w:after="0"/>
        <w:ind w:left="0"/>
        <w:jc w:val="left"/>
      </w:pPr>
      <w:r>
        <w:rPr>
          <w:rFonts w:ascii="Times New Roman"/>
          <w:b/>
          <w:i w:val="false"/>
          <w:color w:val="000000"/>
        </w:rPr>
        <w:t xml:space="preserve"> 7-бап. Қор кепілдіктері</w:t>
      </w:r>
    </w:p>
    <w:bookmarkEnd w:id="108"/>
    <w:bookmarkStart w:name="z257" w:id="109"/>
    <w:p>
      <w:pPr>
        <w:spacing w:after="0"/>
        <w:ind w:left="0"/>
        <w:jc w:val="both"/>
      </w:pPr>
      <w:r>
        <w:rPr>
          <w:rFonts w:ascii="Times New Roman"/>
          <w:b w:val="false"/>
          <w:i w:val="false"/>
          <w:color w:val="000000"/>
          <w:sz w:val="28"/>
        </w:rPr>
        <w:t>
      1. Соттың "жалпы сақтандыру" саласында қызметті жүзеге асыратын қатысушы-сақтандыру ұйымын мәжбүрлеп тарату туралы шешімі заңды күшіне енген күннен бастап Қор:</w:t>
      </w:r>
    </w:p>
    <w:bookmarkEnd w:id="109"/>
    <w:bookmarkStart w:name="z258" w:id="110"/>
    <w:p>
      <w:pPr>
        <w:spacing w:after="0"/>
        <w:ind w:left="0"/>
        <w:jc w:val="both"/>
      </w:pPr>
      <w:r>
        <w:rPr>
          <w:rFonts w:ascii="Times New Roman"/>
          <w:b w:val="false"/>
          <w:i w:val="false"/>
          <w:color w:val="000000"/>
          <w:sz w:val="28"/>
        </w:rPr>
        <w:t>
      1) Қазақстан Республикасының сақтандыру және сақтандыру қызметі туралы заңнамасында көзделген тәртіппен және жағдайларда қатысушы-сақтандыру ұйымына берілетін, мәжбүрлеп таратылатын сақтандыру (қайта сақтандыру) ұйымының сақтандыру портфелін төлеу;</w:t>
      </w:r>
    </w:p>
    <w:bookmarkEnd w:id="110"/>
    <w:bookmarkStart w:name="z259" w:id="111"/>
    <w:p>
      <w:pPr>
        <w:spacing w:after="0"/>
        <w:ind w:left="0"/>
        <w:jc w:val="both"/>
      </w:pPr>
      <w:r>
        <w:rPr>
          <w:rFonts w:ascii="Times New Roman"/>
          <w:b w:val="false"/>
          <w:i w:val="false"/>
          <w:color w:val="000000"/>
          <w:sz w:val="28"/>
        </w:rPr>
        <w:t xml:space="preserve">
      2) мәжбүрлеп таратылатын сақтандыру (қайта сақтандыру) ұйымы сақтандыру төлемінен заңсыз бас тартқан (толық немесе ішінара) не толық көлемде оны жүзеге асырмаған жағдайда, "Сақтандыру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тәртіппен мәжбүрлеп таратылатын сақтандыру (қайта сақтандыру) ұйымының сақтандыру портфелін берген (қабылдаған) күнге дейін сақтандыру шарттары бойынша туындаған барлық сақтандыру жағдайлары бойынша кредиторларға кепілдік төлемдерін жүзеге асыру жөнінде өзіне міндеттемелер қабылдайды.</w:t>
      </w:r>
    </w:p>
    <w:bookmarkEnd w:id="111"/>
    <w:bookmarkStart w:name="z260" w:id="112"/>
    <w:p>
      <w:pPr>
        <w:spacing w:after="0"/>
        <w:ind w:left="0"/>
        <w:jc w:val="both"/>
      </w:pPr>
      <w:r>
        <w:rPr>
          <w:rFonts w:ascii="Times New Roman"/>
          <w:b w:val="false"/>
          <w:i w:val="false"/>
          <w:color w:val="000000"/>
          <w:sz w:val="28"/>
        </w:rPr>
        <w:t>
      2. Сақтандыру шарттары (сақтандыру полистері) Қазақстан Республикасы заңнамалық актілерінің және уәкілетті органның нормативтік құқықтық актілерінің талаптарына сәйкес ресімделген және аннуитеттік сақтандыру шарттары бойынша сақтандырушының және (немесе) сақтандыру агентінің қолы болған жағдайда, мәжбүрлеп таратылатын сақтандыру (қайта сақтандыру) ұйымының сақтандыру шарттарының тізіліміне және (немесе) сақтандыру жөніндегі бірыңғай дерекқорға енгізілмеген сақтандырудың кепілдік берілетін түрлері бойынша сақтандыру шарттары Қордың кепілдіктерімен жабылады.</w:t>
      </w:r>
    </w:p>
    <w:bookmarkEnd w:id="112"/>
    <w:p>
      <w:pPr>
        <w:spacing w:after="0"/>
        <w:ind w:left="0"/>
        <w:jc w:val="both"/>
      </w:pPr>
      <w:r>
        <w:rPr>
          <w:rFonts w:ascii="Times New Roman"/>
          <w:b w:val="false"/>
          <w:i w:val="false"/>
          <w:color w:val="000000"/>
          <w:sz w:val="28"/>
        </w:rPr>
        <w:t>
      Осы жағдайда кредитор мәжбүрлеп таратылатын сақтандыру (қайта сақтандыру) ұйымының тарату комиссиясына жүгінеді.</w:t>
      </w:r>
    </w:p>
    <w:bookmarkStart w:name="z326" w:id="113"/>
    <w:p>
      <w:pPr>
        <w:spacing w:after="0"/>
        <w:ind w:left="0"/>
        <w:jc w:val="both"/>
      </w:pPr>
      <w:r>
        <w:rPr>
          <w:rFonts w:ascii="Times New Roman"/>
          <w:b w:val="false"/>
          <w:i w:val="false"/>
          <w:color w:val="000000"/>
          <w:sz w:val="28"/>
        </w:rPr>
        <w:t xml:space="preserve">
      2-1. Осы Заңда Қорға міндетті қатысу көзделген сақтандырудың кепілдік берілетін түрлеріне: </w:t>
      </w:r>
    </w:p>
    <w:bookmarkEnd w:id="113"/>
    <w:p>
      <w:pPr>
        <w:spacing w:after="0"/>
        <w:ind w:left="0"/>
        <w:jc w:val="both"/>
      </w:pPr>
      <w:r>
        <w:rPr>
          <w:rFonts w:ascii="Times New Roman"/>
          <w:b w:val="false"/>
          <w:i w:val="false"/>
          <w:color w:val="000000"/>
          <w:sz w:val="28"/>
        </w:rPr>
        <w:t xml:space="preserve">
      1) көлік құралдары иелерінің азаматтық-құқықтық жауапкершілігін міндетті сақтандыру; </w:t>
      </w:r>
    </w:p>
    <w:p>
      <w:pPr>
        <w:spacing w:after="0"/>
        <w:ind w:left="0"/>
        <w:jc w:val="both"/>
      </w:pPr>
      <w:r>
        <w:rPr>
          <w:rFonts w:ascii="Times New Roman"/>
          <w:b w:val="false"/>
          <w:i w:val="false"/>
          <w:color w:val="000000"/>
          <w:sz w:val="28"/>
        </w:rPr>
        <w:t xml:space="preserve">
      2) тасымалдаушының жолаушылар алдындағы азаматтық-құқықтық жауапкершілігін міндетті сақтандыру; </w:t>
      </w:r>
    </w:p>
    <w:p>
      <w:pPr>
        <w:spacing w:after="0"/>
        <w:ind w:left="0"/>
        <w:jc w:val="both"/>
      </w:pPr>
      <w:r>
        <w:rPr>
          <w:rFonts w:ascii="Times New Roman"/>
          <w:b w:val="false"/>
          <w:i w:val="false"/>
          <w:color w:val="000000"/>
          <w:sz w:val="28"/>
        </w:rPr>
        <w:t>
      3) туристі міндетті сақтандыру;</w:t>
      </w:r>
    </w:p>
    <w:p>
      <w:pPr>
        <w:spacing w:after="0"/>
        <w:ind w:left="0"/>
        <w:jc w:val="both"/>
      </w:pPr>
      <w:r>
        <w:rPr>
          <w:rFonts w:ascii="Times New Roman"/>
          <w:b w:val="false"/>
          <w:i w:val="false"/>
          <w:color w:val="000000"/>
          <w:sz w:val="28"/>
        </w:rPr>
        <w:t>
      4) "Қызметкер еңбек (қызметтiк) мiндеттерiн атқарған кезде оны жазатайым оқиғалардан мiндеттi сақтандыру туралы" және "Қазақстан Республикасында зейнетақымен қамсыздандыру туралы" Қазақстан Республикасының заңдарына сәйкес жүзеге асырылатын аннуитеттік сақтандыру жатады.</w:t>
      </w:r>
    </w:p>
    <w:bookmarkStart w:name="z327" w:id="114"/>
    <w:p>
      <w:pPr>
        <w:spacing w:after="0"/>
        <w:ind w:left="0"/>
        <w:jc w:val="both"/>
      </w:pPr>
      <w:r>
        <w:rPr>
          <w:rFonts w:ascii="Times New Roman"/>
          <w:b w:val="false"/>
          <w:i w:val="false"/>
          <w:color w:val="000000"/>
          <w:sz w:val="28"/>
        </w:rPr>
        <w:t>
      2-2. Қор аннуитеттік сақтандыруға кепілдік беру шеңберінде:</w:t>
      </w:r>
    </w:p>
    <w:bookmarkEnd w:id="114"/>
    <w:p>
      <w:pPr>
        <w:spacing w:after="0"/>
        <w:ind w:left="0"/>
        <w:jc w:val="both"/>
      </w:pPr>
      <w:r>
        <w:rPr>
          <w:rFonts w:ascii="Times New Roman"/>
          <w:b w:val="false"/>
          <w:i w:val="false"/>
          <w:color w:val="000000"/>
          <w:sz w:val="28"/>
        </w:rPr>
        <w:t>
      уәкілетті органның сақтандыру (қайта сақтандыру) ұйымын лицензиядан айыру туралы шешім қабылдау негізі бойынша ол уақытша әкімшілікті тағайындаған күннен бастап "өмірді сақтандыру" саласы бойынша лицензиясы бар басқа сақтандыру (қайта сақтандыру) ұйымына сақтандыру портфелін берген кезге дейін сақтандыру (қайта сақтандыру) ұйымы жасаған қолданыстағы аннуитеттік сақтандыру шарттары бойынша сақтандыру төлемдерін жүзеге асырудың үзіліссіздігі мен уақтылығын;</w:t>
      </w:r>
    </w:p>
    <w:p>
      <w:pPr>
        <w:spacing w:after="0"/>
        <w:ind w:left="0"/>
        <w:jc w:val="both"/>
      </w:pPr>
      <w:r>
        <w:rPr>
          <w:rFonts w:ascii="Times New Roman"/>
          <w:b w:val="false"/>
          <w:i w:val="false"/>
          <w:color w:val="000000"/>
          <w:sz w:val="28"/>
        </w:rPr>
        <w:t>
      уәкілетті органның сақтандыру (қайта сақтандыру) ұйымын лицензиядан айыру туралы шешім қабылдау негізі бойынша уақытша әкімшіліктің сақтандыру портфелін "өмірді сақтандыру" саласы бойынша лицензиясы бар басқа сақтандыру (қайта сақтандыру) ұйымына беруі мүмкін болмаған кезде және заңды тұлғаның (жұмыс берушінің) қызметі тоқтатылған (таратылған) кезде қызметкердің кәсіби еңбекке жарамдылығын жоғалту дәрежесін белгілеген не ұзартқан (қайта куәландырған) жағдайда жасалған аннуитеттік сақтандыру шарты бойынша сақтандыру сыйлықақысын төлеудің жүзеге асырылуын қамтамасыз етеді.</w:t>
      </w:r>
    </w:p>
    <w:p>
      <w:pPr>
        <w:spacing w:after="0"/>
        <w:ind w:left="0"/>
        <w:jc w:val="both"/>
      </w:pPr>
      <w:r>
        <w:rPr>
          <w:rFonts w:ascii="Times New Roman"/>
          <w:b w:val="false"/>
          <w:i w:val="false"/>
          <w:color w:val="000000"/>
          <w:sz w:val="28"/>
        </w:rPr>
        <w:t>
      Қордың осы тармақтың бірінші бөлігінде көрсетілген кепілдікті төлемдерді және өзге де төлемдерді жүзеге асыру тәртібі мен шарттары уәкілетті органның нормативтік құқықтық актісінде айқындалады.</w:t>
      </w:r>
    </w:p>
    <w:bookmarkStart w:name="z261" w:id="115"/>
    <w:p>
      <w:pPr>
        <w:spacing w:after="0"/>
        <w:ind w:left="0"/>
        <w:jc w:val="both"/>
      </w:pPr>
      <w:r>
        <w:rPr>
          <w:rFonts w:ascii="Times New Roman"/>
          <w:b w:val="false"/>
          <w:i w:val="false"/>
          <w:color w:val="000000"/>
          <w:sz w:val="28"/>
        </w:rPr>
        <w:t>
      3. Қор осы Заңның 8-бабы 1-тармағының 2) тармақшасында көзделген жағдайларда жәбірленушінің өміріне, денсаулығына келтірілген зиянды және (немесе) жерлеуге жұмсалған шығыстарды өтеу жөніндегі төлемдерді жүзеге асыру жөніндегі міндеттемелерді өз мойнына алады.</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 w:id="116"/>
    <w:p>
      <w:pPr>
        <w:spacing w:after="0"/>
        <w:ind w:left="0"/>
        <w:jc w:val="left"/>
      </w:pPr>
      <w:r>
        <w:rPr>
          <w:rFonts w:ascii="Times New Roman"/>
          <w:b/>
          <w:i w:val="false"/>
          <w:color w:val="000000"/>
        </w:rPr>
        <w:t xml:space="preserve"> 8-бап. Қордың негізгі міндеттері және функциялары </w:t>
      </w:r>
    </w:p>
    <w:bookmarkEnd w:id="116"/>
    <w:p>
      <w:pPr>
        <w:spacing w:after="0"/>
        <w:ind w:left="0"/>
        <w:jc w:val="both"/>
      </w:pPr>
      <w:r>
        <w:rPr>
          <w:rFonts w:ascii="Times New Roman"/>
          <w:b w:val="false"/>
          <w:i w:val="false"/>
          <w:color w:val="000000"/>
          <w:sz w:val="28"/>
        </w:rPr>
        <w:t>
      1. Қордың негізгі міндеттері:</w:t>
      </w:r>
    </w:p>
    <w:bookmarkStart w:name="z77" w:id="117"/>
    <w:p>
      <w:pPr>
        <w:spacing w:after="0"/>
        <w:ind w:left="0"/>
        <w:jc w:val="both"/>
      </w:pPr>
      <w:r>
        <w:rPr>
          <w:rFonts w:ascii="Times New Roman"/>
          <w:b w:val="false"/>
          <w:i w:val="false"/>
          <w:color w:val="000000"/>
          <w:sz w:val="28"/>
        </w:rPr>
        <w:t>
      1) кредиторлардың құқықтары мен заңды мүдделерін қорғау;</w:t>
      </w:r>
    </w:p>
    <w:bookmarkEnd w:id="117"/>
    <w:bookmarkStart w:name="z76" w:id="118"/>
    <w:p>
      <w:pPr>
        <w:spacing w:after="0"/>
        <w:ind w:left="0"/>
        <w:jc w:val="both"/>
      </w:pPr>
      <w:r>
        <w:rPr>
          <w:rFonts w:ascii="Times New Roman"/>
          <w:b w:val="false"/>
          <w:i w:val="false"/>
          <w:color w:val="000000"/>
          <w:sz w:val="28"/>
        </w:rPr>
        <w:t>
      2) осы Заңда көзделген жағдайларда көлік оқиғасы нәтижесінде өзге тұлға өміріне, денсаулығына зиян келтірген тұлғалардың құқықтары мен заңды мүдделерін қорғауды қамтамасыз ету;</w:t>
      </w:r>
    </w:p>
    <w:bookmarkEnd w:id="118"/>
    <w:p>
      <w:pPr>
        <w:spacing w:after="0"/>
        <w:ind w:left="0"/>
        <w:jc w:val="both"/>
      </w:pPr>
      <w:r>
        <w:rPr>
          <w:rFonts w:ascii="Times New Roman"/>
          <w:b w:val="false"/>
          <w:i w:val="false"/>
          <w:color w:val="000000"/>
          <w:sz w:val="28"/>
        </w:rPr>
        <w:t>
      3) осы Заңда және уәкілетті органның нормативтік құқықтық актілерінде айқындалған тәртіппен сақтандыру төлемдеріне кепілдік беру жүйесінің жұмыс істеуін және дамуын қамтамасыз ету болып табылады.</w:t>
      </w:r>
    </w:p>
    <w:bookmarkStart w:name="z78" w:id="119"/>
    <w:p>
      <w:pPr>
        <w:spacing w:after="0"/>
        <w:ind w:left="0"/>
        <w:jc w:val="both"/>
      </w:pPr>
      <w:r>
        <w:rPr>
          <w:rFonts w:ascii="Times New Roman"/>
          <w:b w:val="false"/>
          <w:i w:val="false"/>
          <w:color w:val="000000"/>
          <w:sz w:val="28"/>
        </w:rPr>
        <w:t xml:space="preserve">
      2. Қор негізгі міндеттерді орындау үшін мынадай функцияларды: </w:t>
      </w:r>
    </w:p>
    <w:bookmarkEnd w:id="119"/>
    <w:p>
      <w:pPr>
        <w:spacing w:after="0"/>
        <w:ind w:left="0"/>
        <w:jc w:val="both"/>
      </w:pPr>
      <w:r>
        <w:rPr>
          <w:rFonts w:ascii="Times New Roman"/>
          <w:b w:val="false"/>
          <w:i w:val="false"/>
          <w:color w:val="000000"/>
          <w:sz w:val="28"/>
        </w:rPr>
        <w:t>
      1) осы Заңға сәйкес кепілдік төлемдерін жүзеге асыруды;</w:t>
      </w:r>
    </w:p>
    <w:bookmarkStart w:name="z262" w:id="120"/>
    <w:p>
      <w:pPr>
        <w:spacing w:after="0"/>
        <w:ind w:left="0"/>
        <w:jc w:val="both"/>
      </w:pPr>
      <w:r>
        <w:rPr>
          <w:rFonts w:ascii="Times New Roman"/>
          <w:b w:val="false"/>
          <w:i w:val="false"/>
          <w:color w:val="000000"/>
          <w:sz w:val="28"/>
        </w:rPr>
        <w:t>
      1-1) Қазақстан Республикасының сақтандыру және сақтандыру қызметі туралы заңнамасында көзделген тәртіппен және жағдайларда қатысушы-сақтандыру ұйымына берілетін, мәжбүрлеп таратылатын сақтандыру (қайта сақтандыру) ұйымының сақтандыру портфелін төлеуді;</w:t>
      </w:r>
    </w:p>
    <w:bookmarkEnd w:id="120"/>
    <w:bookmarkStart w:name="z79" w:id="121"/>
    <w:p>
      <w:pPr>
        <w:spacing w:after="0"/>
        <w:ind w:left="0"/>
        <w:jc w:val="both"/>
      </w:pPr>
      <w:r>
        <w:rPr>
          <w:rFonts w:ascii="Times New Roman"/>
          <w:b w:val="false"/>
          <w:i w:val="false"/>
          <w:color w:val="000000"/>
          <w:sz w:val="28"/>
        </w:rPr>
        <w:t xml:space="preserve">
      2) қатысушы-сақтандыру ұйымдарының міндетті және төтенше жарналарын тартуды; </w:t>
      </w:r>
    </w:p>
    <w:bookmarkEnd w:id="121"/>
    <w:bookmarkStart w:name="z80" w:id="122"/>
    <w:p>
      <w:pPr>
        <w:spacing w:after="0"/>
        <w:ind w:left="0"/>
        <w:jc w:val="both"/>
      </w:pPr>
      <w:r>
        <w:rPr>
          <w:rFonts w:ascii="Times New Roman"/>
          <w:b w:val="false"/>
          <w:i w:val="false"/>
          <w:color w:val="000000"/>
          <w:sz w:val="28"/>
        </w:rPr>
        <w:t xml:space="preserve">
      3) қатысушы-сақтандыру ұйымдарының қосымша жарналарын тартуды; </w:t>
      </w:r>
    </w:p>
    <w:bookmarkEnd w:id="122"/>
    <w:bookmarkStart w:name="z81" w:id="123"/>
    <w:p>
      <w:pPr>
        <w:spacing w:after="0"/>
        <w:ind w:left="0"/>
        <w:jc w:val="both"/>
      </w:pPr>
      <w:r>
        <w:rPr>
          <w:rFonts w:ascii="Times New Roman"/>
          <w:b w:val="false"/>
          <w:i w:val="false"/>
          <w:color w:val="000000"/>
          <w:sz w:val="28"/>
        </w:rPr>
        <w:t xml:space="preserve">
      4) осы Заңға сәйкес жәбірленушінің өміріне, денсаулығына келтірілген зиянды және (немесе) жерлеуге жұмсалған шығыстарды өтеу бойынша төлемдерді жүзеге асыруды; </w:t>
      </w:r>
    </w:p>
    <w:bookmarkEnd w:id="123"/>
    <w:bookmarkStart w:name="z82" w:id="124"/>
    <w:p>
      <w:pPr>
        <w:spacing w:after="0"/>
        <w:ind w:left="0"/>
        <w:jc w:val="both"/>
      </w:pPr>
      <w:r>
        <w:rPr>
          <w:rFonts w:ascii="Times New Roman"/>
          <w:b w:val="false"/>
          <w:i w:val="false"/>
          <w:color w:val="000000"/>
          <w:sz w:val="28"/>
        </w:rPr>
        <w:t xml:space="preserve">
      5) Қазақстан Республикасының заңнамасында айқындалған тәртіппен инвестициялық қызметті жүзеге асырады. </w:t>
      </w:r>
    </w:p>
    <w:bookmarkEnd w:id="124"/>
    <w:bookmarkStart w:name="z83" w:id="125"/>
    <w:p>
      <w:pPr>
        <w:spacing w:after="0"/>
        <w:ind w:left="0"/>
        <w:jc w:val="both"/>
      </w:pPr>
      <w:r>
        <w:rPr>
          <w:rFonts w:ascii="Times New Roman"/>
          <w:b w:val="false"/>
          <w:i w:val="false"/>
          <w:color w:val="000000"/>
          <w:sz w:val="28"/>
        </w:rPr>
        <w:t xml:space="preserve">
      3. Өз функцияларының сапалы және уақтылы орындалуын қамтамасыз ету мақсатында Қор өз құзыреті шегінде жеке және заңды тұлғалардан, сондай-ақ мемлекеттік органдардан ақпарат, оның ішінде сақтандыру құпиясын құрайтын ақпарат алуға құқылы. </w:t>
      </w:r>
    </w:p>
    <w:bookmarkEnd w:id="125"/>
    <w:p>
      <w:pPr>
        <w:spacing w:after="0"/>
        <w:ind w:left="0"/>
        <w:jc w:val="both"/>
      </w:pPr>
      <w:r>
        <w:rPr>
          <w:rFonts w:ascii="Times New Roman"/>
          <w:b w:val="false"/>
          <w:i w:val="false"/>
          <w:color w:val="000000"/>
          <w:sz w:val="28"/>
        </w:rPr>
        <w:t xml:space="preserve">
      Алынған мәліметтер одан әрі жариялауға жатпайды. </w:t>
      </w:r>
    </w:p>
    <w:bookmarkStart w:name="z84" w:id="126"/>
    <w:p>
      <w:pPr>
        <w:spacing w:after="0"/>
        <w:ind w:left="0"/>
        <w:jc w:val="both"/>
      </w:pPr>
      <w:r>
        <w:rPr>
          <w:rFonts w:ascii="Times New Roman"/>
          <w:b w:val="false"/>
          <w:i w:val="false"/>
          <w:color w:val="000000"/>
          <w:sz w:val="28"/>
        </w:rPr>
        <w:t xml:space="preserve">
      4. Қор қызметкерлері өз функцияларын жүзеге асыру барысында алынған қызметтік, коммерциялық құпияны, сақтандыру құпиясын немесе Қазақстан Республикасының заңдарына сәйкес заңмен қорғалатын өзге де құпияны құрайтын мәліметтерді жариялағаны үшін жауапты болады. </w:t>
      </w:r>
    </w:p>
    <w:bookmarkEnd w:id="1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өзгертулер енгізілді - ҚР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2-тармақтан</w:t>
      </w:r>
      <w:r>
        <w:rPr>
          <w:rFonts w:ascii="Times New Roman"/>
          <w:b w:val="false"/>
          <w:i w:val="false"/>
          <w:color w:val="ff0000"/>
          <w:sz w:val="28"/>
        </w:rPr>
        <w:t xml:space="preserve"> қараңыз), 2007.05.07 </w:t>
      </w:r>
      <w:r>
        <w:rPr>
          <w:rFonts w:ascii="Times New Roman"/>
          <w:b w:val="false"/>
          <w:i w:val="false"/>
          <w:color w:val="00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2" w:id="127"/>
    <w:p>
      <w:pPr>
        <w:spacing w:after="0"/>
        <w:ind w:left="0"/>
        <w:jc w:val="left"/>
      </w:pPr>
      <w:r>
        <w:rPr>
          <w:rFonts w:ascii="Times New Roman"/>
          <w:b/>
          <w:i w:val="false"/>
          <w:color w:val="000000"/>
        </w:rPr>
        <w:t xml:space="preserve"> 4-тарау. Қорға қатысу тәртібі</w:t>
      </w:r>
    </w:p>
    <w:bookmarkEnd w:id="127"/>
    <w:bookmarkStart w:name="z13" w:id="128"/>
    <w:p>
      <w:pPr>
        <w:spacing w:after="0"/>
        <w:ind w:left="0"/>
        <w:jc w:val="left"/>
      </w:pPr>
      <w:r>
        <w:rPr>
          <w:rFonts w:ascii="Times New Roman"/>
          <w:b/>
          <w:i w:val="false"/>
          <w:color w:val="000000"/>
        </w:rPr>
        <w:t xml:space="preserve"> 9-бап. Сақтандыру ұйымдарының Қорға қатысу тәртібі және Қор акцияларын сатып алу шарттары</w:t>
      </w:r>
    </w:p>
    <w:bookmarkEnd w:id="128"/>
    <w:bookmarkStart w:name="z85" w:id="129"/>
    <w:p>
      <w:pPr>
        <w:spacing w:after="0"/>
        <w:ind w:left="0"/>
        <w:jc w:val="both"/>
      </w:pPr>
      <w:r>
        <w:rPr>
          <w:rFonts w:ascii="Times New Roman"/>
          <w:b w:val="false"/>
          <w:i w:val="false"/>
          <w:color w:val="000000"/>
          <w:sz w:val="28"/>
        </w:rPr>
        <w:t>
      1. Өтініш берушi кепілдік берілетін сақтандыру түрлері бойынша сақтандыру қызметiн жүзеге асыру құқығына лицензия алу үшiн осы Заңда көзделген тәртiппен қатысу шартын жасасуға мiндеттi.</w:t>
      </w:r>
    </w:p>
    <w:bookmarkEnd w:id="129"/>
    <w:bookmarkStart w:name="z86" w:id="130"/>
    <w:p>
      <w:pPr>
        <w:spacing w:after="0"/>
        <w:ind w:left="0"/>
        <w:jc w:val="both"/>
      </w:pPr>
      <w:r>
        <w:rPr>
          <w:rFonts w:ascii="Times New Roman"/>
          <w:b w:val="false"/>
          <w:i w:val="false"/>
          <w:color w:val="000000"/>
          <w:sz w:val="28"/>
        </w:rPr>
        <w:t>
      2. Өтiнiш берушi қатысу шартын жасасу, Қордың акцияларын сатып алу үшiн Қорға мынадай құжаттардың:</w:t>
      </w:r>
    </w:p>
    <w:bookmarkEnd w:id="130"/>
    <w:p>
      <w:pPr>
        <w:spacing w:after="0"/>
        <w:ind w:left="0"/>
        <w:jc w:val="both"/>
      </w:pPr>
      <w:r>
        <w:rPr>
          <w:rFonts w:ascii="Times New Roman"/>
          <w:b w:val="false"/>
          <w:i w:val="false"/>
          <w:color w:val="000000"/>
          <w:sz w:val="28"/>
        </w:rPr>
        <w:t>
      1) мемлекеттік тіркеу (қайта тіркеу) туралы анықтаманың көшірмесін;</w:t>
      </w:r>
    </w:p>
    <w:p>
      <w:pPr>
        <w:spacing w:after="0"/>
        <w:ind w:left="0"/>
        <w:jc w:val="both"/>
      </w:pPr>
      <w:r>
        <w:rPr>
          <w:rFonts w:ascii="Times New Roman"/>
          <w:b w:val="false"/>
          <w:i w:val="false"/>
          <w:color w:val="000000"/>
          <w:sz w:val="28"/>
        </w:rPr>
        <w:t>
      2) есептік тіркеу туралы анықтаманың көшірмесін (Қазақстан Республикасы бейрезидент-сақтандыру ұйымының филиалы үшін);</w:t>
      </w:r>
    </w:p>
    <w:p>
      <w:pPr>
        <w:spacing w:after="0"/>
        <w:ind w:left="0"/>
        <w:jc w:val="both"/>
      </w:pPr>
      <w:r>
        <w:rPr>
          <w:rFonts w:ascii="Times New Roman"/>
          <w:b w:val="false"/>
          <w:i w:val="false"/>
          <w:color w:val="000000"/>
          <w:sz w:val="28"/>
        </w:rPr>
        <w:t>
      3) салыстырып тексеру үшін түпнұсқасымен бір мезгілде жарғының көшірмесін не жарғының нотариат куәландырған көшірмесін;</w:t>
      </w:r>
    </w:p>
    <w:p>
      <w:pPr>
        <w:spacing w:after="0"/>
        <w:ind w:left="0"/>
        <w:jc w:val="both"/>
      </w:pPr>
      <w:r>
        <w:rPr>
          <w:rFonts w:ascii="Times New Roman"/>
          <w:b w:val="false"/>
          <w:i w:val="false"/>
          <w:color w:val="000000"/>
          <w:sz w:val="28"/>
        </w:rPr>
        <w:t>
      4) салыстырып тексеру үшін түпнұсқасымен бір мезгілде Қазақстан Республикасы бейрезидент-сақтандыру ұйымының филиалы туралы ереженің көшірмесін не Қазақстан Республикасы бейрезидент-сақтандыру ұйымының филиалы туралы ереженің нотариат куәландырған көшірмесін ұсынады.</w:t>
      </w:r>
    </w:p>
    <w:bookmarkStart w:name="z87" w:id="131"/>
    <w:p>
      <w:pPr>
        <w:spacing w:after="0"/>
        <w:ind w:left="0"/>
        <w:jc w:val="both"/>
      </w:pPr>
      <w:r>
        <w:rPr>
          <w:rFonts w:ascii="Times New Roman"/>
          <w:b w:val="false"/>
          <w:i w:val="false"/>
          <w:color w:val="000000"/>
          <w:sz w:val="28"/>
        </w:rPr>
        <w:t>
      3. Қатысушы-сақтандыру ұйымы кепілдік берілетін сақтандыру түрлері бойынша сақтандыру қызметiн тоқтатқан және сақтандыру шарттарының қолданылуы тоқтатылған жағдайда, қатысушы-сақтандыру ұйымы өзіне тиесілі акцияларды Қордың акционерлеріне сату арқылы оларды иеліктен шығаруды жүзеге асыруға міндетті. Акционерлер Қордың акцияларын сатып алудан бас тартқан жағдайда, Қор акциялардың құнын айқындау әдістемесіне сәйкес айқындалатын бағамен акцияларды сатып алуға міндетті.</w:t>
      </w:r>
    </w:p>
    <w:bookmarkEnd w:id="131"/>
    <w:bookmarkStart w:name="z88" w:id="132"/>
    <w:p>
      <w:pPr>
        <w:spacing w:after="0"/>
        <w:ind w:left="0"/>
        <w:jc w:val="both"/>
      </w:pPr>
      <w:r>
        <w:rPr>
          <w:rFonts w:ascii="Times New Roman"/>
          <w:b w:val="false"/>
          <w:i w:val="false"/>
          <w:color w:val="000000"/>
          <w:sz w:val="28"/>
        </w:rPr>
        <w:t>
      4. Қатысу шартының нысаны, мазмұны және шарттары Қазақстан Республикасы Азаматтық кодексінің және осы Заңның талаптарына сәйкес келуге тиіс.</w:t>
      </w:r>
    </w:p>
    <w:bookmarkEnd w:id="1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Заңдарымен.  </w:t>
      </w:r>
      <w:r>
        <w:br/>
      </w:r>
      <w:r>
        <w:rPr>
          <w:rFonts w:ascii="Times New Roman"/>
          <w:b w:val="false"/>
          <w:i w:val="false"/>
          <w:color w:val="000000"/>
          <w:sz w:val="28"/>
        </w:rPr>
        <w:t>
</w:t>
      </w:r>
    </w:p>
    <w:bookmarkStart w:name="z14" w:id="133"/>
    <w:p>
      <w:pPr>
        <w:spacing w:after="0"/>
        <w:ind w:left="0"/>
        <w:jc w:val="left"/>
      </w:pPr>
      <w:r>
        <w:rPr>
          <w:rFonts w:ascii="Times New Roman"/>
          <w:b/>
          <w:i w:val="false"/>
          <w:color w:val="000000"/>
        </w:rPr>
        <w:t xml:space="preserve"> 10-бап. Қатысу шартының міндетті талаптары </w:t>
      </w:r>
    </w:p>
    <w:bookmarkEnd w:id="133"/>
    <w:p>
      <w:pPr>
        <w:spacing w:after="0"/>
        <w:ind w:left="0"/>
        <w:jc w:val="both"/>
      </w:pPr>
      <w:r>
        <w:rPr>
          <w:rFonts w:ascii="Times New Roman"/>
          <w:b w:val="false"/>
          <w:i w:val="false"/>
          <w:color w:val="000000"/>
          <w:sz w:val="28"/>
        </w:rPr>
        <w:t xml:space="preserve">
      Қатысу шартында: </w:t>
      </w:r>
    </w:p>
    <w:bookmarkStart w:name="z90" w:id="134"/>
    <w:p>
      <w:pPr>
        <w:spacing w:after="0"/>
        <w:ind w:left="0"/>
        <w:jc w:val="both"/>
      </w:pPr>
      <w:r>
        <w:rPr>
          <w:rFonts w:ascii="Times New Roman"/>
          <w:b w:val="false"/>
          <w:i w:val="false"/>
          <w:color w:val="000000"/>
          <w:sz w:val="28"/>
        </w:rPr>
        <w:t xml:space="preserve">
      1) тараптардың толық атауы, олардың орналасқан жері және банктік деректемелері туралы мәліметтер; </w:t>
      </w:r>
    </w:p>
    <w:bookmarkEnd w:id="134"/>
    <w:bookmarkStart w:name="z91" w:id="135"/>
    <w:p>
      <w:pPr>
        <w:spacing w:after="0"/>
        <w:ind w:left="0"/>
        <w:jc w:val="both"/>
      </w:pPr>
      <w:r>
        <w:rPr>
          <w:rFonts w:ascii="Times New Roman"/>
          <w:b w:val="false"/>
          <w:i w:val="false"/>
          <w:color w:val="000000"/>
          <w:sz w:val="28"/>
        </w:rPr>
        <w:t xml:space="preserve">
      2) шарттың осы Заңға сәйкес келетін нысанасы туралы нұсқама; </w:t>
      </w:r>
    </w:p>
    <w:bookmarkEnd w:id="135"/>
    <w:bookmarkStart w:name="z92" w:id="136"/>
    <w:p>
      <w:pPr>
        <w:spacing w:after="0"/>
        <w:ind w:left="0"/>
        <w:jc w:val="both"/>
      </w:pPr>
      <w:r>
        <w:rPr>
          <w:rFonts w:ascii="Times New Roman"/>
          <w:b w:val="false"/>
          <w:i w:val="false"/>
          <w:color w:val="000000"/>
          <w:sz w:val="28"/>
        </w:rPr>
        <w:t xml:space="preserve">
      3) тараптардың осы Заңға сәйкес келетін құқықтары мен міндеттері; </w:t>
      </w:r>
    </w:p>
    <w:bookmarkEnd w:id="136"/>
    <w:bookmarkStart w:name="z93" w:id="137"/>
    <w:p>
      <w:pPr>
        <w:spacing w:after="0"/>
        <w:ind w:left="0"/>
        <w:jc w:val="both"/>
      </w:pPr>
      <w:r>
        <w:rPr>
          <w:rFonts w:ascii="Times New Roman"/>
          <w:b w:val="false"/>
          <w:i w:val="false"/>
          <w:color w:val="000000"/>
          <w:sz w:val="28"/>
        </w:rPr>
        <w:t xml:space="preserve">
      4) міндетті және төтенше жарналарды төлеу, сондай-ақ шартты міндеттемелерді қалыптастыру тәртібі; </w:t>
      </w:r>
    </w:p>
    <w:bookmarkEnd w:id="137"/>
    <w:bookmarkStart w:name="z94" w:id="138"/>
    <w:p>
      <w:pPr>
        <w:spacing w:after="0"/>
        <w:ind w:left="0"/>
        <w:jc w:val="both"/>
      </w:pPr>
      <w:r>
        <w:rPr>
          <w:rFonts w:ascii="Times New Roman"/>
          <w:b w:val="false"/>
          <w:i w:val="false"/>
          <w:color w:val="000000"/>
          <w:sz w:val="28"/>
        </w:rPr>
        <w:t xml:space="preserve">
      5) кредиторға кепілдік төлемінің мөлшерін айқындау және жүзеге асыру талаптары мен тәртібі; </w:t>
      </w:r>
    </w:p>
    <w:bookmarkEnd w:id="1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96" w:id="139"/>
    <w:p>
      <w:pPr>
        <w:spacing w:after="0"/>
        <w:ind w:left="0"/>
        <w:jc w:val="both"/>
      </w:pPr>
      <w:r>
        <w:rPr>
          <w:rFonts w:ascii="Times New Roman"/>
          <w:b w:val="false"/>
          <w:i w:val="false"/>
          <w:color w:val="000000"/>
          <w:sz w:val="28"/>
        </w:rPr>
        <w:t>
      7) алып тасталды;</w:t>
      </w:r>
    </w:p>
    <w:bookmarkEnd w:id="1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98" w:id="140"/>
    <w:p>
      <w:pPr>
        <w:spacing w:after="0"/>
        <w:ind w:left="0"/>
        <w:jc w:val="both"/>
      </w:pPr>
      <w:r>
        <w:rPr>
          <w:rFonts w:ascii="Times New Roman"/>
          <w:b w:val="false"/>
          <w:i w:val="false"/>
          <w:color w:val="000000"/>
          <w:sz w:val="28"/>
        </w:rPr>
        <w:t xml:space="preserve">
      9) қатысу шартын тоқтату талаптары; </w:t>
      </w:r>
    </w:p>
    <w:bookmarkEnd w:id="140"/>
    <w:bookmarkStart w:name="z99" w:id="141"/>
    <w:p>
      <w:pPr>
        <w:spacing w:after="0"/>
        <w:ind w:left="0"/>
        <w:jc w:val="both"/>
      </w:pPr>
      <w:r>
        <w:rPr>
          <w:rFonts w:ascii="Times New Roman"/>
          <w:b w:val="false"/>
          <w:i w:val="false"/>
          <w:color w:val="000000"/>
          <w:sz w:val="28"/>
        </w:rPr>
        <w:t>
      10) тараптардың қатысу шартын бұзғаны үшін жауапкершілігі туралы талаптар болуға тиіс.</w:t>
      </w:r>
    </w:p>
    <w:bookmarkEnd w:id="141"/>
    <w:p>
      <w:pPr>
        <w:spacing w:after="0"/>
        <w:ind w:left="0"/>
        <w:jc w:val="both"/>
      </w:pPr>
      <w:r>
        <w:rPr>
          <w:rFonts w:ascii="Times New Roman"/>
          <w:b w:val="false"/>
          <w:i w:val="false"/>
          <w:color w:val="000000"/>
          <w:sz w:val="28"/>
        </w:rPr>
        <w:t xml:space="preserve">
      Қатысушы-сақтандыру ұйымында көлік құралдары иелерінің азаматтық-құқықтық жауапкершілігін міндетті сақтандыруды жүзеге асыруға лицензия болғанда, қатысу шартына мынадай талаптар: </w:t>
      </w:r>
    </w:p>
    <w:bookmarkStart w:name="z101" w:id="142"/>
    <w:p>
      <w:pPr>
        <w:spacing w:after="0"/>
        <w:ind w:left="0"/>
        <w:jc w:val="both"/>
      </w:pPr>
      <w:r>
        <w:rPr>
          <w:rFonts w:ascii="Times New Roman"/>
          <w:b w:val="false"/>
          <w:i w:val="false"/>
          <w:color w:val="000000"/>
          <w:sz w:val="28"/>
        </w:rPr>
        <w:t xml:space="preserve">
      1) қосымша жарналарды төлеу тәртібі; </w:t>
      </w:r>
    </w:p>
    <w:bookmarkEnd w:id="142"/>
    <w:bookmarkStart w:name="z102" w:id="143"/>
    <w:p>
      <w:pPr>
        <w:spacing w:after="0"/>
        <w:ind w:left="0"/>
        <w:jc w:val="both"/>
      </w:pPr>
      <w:r>
        <w:rPr>
          <w:rFonts w:ascii="Times New Roman"/>
          <w:b w:val="false"/>
          <w:i w:val="false"/>
          <w:color w:val="000000"/>
          <w:sz w:val="28"/>
        </w:rPr>
        <w:t xml:space="preserve">
      2) тараптардың жауапкершілігі міндетті түрде енгізілуге тиіс. </w:t>
      </w:r>
    </w:p>
    <w:bookmarkEnd w:id="1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өзгерту енгізілді - ҚР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2-тармақтан</w:t>
      </w:r>
      <w:r>
        <w:rPr>
          <w:rFonts w:ascii="Times New Roman"/>
          <w:b w:val="false"/>
          <w:i w:val="false"/>
          <w:color w:val="ff0000"/>
          <w:sz w:val="28"/>
        </w:rPr>
        <w:t xml:space="preserve"> қараңыз), 2007.05.07 </w:t>
      </w:r>
      <w:r>
        <w:rPr>
          <w:rFonts w:ascii="Times New Roman"/>
          <w:b w:val="false"/>
          <w:i w:val="false"/>
          <w:color w:val="00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15" w:id="144"/>
    <w:p>
      <w:pPr>
        <w:spacing w:after="0"/>
        <w:ind w:left="0"/>
        <w:jc w:val="left"/>
      </w:pPr>
      <w:r>
        <w:rPr>
          <w:rFonts w:ascii="Times New Roman"/>
          <w:b/>
          <w:i w:val="false"/>
          <w:color w:val="000000"/>
        </w:rPr>
        <w:t xml:space="preserve"> 11-бап. Қатысу шартын тоқтату </w:t>
      </w:r>
    </w:p>
    <w:bookmarkEnd w:id="144"/>
    <w:p>
      <w:pPr>
        <w:spacing w:after="0"/>
        <w:ind w:left="0"/>
        <w:jc w:val="both"/>
      </w:pPr>
      <w:r>
        <w:rPr>
          <w:rFonts w:ascii="Times New Roman"/>
          <w:b w:val="false"/>
          <w:i w:val="false"/>
          <w:color w:val="000000"/>
          <w:sz w:val="28"/>
        </w:rPr>
        <w:t>
      Қатысу шарты:</w:t>
      </w:r>
    </w:p>
    <w:bookmarkStart w:name="z103" w:id="145"/>
    <w:p>
      <w:pPr>
        <w:spacing w:after="0"/>
        <w:ind w:left="0"/>
        <w:jc w:val="both"/>
      </w:pPr>
      <w:r>
        <w:rPr>
          <w:rFonts w:ascii="Times New Roman"/>
          <w:b w:val="false"/>
          <w:i w:val="false"/>
          <w:color w:val="000000"/>
          <w:sz w:val="28"/>
        </w:rPr>
        <w:t xml:space="preserve">
      1) Қазақстан Республикасының азаматтық заңдарында көзделген жалпы негіздерде; </w:t>
      </w:r>
    </w:p>
    <w:bookmarkEnd w:id="145"/>
    <w:bookmarkStart w:name="z104" w:id="146"/>
    <w:p>
      <w:pPr>
        <w:spacing w:after="0"/>
        <w:ind w:left="0"/>
        <w:jc w:val="both"/>
      </w:pPr>
      <w:r>
        <w:rPr>
          <w:rFonts w:ascii="Times New Roman"/>
          <w:b w:val="false"/>
          <w:i w:val="false"/>
          <w:color w:val="000000"/>
          <w:sz w:val="28"/>
        </w:rPr>
        <w:t>
      2) Қордың қатысушы-сақтандыру ұйымы кепілдік берілетін сақтандыру түрлері бойынша сақтандыру қызметін тоқтатқан және осы сақтандыру түрлері бойынша жасалған сақтандыру шарттарының қолданылуын тоқтатқан жағдайда тоқтатылады.</w:t>
      </w:r>
    </w:p>
    <w:bookmarkEnd w:id="1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өзгерту енгізілді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16" w:id="147"/>
    <w:p>
      <w:pPr>
        <w:spacing w:after="0"/>
        <w:ind w:left="0"/>
        <w:jc w:val="left"/>
      </w:pPr>
      <w:r>
        <w:rPr>
          <w:rFonts w:ascii="Times New Roman"/>
          <w:b/>
          <w:i w:val="false"/>
          <w:color w:val="000000"/>
        </w:rPr>
        <w:t xml:space="preserve"> 12-бап. Міндетті және төтенше жарналар, оларды төлеу тәртібі. Қордың қарыз алуы </w:t>
      </w:r>
    </w:p>
    <w:bookmarkEnd w:id="147"/>
    <w:p>
      <w:pPr>
        <w:spacing w:after="0"/>
        <w:ind w:left="0"/>
        <w:jc w:val="both"/>
      </w:pPr>
      <w:r>
        <w:rPr>
          <w:rFonts w:ascii="Times New Roman"/>
          <w:b w:val="false"/>
          <w:i w:val="false"/>
          <w:color w:val="000000"/>
          <w:sz w:val="28"/>
        </w:rPr>
        <w:t xml:space="preserve">
      1. Қатысушы-сақтандыру ұйымы қатысу шартына сәйкес міндетті және төтенше жарналарды төлеуге міндетті. </w:t>
      </w:r>
    </w:p>
    <w:p>
      <w:pPr>
        <w:spacing w:after="0"/>
        <w:ind w:left="0"/>
        <w:jc w:val="both"/>
      </w:pPr>
      <w:r>
        <w:rPr>
          <w:rFonts w:ascii="Times New Roman"/>
          <w:b w:val="false"/>
          <w:i w:val="false"/>
          <w:color w:val="000000"/>
          <w:sz w:val="28"/>
        </w:rPr>
        <w:t>
      Міндетті жарналардың ставкасын Қор жыл сайын айқындайды.</w:t>
      </w:r>
    </w:p>
    <w:p>
      <w:pPr>
        <w:spacing w:after="0"/>
        <w:ind w:left="0"/>
        <w:jc w:val="both"/>
      </w:pPr>
      <w:r>
        <w:rPr>
          <w:rFonts w:ascii="Times New Roman"/>
          <w:b w:val="false"/>
          <w:i w:val="false"/>
          <w:color w:val="000000"/>
          <w:sz w:val="28"/>
        </w:rPr>
        <w:t xml:space="preserve">
      Міндетті жарналар ставкасын есептеу әдістемесі, оларды төлеу тәртібі мен мерзімі уәкілетті органның нормативтік құқықтық актілерімен белгіленеді. </w:t>
      </w:r>
    </w:p>
    <w:bookmarkStart w:name="z105" w:id="148"/>
    <w:p>
      <w:pPr>
        <w:spacing w:after="0"/>
        <w:ind w:left="0"/>
        <w:jc w:val="both"/>
      </w:pPr>
      <w:r>
        <w:rPr>
          <w:rFonts w:ascii="Times New Roman"/>
          <w:b w:val="false"/>
          <w:i w:val="false"/>
          <w:color w:val="000000"/>
          <w:sz w:val="28"/>
        </w:rPr>
        <w:t xml:space="preserve">
      2. Аннуитеттік сақтандыру шарттары бойынша міндетті жарналардың мөлшері сақтандырудың кепілдік берілетін түрлері бойынша қалыптастырылған сақтандыру резервтерінің көлемі негізге алына отырып есептеледі. </w:t>
      </w:r>
    </w:p>
    <w:bookmarkEnd w:id="148"/>
    <w:p>
      <w:pPr>
        <w:spacing w:after="0"/>
        <w:ind w:left="0"/>
        <w:jc w:val="both"/>
      </w:pPr>
      <w:r>
        <w:rPr>
          <w:rFonts w:ascii="Times New Roman"/>
          <w:b w:val="false"/>
          <w:i w:val="false"/>
          <w:color w:val="000000"/>
          <w:sz w:val="28"/>
        </w:rPr>
        <w:t>
      Сақтандырудың басқа кепілдік берілетін түрлері бойынша міндетті жарналардың мөлшері сақтандырудың кепілдік берілетін түрлері бойынша сақтандыру ұйымы есепке жазған сақтандыру сыйлықақыларының көлемі негізге алына отырып есептеледі.</w:t>
      </w:r>
    </w:p>
    <w:bookmarkStart w:name="z100" w:id="149"/>
    <w:p>
      <w:pPr>
        <w:spacing w:after="0"/>
        <w:ind w:left="0"/>
        <w:jc w:val="both"/>
      </w:pPr>
      <w:r>
        <w:rPr>
          <w:rFonts w:ascii="Times New Roman"/>
          <w:b w:val="false"/>
          <w:i w:val="false"/>
          <w:color w:val="000000"/>
          <w:sz w:val="28"/>
        </w:rPr>
        <w:t>
      2-1. Қазақстан Республикасының заңнамасында белгіленген пруденциялық нормативтер мен өзге де сақталуға міндетті нормалар мен лимиттерді қатысушы-сақтандыру ұйымы бұзған жағдайда, мұндай сақтандыру ұйымы үшін міндетті жарна ставкасы уәкілетті органның нормативтік құқықтық актісінде көзделген тәртіппен ұлғайтылуға тиіс.</w:t>
      </w:r>
    </w:p>
    <w:bookmarkEnd w:id="149"/>
    <w:bookmarkStart w:name="z263" w:id="150"/>
    <w:p>
      <w:pPr>
        <w:spacing w:after="0"/>
        <w:ind w:left="0"/>
        <w:jc w:val="both"/>
      </w:pPr>
      <w:r>
        <w:rPr>
          <w:rFonts w:ascii="Times New Roman"/>
          <w:b w:val="false"/>
          <w:i w:val="false"/>
          <w:color w:val="000000"/>
          <w:sz w:val="28"/>
        </w:rPr>
        <w:t>
      2-2. Сақтандыру төлемдеріне кепілдік беретін резерв:</w:t>
      </w:r>
    </w:p>
    <w:bookmarkEnd w:id="150"/>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7-бабында</w:t>
      </w:r>
      <w:r>
        <w:rPr>
          <w:rFonts w:ascii="Times New Roman"/>
          <w:b w:val="false"/>
          <w:i w:val="false"/>
          <w:color w:val="000000"/>
          <w:sz w:val="28"/>
        </w:rPr>
        <w:t xml:space="preserve"> көзделген Қордың кепілдіктері бойынша міндеттемелерін;</w:t>
      </w:r>
    </w:p>
    <w:p>
      <w:pPr>
        <w:spacing w:after="0"/>
        <w:ind w:left="0"/>
        <w:jc w:val="both"/>
      </w:pPr>
      <w:r>
        <w:rPr>
          <w:rFonts w:ascii="Times New Roman"/>
          <w:b w:val="false"/>
          <w:i w:val="false"/>
          <w:color w:val="000000"/>
          <w:sz w:val="28"/>
        </w:rPr>
        <w:t xml:space="preserve">
      2) осы Заңның 8-бабы </w:t>
      </w:r>
      <w:r>
        <w:rPr>
          <w:rFonts w:ascii="Times New Roman"/>
          <w:b w:val="false"/>
          <w:i w:val="false"/>
          <w:color w:val="000000"/>
          <w:sz w:val="28"/>
        </w:rPr>
        <w:t>2-тармағының</w:t>
      </w:r>
      <w:r>
        <w:rPr>
          <w:rFonts w:ascii="Times New Roman"/>
          <w:b w:val="false"/>
          <w:i w:val="false"/>
          <w:color w:val="000000"/>
          <w:sz w:val="28"/>
        </w:rPr>
        <w:t xml:space="preserve"> 1) және 1-1) тармақшаларында көзделген функцияларды Қордың жүзеге асыруына байланысты шығыстарды, сондай-ақ осы Заңда көзделген жағдайларда жәбірленушінің өміріне, денсаулығына келтірілген зиянды және (немесе) жерлеуге жұмсалған шығыстарды өтеу жөніндегі төлемдерді өтеу үшін пайдаланылады.</w:t>
      </w:r>
    </w:p>
    <w:bookmarkStart w:name="z106" w:id="151"/>
    <w:p>
      <w:pPr>
        <w:spacing w:after="0"/>
        <w:ind w:left="0"/>
        <w:jc w:val="both"/>
      </w:pPr>
      <w:r>
        <w:rPr>
          <w:rFonts w:ascii="Times New Roman"/>
          <w:b w:val="false"/>
          <w:i w:val="false"/>
          <w:color w:val="000000"/>
          <w:sz w:val="28"/>
        </w:rPr>
        <w:t xml:space="preserve">
      3. Осы Заңның 8-бабы 2-тармағының 1) және </w:t>
      </w:r>
      <w:r>
        <w:rPr>
          <w:rFonts w:ascii="Times New Roman"/>
          <w:b w:val="false"/>
          <w:i w:val="false"/>
          <w:color w:val="000000"/>
          <w:sz w:val="28"/>
        </w:rPr>
        <w:t>1-1) тармақшаларында</w:t>
      </w:r>
      <w:r>
        <w:rPr>
          <w:rFonts w:ascii="Times New Roman"/>
          <w:b w:val="false"/>
          <w:i w:val="false"/>
          <w:color w:val="000000"/>
          <w:sz w:val="28"/>
        </w:rPr>
        <w:t xml:space="preserve"> көзделген функцияларды жүзеге асыру үшін сақтандыру төлемдеріне кепілдік беру резерві жеткіліксіз болған жағдайда, Қор қатысушы-сақтандыру ұйымдарының төтенше жарналарын тартады.</w:t>
      </w:r>
    </w:p>
    <w:bookmarkEnd w:id="151"/>
    <w:p>
      <w:pPr>
        <w:spacing w:after="0"/>
        <w:ind w:left="0"/>
        <w:jc w:val="both"/>
      </w:pPr>
      <w:r>
        <w:rPr>
          <w:rFonts w:ascii="Times New Roman"/>
          <w:b w:val="false"/>
          <w:i w:val="false"/>
          <w:color w:val="000000"/>
          <w:sz w:val="28"/>
        </w:rPr>
        <w:t xml:space="preserve">
      Осы Заңның 8-бабы 2-тармағының 1) және </w:t>
      </w:r>
      <w:r>
        <w:rPr>
          <w:rFonts w:ascii="Times New Roman"/>
          <w:b w:val="false"/>
          <w:i w:val="false"/>
          <w:color w:val="000000"/>
          <w:sz w:val="28"/>
        </w:rPr>
        <w:t>1-1) тармақшаларында</w:t>
      </w:r>
      <w:r>
        <w:rPr>
          <w:rFonts w:ascii="Times New Roman"/>
          <w:b w:val="false"/>
          <w:i w:val="false"/>
          <w:color w:val="000000"/>
          <w:sz w:val="28"/>
        </w:rPr>
        <w:t xml:space="preserve"> көзделген функцияларды жүзеге асыру үшін қатысушы-сақтандыру ұйымдарының міндетті және төтенше жарналары есебінен қалыптастырылған сақтандыру төлемдеріне кепілдік беру резерві жеткіліксіз болған жағдайда, Қор өзінің меншікті капиталын "жалпы сақтандыру" саласы не "өмірді сақтандыру" саласы бойынша, сақтандырудың қай саласы бойынша кепілдік берілетініне қарай, сақтандыру ұйымдарына тиесілі акциялардың саны шегінде пайдаланады. Бұл ретте Қордың қатысушы-сақтандыру ұйымдарының міндетті және төтенше жарналарының есебінен қалыптастырылған сақтандыру төлемдеріне кепілдік беру резервінен асатын, осы Заңның 8-бабы 2-тармағының 1) және </w:t>
      </w:r>
      <w:r>
        <w:rPr>
          <w:rFonts w:ascii="Times New Roman"/>
          <w:b w:val="false"/>
          <w:i w:val="false"/>
          <w:color w:val="000000"/>
          <w:sz w:val="28"/>
        </w:rPr>
        <w:t>1-1) тармақшаларында</w:t>
      </w:r>
      <w:r>
        <w:rPr>
          <w:rFonts w:ascii="Times New Roman"/>
          <w:b w:val="false"/>
          <w:i w:val="false"/>
          <w:color w:val="000000"/>
          <w:sz w:val="28"/>
        </w:rPr>
        <w:t xml:space="preserve"> көзделген функцияларды жүзеге асыру бойынша шығыстары қатысушы-сақтандыру ұйымдарының төтенше жарналары есебінен олардың шартты міндеттемелері шегінде өтелуге жатады. </w:t>
      </w:r>
    </w:p>
    <w:p>
      <w:pPr>
        <w:spacing w:after="0"/>
        <w:ind w:left="0"/>
        <w:jc w:val="both"/>
      </w:pPr>
      <w:r>
        <w:rPr>
          <w:rFonts w:ascii="Times New Roman"/>
          <w:b w:val="false"/>
          <w:i w:val="false"/>
          <w:color w:val="000000"/>
          <w:sz w:val="28"/>
        </w:rPr>
        <w:t>
      Осы Заңда көзделген, жәбірленушінің өміріне, денсаулығына келтірілген зиянды және (немесе) жерлеуге жұмсалған шығыстарды өтеу бойынша төлемдерді жүзеге асыру үшін зиянды өтеу резерві жеткіліксіз болған жағдайда, Қор ағымдағы тоқсанның соңына дейін Қордың директорлар кеңесі белгілеген мөлшерде сақтандыру төлемдеріне кепілдік беру резервінің қаражатын пайдалануға құқылы. Қор сақтандыру төлемдеріне кепілдік беру резервін қалпына келтіру үшін сақтандыру төлемдеріне кепілдік беру резервінің пайдаланылған сомасы мөлшерінде төтенше жарналар тартады.</w:t>
      </w:r>
    </w:p>
    <w:bookmarkStart w:name="z107" w:id="152"/>
    <w:p>
      <w:pPr>
        <w:spacing w:after="0"/>
        <w:ind w:left="0"/>
        <w:jc w:val="both"/>
      </w:pPr>
      <w:r>
        <w:rPr>
          <w:rFonts w:ascii="Times New Roman"/>
          <w:b w:val="false"/>
          <w:i w:val="false"/>
          <w:color w:val="000000"/>
          <w:sz w:val="28"/>
        </w:rPr>
        <w:t>
      4. Аннуитеттік сақтандыру шарттары бойынша қатысушы-сақтандыру ұйымының төтенше жарналарының мөлшері соңғы есепті күнге сақтандырудың осы түрлері бойынша Қорға қатысушы-барлық сақтандыру ұйымдарының қалыптастырылған сақтандыру резервтерінің жалпы көлеміндегі сақтандыру ұйымы қалыптастырған сақтандыру резервтерінің үлесіне пропорционалды түрде айқындалады.</w:t>
      </w:r>
    </w:p>
    <w:bookmarkEnd w:id="152"/>
    <w:p>
      <w:pPr>
        <w:spacing w:after="0"/>
        <w:ind w:left="0"/>
        <w:jc w:val="both"/>
      </w:pPr>
      <w:r>
        <w:rPr>
          <w:rFonts w:ascii="Times New Roman"/>
          <w:b w:val="false"/>
          <w:i w:val="false"/>
          <w:color w:val="000000"/>
          <w:sz w:val="28"/>
        </w:rPr>
        <w:t xml:space="preserve">
      Сақтандырудың басқа кепілдік берілетін түрлері бойынша қатысушы-сақтандыру ұйымының төтенше жарналарының мөлшері ағымдағы есепті кезеңде сақтандырудың осы түрлері бойынша Қорға қатысушы-барлық сақтандыру ұйымдарының сақтандыру сыйлықақыларының жалпы көлеміндегі өзі жасасқан міндетті сақтандыру шарттары бойынша сақтандыру сыйлықақыларының үлесіне пропорционалды түрде айқындалады. </w:t>
      </w:r>
    </w:p>
    <w:p>
      <w:pPr>
        <w:spacing w:after="0"/>
        <w:ind w:left="0"/>
        <w:jc w:val="both"/>
      </w:pPr>
      <w:r>
        <w:rPr>
          <w:rFonts w:ascii="Times New Roman"/>
          <w:b w:val="false"/>
          <w:i w:val="false"/>
          <w:color w:val="000000"/>
          <w:sz w:val="28"/>
        </w:rPr>
        <w:t>
      Төтенше жарналарды төлеу тәртібі мен мерзімдері уәкілетті органның нормативтік құқықтық актілерінде белгіленеді.</w:t>
      </w:r>
    </w:p>
    <w:bookmarkStart w:name="z108" w:id="153"/>
    <w:p>
      <w:pPr>
        <w:spacing w:after="0"/>
        <w:ind w:left="0"/>
        <w:jc w:val="both"/>
      </w:pPr>
      <w:r>
        <w:rPr>
          <w:rFonts w:ascii="Times New Roman"/>
          <w:b w:val="false"/>
          <w:i w:val="false"/>
          <w:color w:val="000000"/>
          <w:sz w:val="28"/>
        </w:rPr>
        <w:t>
      5. Осы Заңның 8-бабы 2-тармағының 1) және 1-1) тармақшаларында көзделген функцияларды жүзеге асыру үшін сақтандыру төлемдеріне кепілдік беру резерві және өз капиталы жеткіліксіз болған кезде Қазақстан Республикасының Ұлттық Банкі, Қазақстан Республикасының Үкіметі және өзге де ұйымдар Қорға қарыз беруге құқылы, бұл қатысушы-сақтандыру ұйымдарының төтенше жарналары есебінен өтелуге жатады.</w:t>
      </w:r>
    </w:p>
    <w:bookmarkEnd w:id="153"/>
    <w:bookmarkStart w:name="z109" w:id="154"/>
    <w:p>
      <w:pPr>
        <w:spacing w:after="0"/>
        <w:ind w:left="0"/>
        <w:jc w:val="both"/>
      </w:pPr>
      <w:r>
        <w:rPr>
          <w:rFonts w:ascii="Times New Roman"/>
          <w:b w:val="false"/>
          <w:i w:val="false"/>
          <w:color w:val="000000"/>
          <w:sz w:val="28"/>
        </w:rPr>
        <w:t xml:space="preserve">
      6. Сақтандыру қызметін жүзеге асыру құқығына берілген лицензияның қолданылуын тоқтата тұру қатысушы-сақтандыру ұйымын міндетті және төтенше жарналар төлеуден босатпайды. </w:t>
      </w:r>
    </w:p>
    <w:bookmarkEnd w:id="154"/>
    <w:bookmarkStart w:name="z110" w:id="155"/>
    <w:p>
      <w:pPr>
        <w:spacing w:after="0"/>
        <w:ind w:left="0"/>
        <w:jc w:val="both"/>
      </w:pPr>
      <w:r>
        <w:rPr>
          <w:rFonts w:ascii="Times New Roman"/>
          <w:b w:val="false"/>
          <w:i w:val="false"/>
          <w:color w:val="000000"/>
          <w:sz w:val="28"/>
        </w:rPr>
        <w:t>
      7. Қатысушы-сақтандыру ұйымы (Қазақстан Республикасы бейрезидент-сақтандыру ұйымының филиалын қоспағанда) сақтандыру қызметін жүзеге асыру құқығына арналған лицензиядан айрылған күннен бастап қатысушы-сақтандыру ұйымының міндетті және төтенше жарналарды төлеу міндеттемелері соттың қатысушы-сақтандыру ұйымын мәжбүрлеп тарату туралы шешімі заңды күшіне енгенге дейін тоқтатыла тұрады.</w:t>
      </w:r>
    </w:p>
    <w:bookmarkEnd w:id="155"/>
    <w:p>
      <w:pPr>
        <w:spacing w:after="0"/>
        <w:ind w:left="0"/>
        <w:jc w:val="both"/>
      </w:pPr>
      <w:r>
        <w:rPr>
          <w:rFonts w:ascii="Times New Roman"/>
          <w:b w:val="false"/>
          <w:i w:val="false"/>
          <w:color w:val="000000"/>
          <w:sz w:val="28"/>
        </w:rPr>
        <w:t>
      Қатысушы-сақтандыру ұйымының (Қазақстан Республикасы бейрезидент-сақтандыру ұйымының филиалын қоспағанда) міндетті және төтенше жарналарды төлеу міндеттемелері соттың оны мәжбүрлеп тарату туралы шешімі заңды күшіне енген күннен бастап тоқтатылады.</w:t>
      </w:r>
    </w:p>
    <w:p>
      <w:pPr>
        <w:spacing w:after="0"/>
        <w:ind w:left="0"/>
        <w:jc w:val="both"/>
      </w:pPr>
      <w:r>
        <w:rPr>
          <w:rFonts w:ascii="Times New Roman"/>
          <w:b w:val="false"/>
          <w:i w:val="false"/>
          <w:color w:val="000000"/>
          <w:sz w:val="28"/>
        </w:rPr>
        <w:t xml:space="preserve">
      Қазақстан Республикасы бейрезидент-сақтандыру ұйымы филиалының міндетті және төтенше жарналарды төлеу міндеттемелері уәкілетті орган Қазақстан Республикасы бейрезидент-сақтандыру ұйымының филиалын сақтандыру қызметін жүзеге асыру құқығына арналған лицензиядан айыру туралы шешім қабылдаған күннен бастап тоқтатылады. </w:t>
      </w:r>
    </w:p>
    <w:p>
      <w:pPr>
        <w:spacing w:after="0"/>
        <w:ind w:left="0"/>
        <w:jc w:val="both"/>
      </w:pPr>
      <w:r>
        <w:rPr>
          <w:rFonts w:ascii="Times New Roman"/>
          <w:b w:val="false"/>
          <w:i w:val="false"/>
          <w:color w:val="000000"/>
          <w:sz w:val="28"/>
        </w:rPr>
        <w:t>
      Осы Заңға сәйкес қатысушы-сақтандыру ұйымдары төлеген міндетті және төтенше жарналар қайтарылуға жатпайды.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өзгерістер енгізілді - ҚР 2007.05.07 </w:t>
      </w:r>
      <w:r>
        <w:rPr>
          <w:rFonts w:ascii="Times New Roman"/>
          <w:b w:val="false"/>
          <w:i w:val="false"/>
          <w:color w:val="00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Шартты міндеттемелерді қалыптастыру</w:t>
      </w:r>
    </w:p>
    <w:p>
      <w:pPr>
        <w:spacing w:after="0"/>
        <w:ind w:left="0"/>
        <w:jc w:val="both"/>
      </w:pPr>
      <w:r>
        <w:rPr>
          <w:rFonts w:ascii="Times New Roman"/>
          <w:b w:val="false"/>
          <w:i w:val="false"/>
          <w:color w:val="000000"/>
          <w:sz w:val="28"/>
        </w:rPr>
        <w:t xml:space="preserve">
      1. Қатысушы-сақтандыру ұйымы шартты міндеттемелерді қалыптастыруға және есепке алуға міндетті. </w:t>
      </w:r>
    </w:p>
    <w:p>
      <w:pPr>
        <w:spacing w:after="0"/>
        <w:ind w:left="0"/>
        <w:jc w:val="both"/>
      </w:pPr>
      <w:r>
        <w:rPr>
          <w:rFonts w:ascii="Times New Roman"/>
          <w:b w:val="false"/>
          <w:i w:val="false"/>
          <w:color w:val="000000"/>
          <w:sz w:val="28"/>
        </w:rPr>
        <w:t>
      Қорға қатысушы-сақтандыру ұйымы аннуитеттік сақтандыру шарттары бойынша шартты міндеттемелердің мөлшерін қалыптастырылған сақтандыру резервтерінің көлемін негізге ала отырып есептейді.</w:t>
      </w:r>
    </w:p>
    <w:p>
      <w:pPr>
        <w:spacing w:after="0"/>
        <w:ind w:left="0"/>
        <w:jc w:val="both"/>
      </w:pPr>
      <w:r>
        <w:rPr>
          <w:rFonts w:ascii="Times New Roman"/>
          <w:b w:val="false"/>
          <w:i w:val="false"/>
          <w:color w:val="000000"/>
          <w:sz w:val="28"/>
        </w:rPr>
        <w:t>
      Қорға қатысушы-сақтандыру ұйымы сақтандырудың басқа кепілдік берілетін түрлері бойынша шартты міндеттемелердің мөлшерін сақтандырудың кепілдік берілетін түрлері бойынша оның сақтандыру сыйлықақыларының көлемін және шартты міндеттемелердің мөлшерлемесін негізге ала отырып есептейді.</w:t>
      </w:r>
    </w:p>
    <w:p>
      <w:pPr>
        <w:spacing w:after="0"/>
        <w:ind w:left="0"/>
        <w:jc w:val="both"/>
      </w:pPr>
      <w:r>
        <w:rPr>
          <w:rFonts w:ascii="Times New Roman"/>
          <w:b w:val="false"/>
          <w:i w:val="false"/>
          <w:color w:val="000000"/>
          <w:sz w:val="28"/>
        </w:rPr>
        <w:t>
      2. Шартты міндеттемелердің мөлшерлемесін есептеу әдістемесі, оларды қалыптастыру және есепке алу тәртібі уәкілетті органның нормативтік құқықтық актілерінде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r>
        <w:br/>
      </w:r>
      <w:r>
        <w:rPr>
          <w:rFonts w:ascii="Times New Roman"/>
          <w:b w:val="false"/>
          <w:i w:val="false"/>
          <w:color w:val="000000"/>
          <w:sz w:val="28"/>
        </w:rPr>
        <w:t>
</w:t>
      </w:r>
    </w:p>
    <w:bookmarkStart w:name="z18" w:id="156"/>
    <w:p>
      <w:pPr>
        <w:spacing w:after="0"/>
        <w:ind w:left="0"/>
        <w:jc w:val="left"/>
      </w:pPr>
      <w:r>
        <w:rPr>
          <w:rFonts w:ascii="Times New Roman"/>
          <w:b/>
          <w:i w:val="false"/>
          <w:color w:val="000000"/>
        </w:rPr>
        <w:t xml:space="preserve"> 14-бап. Міндетті және төтенше жарналарды төлеу жөніндегі міндеттемелерді тиісінше орындамау </w:t>
      </w:r>
    </w:p>
    <w:bookmarkEnd w:id="156"/>
    <w:p>
      <w:pPr>
        <w:spacing w:after="0"/>
        <w:ind w:left="0"/>
        <w:jc w:val="both"/>
      </w:pPr>
      <w:r>
        <w:rPr>
          <w:rFonts w:ascii="Times New Roman"/>
          <w:b w:val="false"/>
          <w:i w:val="false"/>
          <w:color w:val="000000"/>
          <w:sz w:val="28"/>
        </w:rPr>
        <w:t>
      1. Міндетті немесе төтенше жарналарды төлемеген, уақтылы төлемеген не толық көлемінде төлемеген жағдайда, Қор қатысушы-сақтандыру ұйымының осы Заң бойынша өз міндеттемелерін тиісінше орындамағаны туралы жеті жұмыс күні ішінде уәкілетті органға хабарлауға міндетті.</w:t>
      </w:r>
    </w:p>
    <w:bookmarkStart w:name="z112" w:id="157"/>
    <w:p>
      <w:pPr>
        <w:spacing w:after="0"/>
        <w:ind w:left="0"/>
        <w:jc w:val="both"/>
      </w:pPr>
      <w:r>
        <w:rPr>
          <w:rFonts w:ascii="Times New Roman"/>
          <w:b w:val="false"/>
          <w:i w:val="false"/>
          <w:color w:val="000000"/>
          <w:sz w:val="28"/>
        </w:rPr>
        <w:t>
      2. Уәкiлеттi орган Қордан қатысушы-сақтандыру ұйымының мiндеттi және төтенше жарналарды төлеу жөнiндегi мiндеттемелерiн тиiсiнше орындамағаны туралы хабарлама алған кезде мұндай сақтандыру ұйымына Қазақстан Республикасының сақтандыру және сақтандыру қызметі туралы заңнамасында көзделген санкцияларды және қадағалап ден қою шараларын қолданады.</w:t>
      </w:r>
    </w:p>
    <w:bookmarkEnd w:id="1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2012.04.27 </w:t>
      </w:r>
      <w:r>
        <w:rPr>
          <w:rFonts w:ascii="Times New Roman"/>
          <w:b w:val="false"/>
          <w:i w:val="false"/>
          <w:color w:val="000000"/>
          <w:sz w:val="28"/>
        </w:rPr>
        <w:t>№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19" w:id="158"/>
    <w:p>
      <w:pPr>
        <w:spacing w:after="0"/>
        <w:ind w:left="0"/>
        <w:jc w:val="left"/>
      </w:pPr>
      <w:r>
        <w:rPr>
          <w:rFonts w:ascii="Times New Roman"/>
          <w:b/>
          <w:i w:val="false"/>
          <w:color w:val="000000"/>
        </w:rPr>
        <w:t xml:space="preserve"> 5-тарау. Кепілдік төлемдері және өзге де қорғау шаралары</w:t>
      </w:r>
    </w:p>
    <w:bookmarkEnd w:id="158"/>
    <w:bookmarkStart w:name="z20" w:id="159"/>
    <w:p>
      <w:pPr>
        <w:spacing w:after="0"/>
        <w:ind w:left="0"/>
        <w:jc w:val="left"/>
      </w:pPr>
      <w:r>
        <w:rPr>
          <w:rFonts w:ascii="Times New Roman"/>
          <w:b/>
          <w:i w:val="false"/>
          <w:color w:val="000000"/>
        </w:rPr>
        <w:t xml:space="preserve"> 15-бап. Сақтандырудың міндетті сыныптары бойынша кепілдік төлемді жүзеге асыру негіздері мен тәртібі</w:t>
      </w:r>
    </w:p>
    <w:bookmarkEnd w:id="159"/>
    <w:p>
      <w:pPr>
        <w:spacing w:after="0"/>
        <w:ind w:left="0"/>
        <w:jc w:val="both"/>
      </w:pPr>
      <w:r>
        <w:rPr>
          <w:rFonts w:ascii="Times New Roman"/>
          <w:b w:val="false"/>
          <w:i w:val="false"/>
          <w:color w:val="ff0000"/>
          <w:sz w:val="28"/>
        </w:rPr>
        <w:t xml:space="preserve">
      Ескерту. 15-баптың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1. Қатысушы-сақтандыру ұйымын мәжбүрлеп тарату туралы сот шешімі заңды күшіне енген күннен бастап кредитордың Қордан кепілдік төлемін жүзеге асыру жөнінде талап ету құқығы туындайды.</w:t>
      </w:r>
    </w:p>
    <w:bookmarkStart w:name="z113" w:id="160"/>
    <w:p>
      <w:pPr>
        <w:spacing w:after="0"/>
        <w:ind w:left="0"/>
        <w:jc w:val="both"/>
      </w:pPr>
      <w:r>
        <w:rPr>
          <w:rFonts w:ascii="Times New Roman"/>
          <w:b w:val="false"/>
          <w:i w:val="false"/>
          <w:color w:val="000000"/>
          <w:sz w:val="28"/>
        </w:rPr>
        <w:t xml:space="preserve">
      Кепілдік төлемін алуға кредиторлар: </w:t>
      </w:r>
    </w:p>
    <w:bookmarkEnd w:id="160"/>
    <w:p>
      <w:pPr>
        <w:spacing w:after="0"/>
        <w:ind w:left="0"/>
        <w:jc w:val="both"/>
      </w:pPr>
      <w:r>
        <w:rPr>
          <w:rFonts w:ascii="Times New Roman"/>
          <w:b w:val="false"/>
          <w:i w:val="false"/>
          <w:color w:val="000000"/>
          <w:sz w:val="28"/>
        </w:rPr>
        <w:t>
      1) мәжбүрлеп таратылатын сақтандыру ұйымы сақтандыру төлемінен заңсыз бас тартқан (толық немесе ішінара) не оны толық көлемде жүзеге асырмағанда, сақтандыру шарттары бойынша оны мәжбүрлеп тарату туралы сот шешімі заңды күшіне енгенге дейінгі кезеңде барлық басталған сақтандыру жағдайлары бойынша;</w:t>
      </w:r>
    </w:p>
    <w:bookmarkStart w:name="z114" w:id="161"/>
    <w:p>
      <w:pPr>
        <w:spacing w:after="0"/>
        <w:ind w:left="0"/>
        <w:jc w:val="both"/>
      </w:pPr>
      <w:r>
        <w:rPr>
          <w:rFonts w:ascii="Times New Roman"/>
          <w:b w:val="false"/>
          <w:i w:val="false"/>
          <w:color w:val="000000"/>
          <w:sz w:val="28"/>
        </w:rPr>
        <w:t xml:space="preserve">
      2) сақтандыру ұйымын мәжбүрлеп тарату туралы сот шешімі заңды күшіне енген күннен бастап "Сақтандыру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тәртіппен мәжбүрлеп таратылатын сақтандыру (қайта сақтандыру) ұйымының сақтандыру портфелін берген (қабылдаған) күнге дейінгі кезеңде туындаған сақтандыру жағдайлары бойынша құқылы.</w:t>
      </w:r>
    </w:p>
    <w:bookmarkEnd w:id="161"/>
    <w:bookmarkStart w:name="z115" w:id="162"/>
    <w:p>
      <w:pPr>
        <w:spacing w:after="0"/>
        <w:ind w:left="0"/>
        <w:jc w:val="both"/>
      </w:pPr>
      <w:r>
        <w:rPr>
          <w:rFonts w:ascii="Times New Roman"/>
          <w:b w:val="false"/>
          <w:i w:val="false"/>
          <w:color w:val="000000"/>
          <w:sz w:val="28"/>
        </w:rPr>
        <w:t xml:space="preserve">
      2. Кредитордың осы баптың 1-тармағының 1) тармақшасында көзделген негіздерде Қордан талап ету құқығы туындаған жағдайда, кредитор қатысушы-сақтандыру ұйымын мәжбүрлеп тарату туралы сот шешімі заңды күшіне енген күннен бастап екі ай ішінде Қорға кепілдік төлемін жүзеге асыру жөнінде жазбаша өтініш беруге құқылы. </w:t>
      </w:r>
    </w:p>
    <w:bookmarkEnd w:id="162"/>
    <w:p>
      <w:pPr>
        <w:spacing w:after="0"/>
        <w:ind w:left="0"/>
        <w:jc w:val="both"/>
      </w:pPr>
      <w:r>
        <w:rPr>
          <w:rFonts w:ascii="Times New Roman"/>
          <w:b w:val="false"/>
          <w:i w:val="false"/>
          <w:color w:val="000000"/>
          <w:sz w:val="28"/>
        </w:rPr>
        <w:t>
      Растайтын құжаттар болмаған жағдайда, кредитор мәжбүрлеп таратылатын сақтандыру ұйымының тарату комиссиясына сақтандыру төлемін жүзеге асыру жөнінде өтініш (шағым) беруге құқылы.</w:t>
      </w:r>
    </w:p>
    <w:bookmarkStart w:name="z116" w:id="163"/>
    <w:p>
      <w:pPr>
        <w:spacing w:after="0"/>
        <w:ind w:left="0"/>
        <w:jc w:val="both"/>
      </w:pPr>
      <w:r>
        <w:rPr>
          <w:rFonts w:ascii="Times New Roman"/>
          <w:b w:val="false"/>
          <w:i w:val="false"/>
          <w:color w:val="000000"/>
          <w:sz w:val="28"/>
        </w:rPr>
        <w:t xml:space="preserve">
      3. Осы баптың 1-тармағының 2) тармақшасында көзделген жағдайда сақтандыру шарты бойынша сақтандыру жағдайы басталған кезде кредитор сақтандыру (кепілдік) төлемін жүзеге асыру жөніндегі талаппен тікелей Қорға не Қордың қатысушысы-сақтандыру ұйымына жүгінуге құқылы. </w:t>
      </w:r>
    </w:p>
    <w:bookmarkEnd w:id="163"/>
    <w:p>
      <w:pPr>
        <w:spacing w:after="0"/>
        <w:ind w:left="0"/>
        <w:jc w:val="both"/>
      </w:pPr>
      <w:r>
        <w:rPr>
          <w:rFonts w:ascii="Times New Roman"/>
          <w:b w:val="false"/>
          <w:i w:val="false"/>
          <w:color w:val="000000"/>
          <w:sz w:val="28"/>
        </w:rPr>
        <w:t>
      Кредитордың талабын алғаннан кейін қатысушы-сақтандыру ұйымы не Қор Қазақстан Республикасының заңнамалық актілерінде немесе сақтандыру шартында көзделген тәртіппен сақтандыру жағдайын және келтірілген зиян мөлшерін айқындау бойынша жұмыс жүргізеді.</w:t>
      </w:r>
    </w:p>
    <w:bookmarkStart w:name="z117" w:id="164"/>
    <w:p>
      <w:pPr>
        <w:spacing w:after="0"/>
        <w:ind w:left="0"/>
        <w:jc w:val="both"/>
      </w:pPr>
      <w:r>
        <w:rPr>
          <w:rFonts w:ascii="Times New Roman"/>
          <w:b w:val="false"/>
          <w:i w:val="false"/>
          <w:color w:val="000000"/>
          <w:sz w:val="28"/>
        </w:rPr>
        <w:t>
      4. Кредитор не қатысушы-сақтандыру ұйымы кепілдік төлемін жүзеге асыру үшін қажетті құжаттардың толық топтамасын табыс еткеннен кейін Қор кепілдік төлемін жүзеге асыру туралы не кепілдік төлемін жүзеге асырудан бас тарту туралы шешім қабылдайды.</w:t>
      </w:r>
    </w:p>
    <w:bookmarkEnd w:id="164"/>
    <w:bookmarkStart w:name="z118" w:id="165"/>
    <w:p>
      <w:pPr>
        <w:spacing w:after="0"/>
        <w:ind w:left="0"/>
        <w:jc w:val="both"/>
      </w:pPr>
      <w:r>
        <w:rPr>
          <w:rFonts w:ascii="Times New Roman"/>
          <w:b w:val="false"/>
          <w:i w:val="false"/>
          <w:color w:val="000000"/>
          <w:sz w:val="28"/>
        </w:rPr>
        <w:t>
      5. Қор қатысушы-сақтандыру ұйымдарының осы баптың 3-тармағында көзделген іс-шараларды, бүлінген мүлікті бағалау жүргізуге арналған шығыстарды қоса алғанда, жүзеге асыруға байланысты шығыстарын нақты шығыстар мөлшерінде, бірақ жеті айлық есептік көрсеткіштен аспайтын мөлшерде өтейді.</w:t>
      </w:r>
    </w:p>
    <w:bookmarkEnd w:id="165"/>
    <w:bookmarkStart w:name="z119" w:id="166"/>
    <w:p>
      <w:pPr>
        <w:spacing w:after="0"/>
        <w:ind w:left="0"/>
        <w:jc w:val="both"/>
      </w:pPr>
      <w:r>
        <w:rPr>
          <w:rFonts w:ascii="Times New Roman"/>
          <w:b w:val="false"/>
          <w:i w:val="false"/>
          <w:color w:val="000000"/>
          <w:sz w:val="28"/>
        </w:rPr>
        <w:t>
      6. Кепілдік төлемінің, оның ішінде сақтандырудың аннуитеттік сыныптары бойынша ерекшеліктері, тәртібі және мөлшерлері осы Заңға және уәкілетті органның нормативтік құқықтық актілеріне сәйкес айқындалады.</w:t>
      </w:r>
    </w:p>
    <w:bookmarkEnd w:id="166"/>
    <w:bookmarkStart w:name="z120" w:id="167"/>
    <w:p>
      <w:pPr>
        <w:spacing w:after="0"/>
        <w:ind w:left="0"/>
        <w:jc w:val="both"/>
      </w:pPr>
      <w:r>
        <w:rPr>
          <w:rFonts w:ascii="Times New Roman"/>
          <w:b w:val="false"/>
          <w:i w:val="false"/>
          <w:color w:val="000000"/>
          <w:sz w:val="28"/>
        </w:rPr>
        <w:t>
      7. Кредитордың моральдық залалы, алынбаған пайдасы, сақтандыру шарты бойынша тұрақсыздық төлемі және мәжбүрлеп таратылатын сақтандыру (қайта сақтандыру) ұйымынан сот тәртібімен бұрын өндіріп алынған өзге де шығыстар кепілдік төлемімен жабылмайды.</w:t>
      </w:r>
    </w:p>
    <w:bookmarkEnd w:id="167"/>
    <w:bookmarkStart w:name="z121" w:id="168"/>
    <w:p>
      <w:pPr>
        <w:spacing w:after="0"/>
        <w:ind w:left="0"/>
        <w:jc w:val="both"/>
      </w:pPr>
      <w:r>
        <w:rPr>
          <w:rFonts w:ascii="Times New Roman"/>
          <w:b w:val="false"/>
          <w:i w:val="false"/>
          <w:color w:val="000000"/>
          <w:sz w:val="28"/>
        </w:rPr>
        <w:t>
      8. Кредиторларға кепілдік төлем тараптардың келісімі бойынша тікелей Қордан немесе агент банк арқылы кредитордың банктік шотына қолма-қол емес нысанда не қолма-қол ақшамен жүзеге асырылады.</w:t>
      </w:r>
    </w:p>
    <w:bookmarkEnd w:id="168"/>
    <w:bookmarkStart w:name="z122" w:id="169"/>
    <w:p>
      <w:pPr>
        <w:spacing w:after="0"/>
        <w:ind w:left="0"/>
        <w:jc w:val="both"/>
      </w:pPr>
      <w:r>
        <w:rPr>
          <w:rFonts w:ascii="Times New Roman"/>
          <w:b w:val="false"/>
          <w:i w:val="false"/>
          <w:color w:val="000000"/>
          <w:sz w:val="28"/>
        </w:rPr>
        <w:t xml:space="preserve">
      9. Мәжбүрлеп таратылатын сақтандыру ұйымының кредиторына кепілдік төлемін жүзеге асырылған күннен бастап кредитордың сақтандыру шарты бойынша талап ету құқығы жүзеге асырылған кепілдік төлемі көлемінде Қорға ауысады. </w:t>
      </w:r>
    </w:p>
    <w:bookmarkEnd w:id="169"/>
    <w:p>
      <w:pPr>
        <w:spacing w:after="0"/>
        <w:ind w:left="0"/>
        <w:jc w:val="both"/>
      </w:pPr>
      <w:r>
        <w:rPr>
          <w:rFonts w:ascii="Times New Roman"/>
          <w:b w:val="false"/>
          <w:i w:val="false"/>
          <w:color w:val="000000"/>
          <w:sz w:val="28"/>
        </w:rPr>
        <w:t>
      Қор кредитордың өзіне ауысқан талап ету құқығын, сондай-ақ кепілдік төлемін жүзеге асыруға байланысты шығыстарды өтеу жөніндегі талабын Қазақстан Республикасының заңнамасында көзделген тәртіппен мәжбүрлеп таратылатын сақтандыру ұйымының тарату комиссиясына (бұдан әрі - тарату комиссиясы) ұсынады.</w:t>
      </w:r>
    </w:p>
    <w:bookmarkStart w:name="z264" w:id="170"/>
    <w:p>
      <w:pPr>
        <w:spacing w:after="0"/>
        <w:ind w:left="0"/>
        <w:jc w:val="both"/>
      </w:pPr>
      <w:r>
        <w:rPr>
          <w:rFonts w:ascii="Times New Roman"/>
          <w:b w:val="false"/>
          <w:i w:val="false"/>
          <w:color w:val="000000"/>
          <w:sz w:val="28"/>
        </w:rPr>
        <w:t>
      10. Қор қатысушы-сақтандыру ұйымын мәжбүрлеп тарату туралы сот шешімі заңды күшіне енген көшірмені алған күнінен бастап он жұмыс күні ішінде Қазақстан Республикасының бүкіл аумағында таратылатын мерзімді басылымдарда мәжбүрлеп таратылатын сақтандыру (қайта сақтандыру) ұйымының кредиторларына туындаған сақтандыру жағдайлары бойынша кепілдік төлемдерінің жүзеге асырылуы туралы хабарламаны қазақ және орыс тілдерінде жариялайды.</w:t>
      </w:r>
    </w:p>
    <w:bookmarkEnd w:id="1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2-тармақтан</w:t>
      </w:r>
      <w:r>
        <w:rPr>
          <w:rFonts w:ascii="Times New Roman"/>
          <w:b w:val="false"/>
          <w:i w:val="false"/>
          <w:color w:val="ff0000"/>
          <w:sz w:val="28"/>
        </w:rPr>
        <w:t xml:space="preserve"> қараңыз), өзгерту енгізілді - 2009.12.30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15-1-бап. Сақтандырудың кепілдік берілетін аннуитетті сыныптары бойынша кепілдік төлемді жүзеге асыру негіздері мен тәртібі</w:t>
      </w:r>
    </w:p>
    <w:bookmarkStart w:name="z329" w:id="171"/>
    <w:p>
      <w:pPr>
        <w:spacing w:after="0"/>
        <w:ind w:left="0"/>
        <w:jc w:val="both"/>
      </w:pPr>
      <w:r>
        <w:rPr>
          <w:rFonts w:ascii="Times New Roman"/>
          <w:b w:val="false"/>
          <w:i w:val="false"/>
          <w:color w:val="000000"/>
          <w:sz w:val="28"/>
        </w:rPr>
        <w:t>
      1. Кепілдік төлемді жүзеге асыру бойынша Қорға талап қою құқығы кредиторда уәкілетті органның сақтандыру ұйымын лицензиядан айыру туралы шешім қабылдау негізі бойынша ол тағайындаған уақытша әкімшілік Қорға "Сақтандыру қызметі туралы" Қазақстан Республикасының Заңында белгіленген мерзімдерде осы баптың 2-тармағының 1) тармақшасына сәйкес кепілдіктер берілетін аннуитеттік сақтандыру шарттарының тізілімін берген күннен бастап екі жұмыс күні өткен соң туындайды.</w:t>
      </w:r>
    </w:p>
    <w:bookmarkEnd w:id="171"/>
    <w:bookmarkStart w:name="z330" w:id="172"/>
    <w:p>
      <w:pPr>
        <w:spacing w:after="0"/>
        <w:ind w:left="0"/>
        <w:jc w:val="both"/>
      </w:pPr>
      <w:r>
        <w:rPr>
          <w:rFonts w:ascii="Times New Roman"/>
          <w:b w:val="false"/>
          <w:i w:val="false"/>
          <w:color w:val="000000"/>
          <w:sz w:val="28"/>
        </w:rPr>
        <w:t>
      2. Кредиторлардың:</w:t>
      </w:r>
    </w:p>
    <w:bookmarkEnd w:id="172"/>
    <w:bookmarkStart w:name="z331" w:id="173"/>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7-бабы</w:t>
      </w:r>
      <w:r>
        <w:rPr>
          <w:rFonts w:ascii="Times New Roman"/>
          <w:b w:val="false"/>
          <w:i w:val="false"/>
          <w:color w:val="000000"/>
          <w:sz w:val="28"/>
        </w:rPr>
        <w:t xml:space="preserve"> 2-1-тармағының 4) тармақшасында көзделген, уәкілетті органның сақтандыру ұйымын лицензиядан айыру туралы шешім қабылдау негізі бойынша ол уақытша әкімшілікті тағайындаған кезде қолданыста болатын аннуитеттік сақтандыру шарттары бойынша;</w:t>
      </w:r>
    </w:p>
    <w:bookmarkEnd w:id="173"/>
    <w:bookmarkStart w:name="z332" w:id="174"/>
    <w:p>
      <w:pPr>
        <w:spacing w:after="0"/>
        <w:ind w:left="0"/>
        <w:jc w:val="both"/>
      </w:pPr>
      <w:r>
        <w:rPr>
          <w:rFonts w:ascii="Times New Roman"/>
          <w:b w:val="false"/>
          <w:i w:val="false"/>
          <w:color w:val="000000"/>
          <w:sz w:val="28"/>
        </w:rPr>
        <w:t>
      2) уәкілетті орган уақытша әкімшілікті тағайындаған күннен бастап уақытша әкімшіліктің сақтандыру портфелін беруі мүмкін болмаған кезде және заңды тұлғаның (жұмыс берушінің) қызметі тоқтатылған (таратылған) кезде қызметкердің кәсіби еңбекке жарамдылығын жоғалту дәрежесін белгілеуге немесе ұзартуға (қайта куәландыруға) байланысты жасалған аннуитеттік сақтандыру шарттары бойынша кепілдік төлемді алуға құқығы бар.</w:t>
      </w:r>
    </w:p>
    <w:bookmarkEnd w:id="174"/>
    <w:p>
      <w:pPr>
        <w:spacing w:after="0"/>
        <w:ind w:left="0"/>
        <w:jc w:val="both"/>
      </w:pPr>
      <w:r>
        <w:rPr>
          <w:rFonts w:ascii="Times New Roman"/>
          <w:b w:val="false"/>
          <w:i w:val="false"/>
          <w:color w:val="000000"/>
          <w:sz w:val="28"/>
        </w:rPr>
        <w:t>
      Кредиторлардың осы тармақтың бірінші бөлігінде көрсетілген кепілдік төлемдерді алу құқықтары "Сақтандыру қызметі туралы" Қазақстан Республикасының Заңында көзделген тәртіппен қатысушы-таратылатын сақтандыру ұйымының сақтандыру портфелі "өмірді сақтандыру" саласы бойынша лицензиясы бар басқа сақтандыру ұйымына берілген күнге дейін қолданылады.</w:t>
      </w:r>
    </w:p>
    <w:p>
      <w:pPr>
        <w:spacing w:after="0"/>
        <w:ind w:left="0"/>
        <w:jc w:val="both"/>
      </w:pPr>
      <w:r>
        <w:rPr>
          <w:rFonts w:ascii="Times New Roman"/>
          <w:b w:val="false"/>
          <w:i w:val="false"/>
          <w:color w:val="000000"/>
          <w:sz w:val="28"/>
        </w:rPr>
        <w:t>
      Осы тармақтың бірінші бөлігінің 2) тармақшасында көзделген негіздер бойынша кепілдік төлемді жүзеге асыру бойынша Қорға талап қою құқығының туындауына байланысты жеке тұлға Қорға өтініш жасаған жағдайда, Қор сақтандыру төлемін осы Заңда көзделген тәртіппен және талаптармен сақтандыру ұйымының уақытша әкімшілігінен алынған құжаттар негізінде жүзеге асырады.</w:t>
      </w:r>
    </w:p>
    <w:bookmarkStart w:name="z333" w:id="175"/>
    <w:p>
      <w:pPr>
        <w:spacing w:after="0"/>
        <w:ind w:left="0"/>
        <w:jc w:val="both"/>
      </w:pPr>
      <w:r>
        <w:rPr>
          <w:rFonts w:ascii="Times New Roman"/>
          <w:b w:val="false"/>
          <w:i w:val="false"/>
          <w:color w:val="000000"/>
          <w:sz w:val="28"/>
        </w:rPr>
        <w:t xml:space="preserve">
      3. Қор уақытша әкімшіліктен аннуитеттік сақтандыру шарттарының тізілімін алғаннан кейін екі жұмыс күні өткен соң осы 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1) тармақшасында көзделген сақтандырудың аннуитеттік сыныптары бойынша кепілдік төлемдердің үзіліссіздігі мен уақтылылығын қамтамасыз етеді.</w:t>
      </w:r>
    </w:p>
    <w:bookmarkEnd w:id="175"/>
    <w:p>
      <w:pPr>
        <w:spacing w:after="0"/>
        <w:ind w:left="0"/>
        <w:jc w:val="both"/>
      </w:pPr>
      <w:r>
        <w:rPr>
          <w:rFonts w:ascii="Times New Roman"/>
          <w:b w:val="false"/>
          <w:i w:val="false"/>
          <w:color w:val="000000"/>
          <w:sz w:val="28"/>
        </w:rPr>
        <w:t xml:space="preserve">
      Кредитор осы 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2) тармақшасында көзделген жағдай басталған кезде "өмірді сақтандыру" саласы бойынша лицензиясы бар басқа сақтандыру ұйымына аннуитеттік сақтандыру шартын жасасу туралы өтінішпен жүгінуге құқылы.</w:t>
      </w:r>
    </w:p>
    <w:p>
      <w:pPr>
        <w:spacing w:after="0"/>
        <w:ind w:left="0"/>
        <w:jc w:val="both"/>
      </w:pPr>
      <w:r>
        <w:rPr>
          <w:rFonts w:ascii="Times New Roman"/>
          <w:b w:val="false"/>
          <w:i w:val="false"/>
          <w:color w:val="000000"/>
          <w:sz w:val="28"/>
        </w:rPr>
        <w:t xml:space="preserve">
      Осы 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2) тармақшасында көрсетілген аннуитеттік сақтандыру шарттары бойынша сақтандыру сыйлықақысын төлеуді Қор уәкілетті органның нормативтік құқықтық актісінде көзделген тәртіппен және шарттармен жүзеге асырады.</w:t>
      </w:r>
    </w:p>
    <w:p>
      <w:pPr>
        <w:spacing w:after="0"/>
        <w:ind w:left="0"/>
        <w:jc w:val="both"/>
      </w:pPr>
      <w:r>
        <w:rPr>
          <w:rFonts w:ascii="Times New Roman"/>
          <w:b w:val="false"/>
          <w:i w:val="false"/>
          <w:color w:val="000000"/>
          <w:sz w:val="28"/>
        </w:rPr>
        <w:t xml:space="preserve">
      Осы 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2) тармақшасында көзделген негіздер бойынша жасалған аннуитеттік сақтандыру шартының қолданысы өткен соң қызметкердің кәсіби еңбекке жарамдылығын жоғалту дәрежесін белгілеу немесе ұзарту (қайта куәландыру) салдарынан кейінгі аннуитеттік сақтандыру шарты қызметкер еңбек (қызметтiк) мiндеттерiн атқарған кезде оны жазатайым оқиғалардан мiндеттi сақтандыру сыныбы бойынша сақтандыру портфелін қабылдаған сақтандыру ұйымымен жасалуға жатады.</w:t>
      </w:r>
    </w:p>
    <w:bookmarkStart w:name="z334" w:id="176"/>
    <w:p>
      <w:pPr>
        <w:spacing w:after="0"/>
        <w:ind w:left="0"/>
        <w:jc w:val="both"/>
      </w:pPr>
      <w:r>
        <w:rPr>
          <w:rFonts w:ascii="Times New Roman"/>
          <w:b w:val="false"/>
          <w:i w:val="false"/>
          <w:color w:val="000000"/>
          <w:sz w:val="28"/>
        </w:rPr>
        <w:t xml:space="preserve">
      4. Қор осы Заңның </w:t>
      </w:r>
      <w:r>
        <w:rPr>
          <w:rFonts w:ascii="Times New Roman"/>
          <w:b w:val="false"/>
          <w:i w:val="false"/>
          <w:color w:val="000000"/>
          <w:sz w:val="28"/>
        </w:rPr>
        <w:t>7-бабының</w:t>
      </w:r>
      <w:r>
        <w:rPr>
          <w:rFonts w:ascii="Times New Roman"/>
          <w:b w:val="false"/>
          <w:i w:val="false"/>
          <w:color w:val="000000"/>
          <w:sz w:val="28"/>
        </w:rPr>
        <w:t xml:space="preserve"> 2-2-тармағында көзделген кепілдік төлемді жүзеге асырудан бас тартуға құқылы емес.</w:t>
      </w:r>
    </w:p>
    <w:bookmarkEnd w:id="176"/>
    <w:bookmarkStart w:name="z335" w:id="177"/>
    <w:p>
      <w:pPr>
        <w:spacing w:after="0"/>
        <w:ind w:left="0"/>
        <w:jc w:val="both"/>
      </w:pPr>
      <w:r>
        <w:rPr>
          <w:rFonts w:ascii="Times New Roman"/>
          <w:b w:val="false"/>
          <w:i w:val="false"/>
          <w:color w:val="000000"/>
          <w:sz w:val="28"/>
        </w:rPr>
        <w:t xml:space="preserve">
      5. Осы баптың </w:t>
      </w:r>
      <w:r>
        <w:rPr>
          <w:rFonts w:ascii="Times New Roman"/>
          <w:b w:val="false"/>
          <w:i w:val="false"/>
          <w:color w:val="000000"/>
          <w:sz w:val="28"/>
        </w:rPr>
        <w:t>2-тармағы</w:t>
      </w:r>
      <w:r>
        <w:rPr>
          <w:rFonts w:ascii="Times New Roman"/>
          <w:b w:val="false"/>
          <w:i w:val="false"/>
          <w:color w:val="000000"/>
          <w:sz w:val="28"/>
        </w:rPr>
        <w:t xml:space="preserve"> бірінші бөлігінің 1) тармақшасында көрсетілген кредиторларға кепілдік төлемді Қор тікелей осы баптың 1-тармағында белгіленген мерзімдерде кредитордың банктік шотына қолма-қол ақшасыз нысанда не қолма-қол ақшамен жүзеге асырады.</w:t>
      </w:r>
    </w:p>
    <w:bookmarkEnd w:id="177"/>
    <w:bookmarkStart w:name="z336" w:id="178"/>
    <w:p>
      <w:pPr>
        <w:spacing w:after="0"/>
        <w:ind w:left="0"/>
        <w:jc w:val="both"/>
      </w:pPr>
      <w:r>
        <w:rPr>
          <w:rFonts w:ascii="Times New Roman"/>
          <w:b w:val="false"/>
          <w:i w:val="false"/>
          <w:color w:val="000000"/>
          <w:sz w:val="28"/>
        </w:rPr>
        <w:t>
      6. Таратылатын сақтандыру ұйымының кредиторына кепілдік төлем жүзеге асырылған күннен бастап Қорға жүзеге асырылған кепілдік төлем көлемінде сақтандыру шарты бойынша кредитордың талап ету құқығы ауысады.</w:t>
      </w:r>
    </w:p>
    <w:bookmarkEnd w:id="178"/>
    <w:p>
      <w:pPr>
        <w:spacing w:after="0"/>
        <w:ind w:left="0"/>
        <w:jc w:val="both"/>
      </w:pPr>
      <w:r>
        <w:rPr>
          <w:rFonts w:ascii="Times New Roman"/>
          <w:b w:val="false"/>
          <w:i w:val="false"/>
          <w:color w:val="000000"/>
          <w:sz w:val="28"/>
        </w:rPr>
        <w:t>
      Кредитордың ауысқан талап ету құқығын, сондай-ақ кепілдік төлемді жүзеге асыруға байланысты шығыстарды өтеу жөніндегі талапты Қор Қазақстан Республикасының заңнамасында көзделген тәртіппен мәжбүрлеп таратылатын сақтандыру ұйымының тарату қомиссиясына қояды.</w:t>
      </w:r>
    </w:p>
    <w:bookmarkStart w:name="z337" w:id="179"/>
    <w:p>
      <w:pPr>
        <w:spacing w:after="0"/>
        <w:ind w:left="0"/>
        <w:jc w:val="both"/>
      </w:pPr>
      <w:r>
        <w:rPr>
          <w:rFonts w:ascii="Times New Roman"/>
          <w:b w:val="false"/>
          <w:i w:val="false"/>
          <w:color w:val="000000"/>
          <w:sz w:val="28"/>
        </w:rPr>
        <w:t>
      7. Қор уәкілетті органның сақтандыру ұйымын лицензиядан айыру туралы шешім қабылдау негізі бойынша уәкілетті орган уақытша әкімшілікті тағайындаған күннен бастап екі жұмыс күні ішінде кредиторларға кепілдік төлемдерді жүзеге асыру күні туралы хабарландыруды қазақ және орыс тілдерінде Қазақстан Республикасының бүкіл аумағында таралатын екі мерзімді баспасөз басылымында және Қордың интернет-ресурсында жариялайды.</w:t>
      </w:r>
    </w:p>
    <w:bookmarkEnd w:id="1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15-тарау 15-1-баппен толықтырылды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1" w:id="180"/>
    <w:p>
      <w:pPr>
        <w:spacing w:after="0"/>
        <w:ind w:left="0"/>
        <w:jc w:val="left"/>
      </w:pPr>
      <w:r>
        <w:rPr>
          <w:rFonts w:ascii="Times New Roman"/>
          <w:b/>
          <w:i w:val="false"/>
          <w:color w:val="000000"/>
        </w:rPr>
        <w:t xml:space="preserve"> 16-бап. Сақтанушылардың құқықтарын қорғаудың қосымша тәсілдері </w:t>
      </w:r>
    </w:p>
    <w:bookmarkEnd w:id="180"/>
    <w:p>
      <w:pPr>
        <w:spacing w:after="0"/>
        <w:ind w:left="0"/>
        <w:jc w:val="both"/>
      </w:pPr>
      <w:r>
        <w:rPr>
          <w:rFonts w:ascii="Times New Roman"/>
          <w:b w:val="false"/>
          <w:i w:val="false"/>
          <w:color w:val="ff0000"/>
          <w:sz w:val="28"/>
        </w:rPr>
        <w:t xml:space="preserve">
      Ескерту. 16-бап алынып тасталды - ҚР 2010.07.15 </w:t>
      </w:r>
      <w:r>
        <w:rPr>
          <w:rFonts w:ascii="Times New Roman"/>
          <w:b w:val="false"/>
          <w:i w:val="false"/>
          <w:color w:val="ff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w:t>
      </w:r>
      <w:r>
        <w:rPr>
          <w:rFonts w:ascii="Times New Roman"/>
          <w:b w:val="false"/>
          <w:i w:val="false"/>
          <w:color w:val="ff0000"/>
          <w:sz w:val="28"/>
        </w:rPr>
        <w:t xml:space="preserve">. қараңыз) Заңымен.  </w:t>
      </w:r>
    </w:p>
    <w:bookmarkStart w:name="z22" w:id="181"/>
    <w:p>
      <w:pPr>
        <w:spacing w:after="0"/>
        <w:ind w:left="0"/>
        <w:jc w:val="left"/>
      </w:pPr>
      <w:r>
        <w:rPr>
          <w:rFonts w:ascii="Times New Roman"/>
          <w:b/>
          <w:i w:val="false"/>
          <w:color w:val="000000"/>
        </w:rPr>
        <w:t xml:space="preserve"> 17-бап. Қор кепілдіктерінің тоқтатылуы</w:t>
      </w:r>
    </w:p>
    <w:bookmarkEnd w:id="181"/>
    <w:p>
      <w:pPr>
        <w:spacing w:after="0"/>
        <w:ind w:left="0"/>
        <w:jc w:val="both"/>
      </w:pPr>
      <w:r>
        <w:rPr>
          <w:rFonts w:ascii="Times New Roman"/>
          <w:b w:val="false"/>
          <w:i w:val="false"/>
          <w:color w:val="000000"/>
          <w:sz w:val="28"/>
        </w:rPr>
        <w:t>
      Қор кепілдіктері:</w:t>
      </w:r>
    </w:p>
    <w:bookmarkStart w:name="z130" w:id="182"/>
    <w:p>
      <w:pPr>
        <w:spacing w:after="0"/>
        <w:ind w:left="0"/>
        <w:jc w:val="both"/>
      </w:pPr>
      <w:r>
        <w:rPr>
          <w:rFonts w:ascii="Times New Roman"/>
          <w:b w:val="false"/>
          <w:i w:val="false"/>
          <w:color w:val="000000"/>
          <w:sz w:val="28"/>
        </w:rPr>
        <w:t>
      1) осы Заңға сәйкес кепілдік төлемі жүзеге асырылған;</w:t>
      </w:r>
    </w:p>
    <w:bookmarkEnd w:id="182"/>
    <w:bookmarkStart w:name="z131" w:id="183"/>
    <w:p>
      <w:pPr>
        <w:spacing w:after="0"/>
        <w:ind w:left="0"/>
        <w:jc w:val="both"/>
      </w:pPr>
      <w:r>
        <w:rPr>
          <w:rFonts w:ascii="Times New Roman"/>
          <w:b w:val="false"/>
          <w:i w:val="false"/>
          <w:color w:val="000000"/>
          <w:sz w:val="28"/>
        </w:rPr>
        <w:t xml:space="preserve">
      2) кредитордың осы Заңның </w:t>
      </w:r>
      <w:r>
        <w:rPr>
          <w:rFonts w:ascii="Times New Roman"/>
          <w:b w:val="false"/>
          <w:i w:val="false"/>
          <w:color w:val="000000"/>
          <w:sz w:val="28"/>
        </w:rPr>
        <w:t>15-бабында</w:t>
      </w:r>
      <w:r>
        <w:rPr>
          <w:rFonts w:ascii="Times New Roman"/>
          <w:b w:val="false"/>
          <w:i w:val="false"/>
          <w:color w:val="000000"/>
          <w:sz w:val="28"/>
        </w:rPr>
        <w:t xml:space="preserve"> белгіленген өтініш жасау мерзімдері өткен (сақтандырудың міндетті сыныптары бойынша кепілдік төлемдер үшін);</w:t>
      </w:r>
    </w:p>
    <w:bookmarkEnd w:id="183"/>
    <w:bookmarkStart w:name="z132" w:id="184"/>
    <w:p>
      <w:pPr>
        <w:spacing w:after="0"/>
        <w:ind w:left="0"/>
        <w:jc w:val="both"/>
      </w:pPr>
      <w:r>
        <w:rPr>
          <w:rFonts w:ascii="Times New Roman"/>
          <w:b w:val="false"/>
          <w:i w:val="false"/>
          <w:color w:val="000000"/>
          <w:sz w:val="28"/>
        </w:rPr>
        <w:t>
      3) сақтандыру шартының қолданыс мерзімі аяқталған;</w:t>
      </w:r>
    </w:p>
    <w:bookmarkEnd w:id="184"/>
    <w:bookmarkStart w:name="z133" w:id="185"/>
    <w:p>
      <w:pPr>
        <w:spacing w:after="0"/>
        <w:ind w:left="0"/>
        <w:jc w:val="both"/>
      </w:pPr>
      <w:r>
        <w:rPr>
          <w:rFonts w:ascii="Times New Roman"/>
          <w:b w:val="false"/>
          <w:i w:val="false"/>
          <w:color w:val="000000"/>
          <w:sz w:val="28"/>
        </w:rPr>
        <w:t>
      4) Қазақстан Республикасының сақтандыру және сақтандыру қызметі туралы заңнамасында көзделген тәртіппен және жағдайларда қатысушы-сақтандыру ұйымына берілетін, мәжбүрлеп таратылатын сақтандыру (қайта сақтандыру) ұйымының сақтандыру портфелін төлеген жағдайларда тоқтатылады.</w:t>
      </w:r>
    </w:p>
    <w:bookmarkEnd w:id="1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3" w:id="186"/>
    <w:p>
      <w:pPr>
        <w:spacing w:after="0"/>
        <w:ind w:left="0"/>
        <w:jc w:val="left"/>
      </w:pPr>
      <w:r>
        <w:rPr>
          <w:rFonts w:ascii="Times New Roman"/>
          <w:b/>
          <w:i w:val="false"/>
          <w:color w:val="000000"/>
        </w:rPr>
        <w:t xml:space="preserve"> 5-1-тарау. Қордың жәбірленушінің өміріне, денсаулығына келтірілген зиянды және (немесе) жерлеуге жұмсалған шығыстарды өтеу бойынша төлемдері</w:t>
      </w:r>
    </w:p>
    <w:bookmarkEnd w:id="186"/>
    <w:p>
      <w:pPr>
        <w:spacing w:after="0"/>
        <w:ind w:left="0"/>
        <w:jc w:val="both"/>
      </w:pPr>
      <w:r>
        <w:rPr>
          <w:rFonts w:ascii="Times New Roman"/>
          <w:b w:val="false"/>
          <w:i w:val="false"/>
          <w:color w:val="ff0000"/>
          <w:sz w:val="28"/>
        </w:rPr>
        <w:t xml:space="preserve">
      Ескерту. 5-1-тараумен толықтырылды - ҚР 2007.05.07 </w:t>
      </w:r>
      <w:r>
        <w:rPr>
          <w:rFonts w:ascii="Times New Roman"/>
          <w:b w:val="false"/>
          <w:i w:val="false"/>
          <w:color w:val="ff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bookmarkStart w:name="z34" w:id="187"/>
    <w:p>
      <w:pPr>
        <w:spacing w:after="0"/>
        <w:ind w:left="0"/>
        <w:jc w:val="left"/>
      </w:pPr>
      <w:r>
        <w:rPr>
          <w:rFonts w:ascii="Times New Roman"/>
          <w:b/>
          <w:i w:val="false"/>
          <w:color w:val="000000"/>
        </w:rPr>
        <w:t xml:space="preserve"> 17-1-бап. Жәбірленушінің өміріне, денсаулығына келтірілген зиянды және (немесе) жерлеуге жұмсалған шығыстарды өтеу бойынша төлемдерді алу құқығы </w:t>
      </w:r>
    </w:p>
    <w:bookmarkEnd w:id="187"/>
    <w:p>
      <w:pPr>
        <w:spacing w:after="0"/>
        <w:ind w:left="0"/>
        <w:jc w:val="both"/>
      </w:pPr>
      <w:r>
        <w:rPr>
          <w:rFonts w:ascii="Times New Roman"/>
          <w:b w:val="false"/>
          <w:i w:val="false"/>
          <w:color w:val="000000"/>
          <w:sz w:val="28"/>
        </w:rPr>
        <w:t xml:space="preserve">
      1. Қор көлік оқиғасы орнынан жасырынған және жәбірленушіге зиян келтіруге жауапты адам анықталмаған жағдайда жәбірленушінің өміріне, денсаулығына келтірілген зиянды және (немесе) жерлеуге жұмсалған шығыстарды өтеу бойынша төлемдерді (бұдан әрі - зиянды </w:t>
      </w:r>
    </w:p>
    <w:p>
      <w:pPr>
        <w:spacing w:after="0"/>
        <w:ind w:left="0"/>
        <w:jc w:val="both"/>
      </w:pPr>
      <w:r>
        <w:rPr>
          <w:rFonts w:ascii="Times New Roman"/>
          <w:b w:val="false"/>
          <w:i w:val="false"/>
          <w:color w:val="000000"/>
          <w:sz w:val="28"/>
        </w:rPr>
        <w:t xml:space="preserve">
      өтеу бойынша төлем) төлейді. </w:t>
      </w:r>
    </w:p>
    <w:p>
      <w:pPr>
        <w:spacing w:after="0"/>
        <w:ind w:left="0"/>
        <w:jc w:val="both"/>
      </w:pPr>
      <w:r>
        <w:rPr>
          <w:rFonts w:ascii="Times New Roman"/>
          <w:b w:val="false"/>
          <w:i w:val="false"/>
          <w:color w:val="000000"/>
          <w:sz w:val="28"/>
        </w:rPr>
        <w:t>
      Қор жәбірленушінің денсаулығына келтірілген зиянды өтеу бойынша төлемдерді денсаулыққа ауыр зиян келтірілгенде ғана жүзеге асырады.</w:t>
      </w:r>
    </w:p>
    <w:bookmarkStart w:name="z134" w:id="188"/>
    <w:p>
      <w:pPr>
        <w:spacing w:after="0"/>
        <w:ind w:left="0"/>
        <w:jc w:val="both"/>
      </w:pPr>
      <w:r>
        <w:rPr>
          <w:rFonts w:ascii="Times New Roman"/>
          <w:b w:val="false"/>
          <w:i w:val="false"/>
          <w:color w:val="000000"/>
          <w:sz w:val="28"/>
        </w:rPr>
        <w:t xml:space="preserve">
      2. Қазақстан Республикасы азаматтарының, сондай-ақ шетелдіктер мен азаматтығы жоқ адамдардың зиянды өтеу бойынша төлемдерді алуға құқығы бар. </w:t>
      </w:r>
    </w:p>
    <w:bookmarkEnd w:id="188"/>
    <w:p>
      <w:pPr>
        <w:spacing w:after="0"/>
        <w:ind w:left="0"/>
        <w:jc w:val="both"/>
      </w:pPr>
      <w:r>
        <w:rPr>
          <w:rFonts w:ascii="Times New Roman"/>
          <w:b w:val="false"/>
          <w:i w:val="false"/>
          <w:color w:val="000000"/>
          <w:sz w:val="28"/>
        </w:rPr>
        <w:t>
      Осы құқық қолдарында жазатайым оқиғалардан сақтандыру шарты жоқ шетелдіктер мен азаматтығы жоқ адамдарға қолданылмайды.</w:t>
      </w:r>
    </w:p>
    <w:bookmarkStart w:name="z135" w:id="189"/>
    <w:p>
      <w:pPr>
        <w:spacing w:after="0"/>
        <w:ind w:left="0"/>
        <w:jc w:val="both"/>
      </w:pPr>
      <w:r>
        <w:rPr>
          <w:rFonts w:ascii="Times New Roman"/>
          <w:b w:val="false"/>
          <w:i w:val="false"/>
          <w:color w:val="000000"/>
          <w:sz w:val="28"/>
        </w:rPr>
        <w:t xml:space="preserve">
      3. Жәбірленушінің не осы баптың 4-тармағында көрсетілген адамдардың зиянды өтеу бойынша төлемдерді жүзеге асыру жөніндегі талабы, сондай-ақ осы баптың 5-тармағында көрсетілген адамдардың жерлеуге жұмсалған шығыстарды өтеу жөніндегі талабы Қорға осы </w:t>
      </w:r>
    </w:p>
    <w:bookmarkEnd w:id="189"/>
    <w:p>
      <w:pPr>
        <w:spacing w:after="0"/>
        <w:ind w:left="0"/>
        <w:jc w:val="both"/>
      </w:pPr>
      <w:r>
        <w:rPr>
          <w:rFonts w:ascii="Times New Roman"/>
          <w:b w:val="false"/>
          <w:i w:val="false"/>
          <w:color w:val="000000"/>
          <w:sz w:val="28"/>
        </w:rPr>
        <w:t>
      баптың 1-тармағында көзделген жағдай басталған кезден бастап бір жыл ішінде қойылады.</w:t>
      </w:r>
    </w:p>
    <w:bookmarkStart w:name="z136" w:id="190"/>
    <w:p>
      <w:pPr>
        <w:spacing w:after="0"/>
        <w:ind w:left="0"/>
        <w:jc w:val="both"/>
      </w:pPr>
      <w:r>
        <w:rPr>
          <w:rFonts w:ascii="Times New Roman"/>
          <w:b w:val="false"/>
          <w:i w:val="false"/>
          <w:color w:val="000000"/>
          <w:sz w:val="28"/>
        </w:rPr>
        <w:t xml:space="preserve">
      4. Жәбірленуші қайтыс болған жағдайда зиянды өтеу бойынша төлемдерді жүзеге асыру жөніндегі талап ету құқығы Қазақстан Республикасының заңнамалық актілеріне сәйкес жәбірленушінің қайтыс болуына байланысты зиянды өтетуге құқығы бар адамға (адамдарға) </w:t>
      </w:r>
    </w:p>
    <w:bookmarkEnd w:id="190"/>
    <w:p>
      <w:pPr>
        <w:spacing w:after="0"/>
        <w:ind w:left="0"/>
        <w:jc w:val="both"/>
      </w:pPr>
      <w:r>
        <w:rPr>
          <w:rFonts w:ascii="Times New Roman"/>
          <w:b w:val="false"/>
          <w:i w:val="false"/>
          <w:color w:val="000000"/>
          <w:sz w:val="28"/>
        </w:rPr>
        <w:t>
      көшеді.</w:t>
      </w:r>
    </w:p>
    <w:bookmarkStart w:name="z137" w:id="191"/>
    <w:p>
      <w:pPr>
        <w:spacing w:after="0"/>
        <w:ind w:left="0"/>
        <w:jc w:val="both"/>
      </w:pPr>
      <w:r>
        <w:rPr>
          <w:rFonts w:ascii="Times New Roman"/>
          <w:b w:val="false"/>
          <w:i w:val="false"/>
          <w:color w:val="000000"/>
          <w:sz w:val="28"/>
        </w:rPr>
        <w:t xml:space="preserve">
      5. Қор жәбірленушіні жерлеуді жүзеге асырған адамға осы Заңның 17-2-бабы 2-тармағының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 тармақшаларында</w:t>
      </w:r>
      <w:r>
        <w:rPr>
          <w:rFonts w:ascii="Times New Roman"/>
          <w:b w:val="false"/>
          <w:i w:val="false"/>
          <w:color w:val="000000"/>
          <w:sz w:val="28"/>
        </w:rPr>
        <w:t xml:space="preserve"> көзделген құжаттар қоса берілген жазбаша өтініштің негізінде осы Заңның 17-2-бабының </w:t>
      </w:r>
      <w:r>
        <w:rPr>
          <w:rFonts w:ascii="Times New Roman"/>
          <w:b w:val="false"/>
          <w:i w:val="false"/>
          <w:color w:val="000000"/>
          <w:sz w:val="28"/>
        </w:rPr>
        <w:t>6-тармағында</w:t>
      </w:r>
      <w:r>
        <w:rPr>
          <w:rFonts w:ascii="Times New Roman"/>
          <w:b w:val="false"/>
          <w:i w:val="false"/>
          <w:color w:val="000000"/>
          <w:sz w:val="28"/>
        </w:rPr>
        <w:t xml:space="preserve"> белгіленген мөлшерден аспайтын, жерлеуге жұмсалған нақты шығыстарды өтейді.</w:t>
      </w:r>
    </w:p>
    <w:bookmarkEnd w:id="1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17-1-бапқа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w:t>
      </w:r>
      <w:r>
        <w:br/>
      </w:r>
      <w:r>
        <w:rPr>
          <w:rFonts w:ascii="Times New Roman"/>
          <w:b w:val="false"/>
          <w:i w:val="false"/>
          <w:color w:val="000000"/>
          <w:sz w:val="28"/>
        </w:rPr>
        <w:t>
</w:t>
      </w:r>
    </w:p>
    <w:bookmarkStart w:name="z35" w:id="192"/>
    <w:p>
      <w:pPr>
        <w:spacing w:after="0"/>
        <w:ind w:left="0"/>
        <w:jc w:val="left"/>
      </w:pPr>
      <w:r>
        <w:rPr>
          <w:rFonts w:ascii="Times New Roman"/>
          <w:b/>
          <w:i w:val="false"/>
          <w:color w:val="000000"/>
        </w:rPr>
        <w:t xml:space="preserve"> 17-2-бап. Қордың зиянды және (немесе) жерлеуге жұмсалған шығыстарды өтеу бойынша төлемдерді жүзеге асыруы </w:t>
      </w:r>
    </w:p>
    <w:bookmarkEnd w:id="192"/>
    <w:p>
      <w:pPr>
        <w:spacing w:after="0"/>
        <w:ind w:left="0"/>
        <w:jc w:val="both"/>
      </w:pPr>
      <w:r>
        <w:rPr>
          <w:rFonts w:ascii="Times New Roman"/>
          <w:b w:val="false"/>
          <w:i w:val="false"/>
          <w:color w:val="000000"/>
          <w:sz w:val="28"/>
        </w:rPr>
        <w:t>
      1. Жәбірленуші не осы Заңның 17-1-бабының 4 және 5-тармақтарында көрсетілген адамдар зиянды және (немесе) жерлеуге жұмсалған шығыстарды өтеу бойынша төлемдерді жүзеге асыру үшін қажетті құжаттарды қоса бере отырып, тікелей Қорға өтініш береді.</w:t>
      </w:r>
    </w:p>
    <w:bookmarkStart w:name="z138" w:id="193"/>
    <w:p>
      <w:pPr>
        <w:spacing w:after="0"/>
        <w:ind w:left="0"/>
        <w:jc w:val="both"/>
      </w:pPr>
      <w:r>
        <w:rPr>
          <w:rFonts w:ascii="Times New Roman"/>
          <w:b w:val="false"/>
          <w:i w:val="false"/>
          <w:color w:val="000000"/>
          <w:sz w:val="28"/>
        </w:rPr>
        <w:t>
      2. Зиянды және (немесе) жерлеуге жұмсалған шығыстарды өтеу бойынша төлемдер туралы өтінішке мынадай құжаттар қоса беріледі:</w:t>
      </w:r>
    </w:p>
    <w:bookmarkEnd w:id="193"/>
    <w:bookmarkStart w:name="z139" w:id="194"/>
    <w:p>
      <w:pPr>
        <w:spacing w:after="0"/>
        <w:ind w:left="0"/>
        <w:jc w:val="both"/>
      </w:pPr>
      <w:r>
        <w:rPr>
          <w:rFonts w:ascii="Times New Roman"/>
          <w:b w:val="false"/>
          <w:i w:val="false"/>
          <w:color w:val="000000"/>
          <w:sz w:val="28"/>
        </w:rPr>
        <w:t>
      1) осы Заңның 17-1-бабының 1-тармағында көзделген жағдайдың басталу фактісін растайтын құжат;</w:t>
      </w:r>
    </w:p>
    <w:bookmarkEnd w:id="194"/>
    <w:bookmarkStart w:name="z140" w:id="195"/>
    <w:p>
      <w:pPr>
        <w:spacing w:after="0"/>
        <w:ind w:left="0"/>
        <w:jc w:val="both"/>
      </w:pPr>
      <w:r>
        <w:rPr>
          <w:rFonts w:ascii="Times New Roman"/>
          <w:b w:val="false"/>
          <w:i w:val="false"/>
          <w:color w:val="000000"/>
          <w:sz w:val="28"/>
        </w:rPr>
        <w:t>
      2) жәбірленуші алған жарақат пен мертігулердің сипаты, диагнозы, уақытша еңбекке қабілетсіздік кезеңі көрсетіле отырып, жәбірленушіге көлік оқиғасы нәтижесінде денсаулығына келтірілген зиянға байланысты медициналық көмек көрсетілген денсаулық сақтау ұйымы қорытындысының көшірмесі;</w:t>
      </w:r>
    </w:p>
    <w:bookmarkEnd w:id="195"/>
    <w:bookmarkStart w:name="z141" w:id="196"/>
    <w:p>
      <w:pPr>
        <w:spacing w:after="0"/>
        <w:ind w:left="0"/>
        <w:jc w:val="both"/>
      </w:pPr>
      <w:r>
        <w:rPr>
          <w:rFonts w:ascii="Times New Roman"/>
          <w:b w:val="false"/>
          <w:i w:val="false"/>
          <w:color w:val="000000"/>
          <w:sz w:val="28"/>
        </w:rPr>
        <w:t>
      3) медициналық-әлеуметтік немесе сот-медициналық сараптама мекемелері қорытындысының көшірмесі;</w:t>
      </w:r>
    </w:p>
    <w:bookmarkEnd w:id="196"/>
    <w:bookmarkStart w:name="z142" w:id="197"/>
    <w:p>
      <w:pPr>
        <w:spacing w:after="0"/>
        <w:ind w:left="0"/>
        <w:jc w:val="both"/>
      </w:pPr>
      <w:r>
        <w:rPr>
          <w:rFonts w:ascii="Times New Roman"/>
          <w:b w:val="false"/>
          <w:i w:val="false"/>
          <w:color w:val="000000"/>
          <w:sz w:val="28"/>
        </w:rPr>
        <w:t>
      4) жәбірленушінің қайтыс болуы туралы куәліктің нотариаттық куәландырылған көшірмесі;</w:t>
      </w:r>
    </w:p>
    <w:bookmarkEnd w:id="197"/>
    <w:bookmarkStart w:name="z143" w:id="198"/>
    <w:p>
      <w:pPr>
        <w:spacing w:after="0"/>
        <w:ind w:left="0"/>
        <w:jc w:val="both"/>
      </w:pPr>
      <w:r>
        <w:rPr>
          <w:rFonts w:ascii="Times New Roman"/>
          <w:b w:val="false"/>
          <w:i w:val="false"/>
          <w:color w:val="000000"/>
          <w:sz w:val="28"/>
        </w:rPr>
        <w:t>
      5) Қазақстан Республикасының заңнамалық актілеріне сәйкес зиянды өтету (жәбірленуші қайтыс болған жағдайда) құқығына ие адамның құқығын растайтын құжат;</w:t>
      </w:r>
    </w:p>
    <w:bookmarkEnd w:id="198"/>
    <w:bookmarkStart w:name="z144" w:id="199"/>
    <w:p>
      <w:pPr>
        <w:spacing w:after="0"/>
        <w:ind w:left="0"/>
        <w:jc w:val="both"/>
      </w:pPr>
      <w:r>
        <w:rPr>
          <w:rFonts w:ascii="Times New Roman"/>
          <w:b w:val="false"/>
          <w:i w:val="false"/>
          <w:color w:val="000000"/>
          <w:sz w:val="28"/>
        </w:rPr>
        <w:t>
      6) жерлеуге нақты жұмсалған шығындарды растайтын құжаттар не олардың көшірмелері;</w:t>
      </w:r>
    </w:p>
    <w:bookmarkEnd w:id="199"/>
    <w:bookmarkStart w:name="z145" w:id="200"/>
    <w:p>
      <w:pPr>
        <w:spacing w:after="0"/>
        <w:ind w:left="0"/>
        <w:jc w:val="both"/>
      </w:pPr>
      <w:r>
        <w:rPr>
          <w:rFonts w:ascii="Times New Roman"/>
          <w:b w:val="false"/>
          <w:i w:val="false"/>
          <w:color w:val="000000"/>
          <w:sz w:val="28"/>
        </w:rPr>
        <w:t>
      7) жеке куәліктің көшірмесі.</w:t>
      </w:r>
    </w:p>
    <w:bookmarkEnd w:id="200"/>
    <w:bookmarkStart w:name="z146" w:id="201"/>
    <w:p>
      <w:pPr>
        <w:spacing w:after="0"/>
        <w:ind w:left="0"/>
        <w:jc w:val="both"/>
      </w:pPr>
      <w:r>
        <w:rPr>
          <w:rFonts w:ascii="Times New Roman"/>
          <w:b w:val="false"/>
          <w:i w:val="false"/>
          <w:color w:val="000000"/>
          <w:sz w:val="28"/>
        </w:rPr>
        <w:t>
      3. Жәбірленуші не осы Заңның 17-1-бабының 4 және 5-тармақтарында көзделген адамдар зиянды және (немесе) жерлеуге жұмсалған шығыстарды өтеу бойынша төлемдерді жүзеге асыру үшін қажетті құжаттардың толық топтамасын табыс еткеннен кейін Қор зиянды және (немесе) жерлеуге жұмсалған шығыстарды өтеу бойынша төлемдерді жүзеге асыру туралы не оларды жүзеге асырудан бас тарту туралы шешім қабылдайды.</w:t>
      </w:r>
    </w:p>
    <w:bookmarkEnd w:id="201"/>
    <w:bookmarkStart w:name="z147" w:id="202"/>
    <w:p>
      <w:pPr>
        <w:spacing w:after="0"/>
        <w:ind w:left="0"/>
        <w:jc w:val="both"/>
      </w:pPr>
      <w:r>
        <w:rPr>
          <w:rFonts w:ascii="Times New Roman"/>
          <w:b w:val="false"/>
          <w:i w:val="false"/>
          <w:color w:val="000000"/>
          <w:sz w:val="28"/>
        </w:rPr>
        <w:t xml:space="preserve">
      4. Қор зиянды және (немесе) жерлеуге жұмсалған шығыстарды өтеу бойынша төлем жасау туралы шешімді осы баптың 2-тармағында көзделген құжаттарды алған күннен бастап отыз жұмыс күні ішінде қабылдайды. Қор зиянды және (немесе) жерлеуге жұмсалған </w:t>
      </w:r>
    </w:p>
    <w:bookmarkEnd w:id="202"/>
    <w:p>
      <w:pPr>
        <w:spacing w:after="0"/>
        <w:ind w:left="0"/>
        <w:jc w:val="both"/>
      </w:pPr>
      <w:r>
        <w:rPr>
          <w:rFonts w:ascii="Times New Roman"/>
          <w:b w:val="false"/>
          <w:i w:val="false"/>
          <w:color w:val="000000"/>
          <w:sz w:val="28"/>
        </w:rPr>
        <w:t>
      шығыстарды өтеу бойынша төлемді зиянды және (немесе) жерлеуге жұмсалған шығыстарды өтеу бойынша төлем жасау туралы шешім қабылданған күннен бастап бес жұмыс күні ішінде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Алынып тасталды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149" w:id="203"/>
    <w:p>
      <w:pPr>
        <w:spacing w:after="0"/>
        <w:ind w:left="0"/>
        <w:jc w:val="both"/>
      </w:pPr>
      <w:r>
        <w:rPr>
          <w:rFonts w:ascii="Times New Roman"/>
          <w:b w:val="false"/>
          <w:i w:val="false"/>
          <w:color w:val="000000"/>
          <w:sz w:val="28"/>
        </w:rPr>
        <w:t>
      6. Жәбірленушінің өміріне, денсаулығына келтірілген зиянды және (немесе) жерлеуге жұмсалған шығыстарды өтеу бойынша төлемдер мынадай мөлшерлерде (айлық есептік көрсеткіштермен) жүзеге асырылады:</w:t>
      </w:r>
    </w:p>
    <w:bookmarkEnd w:id="203"/>
    <w:p>
      <w:pPr>
        <w:spacing w:after="0"/>
        <w:ind w:left="0"/>
        <w:jc w:val="both"/>
      </w:pPr>
      <w:r>
        <w:rPr>
          <w:rFonts w:ascii="Times New Roman"/>
          <w:b w:val="false"/>
          <w:i w:val="false"/>
          <w:color w:val="000000"/>
          <w:sz w:val="28"/>
        </w:rPr>
        <w:t>
      1) өміріне зиян келтірілген кезде – 1000;</w:t>
      </w:r>
    </w:p>
    <w:p>
      <w:pPr>
        <w:spacing w:after="0"/>
        <w:ind w:left="0"/>
        <w:jc w:val="both"/>
      </w:pPr>
      <w:r>
        <w:rPr>
          <w:rFonts w:ascii="Times New Roman"/>
          <w:b w:val="false"/>
          <w:i w:val="false"/>
          <w:color w:val="000000"/>
          <w:sz w:val="28"/>
        </w:rPr>
        <w:t>
      2) денсаулығына ауыр зиян келтірілген кезде – 500;</w:t>
      </w:r>
    </w:p>
    <w:p>
      <w:pPr>
        <w:spacing w:after="0"/>
        <w:ind w:left="0"/>
        <w:jc w:val="both"/>
      </w:pPr>
      <w:r>
        <w:rPr>
          <w:rFonts w:ascii="Times New Roman"/>
          <w:b w:val="false"/>
          <w:i w:val="false"/>
          <w:color w:val="000000"/>
          <w:sz w:val="28"/>
        </w:rPr>
        <w:t>
      3) жерлеуге жұмсалған шығыстар – 100.</w:t>
      </w:r>
    </w:p>
    <w:bookmarkStart w:name="z150" w:id="204"/>
    <w:p>
      <w:pPr>
        <w:spacing w:after="0"/>
        <w:ind w:left="0"/>
        <w:jc w:val="both"/>
      </w:pPr>
      <w:r>
        <w:rPr>
          <w:rFonts w:ascii="Times New Roman"/>
          <w:b w:val="false"/>
          <w:i w:val="false"/>
          <w:color w:val="000000"/>
          <w:sz w:val="28"/>
        </w:rPr>
        <w:t>
      7. Зиянды өтеу бойынша төлем моральдық зиянның, сондай-ақ мүлікке келтірілген зиянның, жәбірленушінің не осы Заңның 17-1-бабының 4-тармағында көзделген адамдардың жіберіп алған пайдасының, қоршаған ортаға келтірілген залалдың орнын толтырмайды.</w:t>
      </w:r>
    </w:p>
    <w:bookmarkEnd w:id="204"/>
    <w:bookmarkStart w:name="z151" w:id="205"/>
    <w:p>
      <w:pPr>
        <w:spacing w:after="0"/>
        <w:ind w:left="0"/>
        <w:jc w:val="both"/>
      </w:pPr>
      <w:r>
        <w:rPr>
          <w:rFonts w:ascii="Times New Roman"/>
          <w:b w:val="false"/>
          <w:i w:val="false"/>
          <w:color w:val="000000"/>
          <w:sz w:val="28"/>
        </w:rPr>
        <w:t>
      8. Зиянды және (немесе) жерлеуге жұмсалатын шығыстарды өтеу бойынша төлемдер тікелей Қор немесе агент-банк арқылы жәбірленушінің не осы Заңның 17-1-бабының 4 және 5-тармақтарында көзделген адамдардың банк шоттарына қолма-қол емес нысанда жүзеге асырылады.</w:t>
      </w:r>
    </w:p>
    <w:bookmarkEnd w:id="205"/>
    <w:bookmarkStart w:name="z152" w:id="206"/>
    <w:p>
      <w:pPr>
        <w:spacing w:after="0"/>
        <w:ind w:left="0"/>
        <w:jc w:val="both"/>
      </w:pPr>
      <w:r>
        <w:rPr>
          <w:rFonts w:ascii="Times New Roman"/>
          <w:b w:val="false"/>
          <w:i w:val="false"/>
          <w:color w:val="000000"/>
          <w:sz w:val="28"/>
        </w:rPr>
        <w:t>
      9. Қор зиянды және (немесе) жерлеуге жұмсалған шығыстарды өтеу бойынша төлемдерден мынадай жағдайларда:</w:t>
      </w:r>
    </w:p>
    <w:bookmarkEnd w:id="206"/>
    <w:bookmarkStart w:name="z153" w:id="207"/>
    <w:p>
      <w:pPr>
        <w:spacing w:after="0"/>
        <w:ind w:left="0"/>
        <w:jc w:val="both"/>
      </w:pPr>
      <w:r>
        <w:rPr>
          <w:rFonts w:ascii="Times New Roman"/>
          <w:b w:val="false"/>
          <w:i w:val="false"/>
          <w:color w:val="000000"/>
          <w:sz w:val="28"/>
        </w:rPr>
        <w:t>
      1) жәбірленушінің әрекеттері Қазақстан Республикасының заңнамалық актілерінде белгіленген тәртіппен көлік оқиғасымен себептік байланыстағы қасақана қылмыстық немесе әкімшілік құқық бұзушылықтар деп танылса;</w:t>
      </w:r>
    </w:p>
    <w:bookmarkEnd w:id="207"/>
    <w:bookmarkStart w:name="z154" w:id="208"/>
    <w:p>
      <w:pPr>
        <w:spacing w:after="0"/>
        <w:ind w:left="0"/>
        <w:jc w:val="both"/>
      </w:pPr>
      <w:r>
        <w:rPr>
          <w:rFonts w:ascii="Times New Roman"/>
          <w:b w:val="false"/>
          <w:i w:val="false"/>
          <w:color w:val="000000"/>
          <w:sz w:val="28"/>
        </w:rPr>
        <w:t>
      2) Қорға немесе қатысушы-сақтандыру ұйымына осы Заңның 17-1-бабының 1-тармағында көзделген жағдай басталған кезден бастап бір жыл өткеннен кейін жүгінгенде;</w:t>
      </w:r>
    </w:p>
    <w:bookmarkEnd w:id="208"/>
    <w:bookmarkStart w:name="z155" w:id="209"/>
    <w:p>
      <w:pPr>
        <w:spacing w:after="0"/>
        <w:ind w:left="0"/>
        <w:jc w:val="both"/>
      </w:pPr>
      <w:r>
        <w:rPr>
          <w:rFonts w:ascii="Times New Roman"/>
          <w:b w:val="false"/>
          <w:i w:val="false"/>
          <w:color w:val="000000"/>
          <w:sz w:val="28"/>
        </w:rPr>
        <w:t>
      3) көлік оқиғасы еңсерілмейтін күштің салдарынан, яғни ядролық жарылыс, радиация немесе радиоактивті улану, әскери іс-қимылдар, азаматтық соғыс, жиналыстар, митингілер, шерулер, пикеттер және демонстрациялар, жаппай тәртіпсіздік немесе ереуілдер сияқты төтенше және осындай алдын алуға болмайтын жағдайлар кезінде басталған болса;</w:t>
      </w:r>
    </w:p>
    <w:bookmarkEnd w:id="209"/>
    <w:p>
      <w:pPr>
        <w:spacing w:after="0"/>
        <w:ind w:left="0"/>
        <w:jc w:val="both"/>
      </w:pPr>
      <w:r>
        <w:rPr>
          <w:rFonts w:ascii="Times New Roman"/>
          <w:b w:val="false"/>
          <w:i w:val="false"/>
          <w:color w:val="000000"/>
          <w:sz w:val="28"/>
        </w:rPr>
        <w:t xml:space="preserve">
      4) осы баптың 2-тармағында көзделген құжаттардың толық пакетін табыс етпеген не дұрыс емес құжаттарды берген болса, бас тартуға құқылы. </w:t>
      </w:r>
    </w:p>
    <w:p>
      <w:pPr>
        <w:spacing w:after="0"/>
        <w:ind w:left="0"/>
        <w:jc w:val="both"/>
      </w:pPr>
      <w:r>
        <w:rPr>
          <w:rFonts w:ascii="Times New Roman"/>
          <w:b w:val="false"/>
          <w:i w:val="false"/>
          <w:color w:val="000000"/>
          <w:sz w:val="28"/>
        </w:rPr>
        <w:t>
      Зиянды және (немесе) жерлеуге жұмсалған шығыстарды өтеу бойынша төлемдерді жүзеге асырудан бас тарту үшін негіздер болған кезде, Қор құжаттардың толық топтамасын алған күннен бастап отыз жұмыс күні ішінде бас тарту себептерінің дәлелді негіздемесі бар жазбаша нысандағы хабарлама жіберуге міндетті.</w:t>
      </w:r>
    </w:p>
    <w:bookmarkStart w:name="z156" w:id="210"/>
    <w:p>
      <w:pPr>
        <w:spacing w:after="0"/>
        <w:ind w:left="0"/>
        <w:jc w:val="both"/>
      </w:pPr>
      <w:r>
        <w:rPr>
          <w:rFonts w:ascii="Times New Roman"/>
          <w:b w:val="false"/>
          <w:i w:val="false"/>
          <w:color w:val="000000"/>
          <w:sz w:val="28"/>
        </w:rPr>
        <w:t xml:space="preserve">
      10. Осы Заңның </w:t>
      </w:r>
      <w:r>
        <w:rPr>
          <w:rFonts w:ascii="Times New Roman"/>
          <w:b w:val="false"/>
          <w:i w:val="false"/>
          <w:color w:val="000000"/>
          <w:sz w:val="28"/>
        </w:rPr>
        <w:t>8-бабы</w:t>
      </w:r>
      <w:r>
        <w:rPr>
          <w:rFonts w:ascii="Times New Roman"/>
          <w:b w:val="false"/>
          <w:i w:val="false"/>
          <w:color w:val="000000"/>
          <w:sz w:val="28"/>
        </w:rPr>
        <w:t xml:space="preserve"> 2-тармағы 4) тармақшасында көзделген функцияны жүзеге асыру үшін Қор Қазақстан Республикасы Ішкі істер министрлігінен және Қазақстан Республикасы Бас прокуратурасынан ақпарат сұратады.</w:t>
      </w:r>
    </w:p>
    <w:bookmarkEnd w:id="210"/>
    <w:p>
      <w:pPr>
        <w:spacing w:after="0"/>
        <w:ind w:left="0"/>
        <w:jc w:val="both"/>
      </w:pPr>
      <w:r>
        <w:rPr>
          <w:rFonts w:ascii="Times New Roman"/>
          <w:b w:val="false"/>
          <w:i w:val="false"/>
          <w:color w:val="000000"/>
          <w:sz w:val="28"/>
        </w:rPr>
        <w:t>
      Ақпаратты берудің тәртібі, көлемі және мерзімдері Қазақстан Республикасы Ішкі істер министрінің актісімен және Қазақстан Республикасы Бас прокурорының бұйрығымен белгіленеді.</w:t>
      </w:r>
    </w:p>
    <w:p>
      <w:pPr>
        <w:spacing w:after="0"/>
        <w:ind w:left="0"/>
        <w:jc w:val="both"/>
      </w:pPr>
      <w:r>
        <w:rPr>
          <w:rFonts w:ascii="Times New Roman"/>
          <w:b w:val="false"/>
          <w:i w:val="false"/>
          <w:color w:val="000000"/>
          <w:sz w:val="28"/>
        </w:rPr>
        <w:t>
      Қор алған мәліметтер жария етуге жатпайды.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17-2-бапқа өзгерістер енгізілді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03.07.2014 </w:t>
      </w:r>
      <w:r>
        <w:rPr>
          <w:rFonts w:ascii="Times New Roman"/>
          <w:b w:val="false"/>
          <w:i w:val="false"/>
          <w:color w:val="000000"/>
          <w:sz w:val="28"/>
        </w:rPr>
        <w:t>№ 227-V</w:t>
      </w:r>
      <w:r>
        <w:rPr>
          <w:rFonts w:ascii="Times New Roman"/>
          <w:b w:val="false"/>
          <w:i w:val="false"/>
          <w:color w:val="ff0000"/>
          <w:sz w:val="28"/>
        </w:rPr>
        <w:t xml:space="preserve"> (01.01.2015 бастап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36" w:id="211"/>
    <w:p>
      <w:pPr>
        <w:spacing w:after="0"/>
        <w:ind w:left="0"/>
        <w:jc w:val="left"/>
      </w:pPr>
      <w:r>
        <w:rPr>
          <w:rFonts w:ascii="Times New Roman"/>
          <w:b/>
          <w:i w:val="false"/>
          <w:color w:val="000000"/>
        </w:rPr>
        <w:t xml:space="preserve"> 17-3-бап. Зиян келтірген адамға кері талап қою құқығы </w:t>
      </w:r>
    </w:p>
    <w:bookmarkEnd w:id="211"/>
    <w:p>
      <w:pPr>
        <w:spacing w:after="0"/>
        <w:ind w:left="0"/>
        <w:jc w:val="both"/>
      </w:pPr>
      <w:r>
        <w:rPr>
          <w:rFonts w:ascii="Times New Roman"/>
          <w:b w:val="false"/>
          <w:i w:val="false"/>
          <w:color w:val="000000"/>
          <w:sz w:val="28"/>
        </w:rPr>
        <w:t xml:space="preserve">
      Қордың жәбірленушінің не осы Заңның 17-1-бабының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5-тармақтарында</w:t>
      </w:r>
      <w:r>
        <w:rPr>
          <w:rFonts w:ascii="Times New Roman"/>
          <w:b w:val="false"/>
          <w:i w:val="false"/>
          <w:color w:val="000000"/>
          <w:sz w:val="28"/>
        </w:rPr>
        <w:t xml:space="preserve"> көзделген адамдардың зиянды және (немесе) жерлеуге жұмсалған шығыстарды өтеу бойынша төлемдерді жүзеге асыру жөніндегі талабын қарауға байланысты Қордың шеккен шығыстарын ескере отырып, зиянды және (немесе) жерлеуге жұмсалған шығыстарды өтеу бойынша төлемдер шегінде жәбірленушіге зиян келтірген адамға кері талап қою құқығы бар. </w:t>
      </w:r>
    </w:p>
    <w:bookmarkStart w:name="z37" w:id="212"/>
    <w:p>
      <w:pPr>
        <w:spacing w:after="0"/>
        <w:ind w:left="0"/>
        <w:jc w:val="left"/>
      </w:pPr>
      <w:r>
        <w:rPr>
          <w:rFonts w:ascii="Times New Roman"/>
          <w:b/>
          <w:i w:val="false"/>
          <w:color w:val="000000"/>
        </w:rPr>
        <w:t xml:space="preserve"> 17-4-бап. Зиянды өтеу резервін құру </w:t>
      </w:r>
    </w:p>
    <w:bookmarkEnd w:id="212"/>
    <w:p>
      <w:pPr>
        <w:spacing w:after="0"/>
        <w:ind w:left="0"/>
        <w:jc w:val="both"/>
      </w:pPr>
      <w:r>
        <w:rPr>
          <w:rFonts w:ascii="Times New Roman"/>
          <w:b w:val="false"/>
          <w:i w:val="false"/>
          <w:color w:val="000000"/>
          <w:sz w:val="28"/>
        </w:rPr>
        <w:t xml:space="preserve">
      1. Қор зиянды және (немесе) жерлеуге жұмсалған шығыстарды өтеу бойынша төлемдерді зиянды өтеу резервінің қаражаты есебінен жүзеге асырады. </w:t>
      </w:r>
    </w:p>
    <w:p>
      <w:pPr>
        <w:spacing w:after="0"/>
        <w:ind w:left="0"/>
        <w:jc w:val="both"/>
      </w:pPr>
      <w:r>
        <w:rPr>
          <w:rFonts w:ascii="Times New Roman"/>
          <w:b w:val="false"/>
          <w:i w:val="false"/>
          <w:color w:val="000000"/>
          <w:sz w:val="28"/>
        </w:rPr>
        <w:t>
      Зиянды және (немесе) жерлеуге жұмсалған шығыстарды өтеу бойынша төлемдерді жүзеге асыру үшін зиянды өтеу резервінің қаражаты жеткіліксіз болған жағдайда Қор сақтандыру төлемдеріне кепілдік беру резервін осы Заңда көзделген тәртіппен пайдаланады.</w:t>
      </w:r>
    </w:p>
    <w:bookmarkStart w:name="z157" w:id="213"/>
    <w:p>
      <w:pPr>
        <w:spacing w:after="0"/>
        <w:ind w:left="0"/>
        <w:jc w:val="both"/>
      </w:pPr>
      <w:r>
        <w:rPr>
          <w:rFonts w:ascii="Times New Roman"/>
          <w:b w:val="false"/>
          <w:i w:val="false"/>
          <w:color w:val="000000"/>
          <w:sz w:val="28"/>
        </w:rPr>
        <w:t xml:space="preserve">
      2. Уәкілетті орган белгілеген мөлшердегі бастапқы біржолғы жарналар және Қормен жасалатын қатысу шартына сәйкес сақтандырушылар төлейтін қосымша жарналар зиянды өтеу резервін қалыптастыру көздері болып табылады. </w:t>
      </w:r>
    </w:p>
    <w:bookmarkEnd w:id="213"/>
    <w:p>
      <w:pPr>
        <w:spacing w:after="0"/>
        <w:ind w:left="0"/>
        <w:jc w:val="both"/>
      </w:pPr>
      <w:r>
        <w:rPr>
          <w:rFonts w:ascii="Times New Roman"/>
          <w:b w:val="false"/>
          <w:i w:val="false"/>
          <w:color w:val="000000"/>
          <w:sz w:val="28"/>
        </w:rPr>
        <w:t>
      Қосымша жарналар ставкасын есептеу әдістемесі, оларды төлеу тәртібі мен мерзімдері уәкілетті органның нормативтік құқықтық актілерінде белгіленеді.</w:t>
      </w:r>
    </w:p>
    <w:bookmarkStart w:name="z158" w:id="214"/>
    <w:p>
      <w:pPr>
        <w:spacing w:after="0"/>
        <w:ind w:left="0"/>
        <w:jc w:val="both"/>
      </w:pPr>
      <w:r>
        <w:rPr>
          <w:rFonts w:ascii="Times New Roman"/>
          <w:b w:val="false"/>
          <w:i w:val="false"/>
          <w:color w:val="000000"/>
          <w:sz w:val="28"/>
        </w:rPr>
        <w:t xml:space="preserve">
      3. Қосымша жарналардың мөлшері қатысушы-сақтандыру ұйымы көлік құралдары иелерінің азаматтық-құқықтық жауапкершілігін міндетті сақтандыру бойынша есептеген сақтандыру сыйлықақылары мен қосымша жарналар ставкаларының көлемін негізге ала отырып </w:t>
      </w:r>
    </w:p>
    <w:bookmarkEnd w:id="214"/>
    <w:p>
      <w:pPr>
        <w:spacing w:after="0"/>
        <w:ind w:left="0"/>
        <w:jc w:val="both"/>
      </w:pPr>
      <w:r>
        <w:rPr>
          <w:rFonts w:ascii="Times New Roman"/>
          <w:b w:val="false"/>
          <w:i w:val="false"/>
          <w:color w:val="000000"/>
          <w:sz w:val="28"/>
        </w:rPr>
        <w:t>
      есептеледі.</w:t>
      </w:r>
    </w:p>
    <w:bookmarkStart w:name="z159" w:id="215"/>
    <w:p>
      <w:pPr>
        <w:spacing w:after="0"/>
        <w:ind w:left="0"/>
        <w:jc w:val="both"/>
      </w:pPr>
      <w:r>
        <w:rPr>
          <w:rFonts w:ascii="Times New Roman"/>
          <w:b w:val="false"/>
          <w:i w:val="false"/>
          <w:color w:val="000000"/>
          <w:sz w:val="28"/>
        </w:rPr>
        <w:t>
      4. Сақтандыру қызметін жүзеге асыру құқығына берілген лицензияның қолданылуын тоқтата тұру қатысушы-сақтандыру ұйымын қосымша жарналарды төлеуден босатпайды.</w:t>
      </w:r>
    </w:p>
    <w:bookmarkEnd w:id="215"/>
    <w:bookmarkStart w:name="z160" w:id="216"/>
    <w:p>
      <w:pPr>
        <w:spacing w:after="0"/>
        <w:ind w:left="0"/>
        <w:jc w:val="both"/>
      </w:pPr>
      <w:r>
        <w:rPr>
          <w:rFonts w:ascii="Times New Roman"/>
          <w:b w:val="false"/>
          <w:i w:val="false"/>
          <w:color w:val="000000"/>
          <w:sz w:val="28"/>
        </w:rPr>
        <w:t>
      5. Қатысушы-сақтандыру ұйымы көлік құралдары иелерінің азаматтық-құқықтық жауапкершілігін міндетті сақтандыруды жүзеге асыруға берілген лицензиядан айырылған күннен бастап қатысушы-сақтандыру ұйымының қосымша жарналарды төлеу міндеттемелері қатысушы-сақтандыру ұйымын мәжбүрлеп тарату туралы сот шешімі заңды күшіне енгенге дейін тоқтатыла тұрады.</w:t>
      </w:r>
    </w:p>
    <w:bookmarkEnd w:id="216"/>
    <w:p>
      <w:pPr>
        <w:spacing w:after="0"/>
        <w:ind w:left="0"/>
        <w:jc w:val="both"/>
      </w:pPr>
      <w:r>
        <w:rPr>
          <w:rFonts w:ascii="Times New Roman"/>
          <w:b w:val="false"/>
          <w:i w:val="false"/>
          <w:color w:val="000000"/>
          <w:sz w:val="28"/>
        </w:rPr>
        <w:t>
      Қатысушы-сақтандыру ұйымының қосымша жарналарды төлеу жөніндегі міндеттемесі оны мәжбүрлеп тарату туралы сот шешімі заңды күшіне енген күннен бастап тоқтатылады.</w:t>
      </w:r>
    </w:p>
    <w:p>
      <w:pPr>
        <w:spacing w:after="0"/>
        <w:ind w:left="0"/>
        <w:jc w:val="both"/>
      </w:pPr>
      <w:r>
        <w:rPr>
          <w:rFonts w:ascii="Times New Roman"/>
          <w:b w:val="false"/>
          <w:i w:val="false"/>
          <w:color w:val="000000"/>
          <w:sz w:val="28"/>
        </w:rPr>
        <w:t>
      Қатысушы-сақтандыру ұйымдарының осы Заңға сәйкес төлеген қосымша жарналары қайтаруға жатпайды.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17-4-бапқа өзгерту енгізілді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38" w:id="217"/>
    <w:p>
      <w:pPr>
        <w:spacing w:after="0"/>
        <w:ind w:left="0"/>
        <w:jc w:val="left"/>
      </w:pPr>
      <w:r>
        <w:rPr>
          <w:rFonts w:ascii="Times New Roman"/>
          <w:b/>
          <w:i w:val="false"/>
          <w:color w:val="000000"/>
        </w:rPr>
        <w:t xml:space="preserve"> 17-5-бап. Қосымша жарналарды төлеу жөніндегі міндеттерді орындамау немесе тиісінше орындамау </w:t>
      </w:r>
    </w:p>
    <w:bookmarkEnd w:id="217"/>
    <w:p>
      <w:pPr>
        <w:spacing w:after="0"/>
        <w:ind w:left="0"/>
        <w:jc w:val="both"/>
      </w:pPr>
      <w:r>
        <w:rPr>
          <w:rFonts w:ascii="Times New Roman"/>
          <w:b w:val="false"/>
          <w:i w:val="false"/>
          <w:color w:val="000000"/>
          <w:sz w:val="28"/>
        </w:rPr>
        <w:t>
      1. Қосымша жарналарды төлемеген, уақтылы төлемеген не толық көлемде төлемеген жағдайда, Қор қатысушы-сақтандыру ұйымының осы Заң бойынша өз міндеттерін орындамағаны немесе тиісінше орындамағаны туралы жеті жұмыс күні ішінде уәкілетті органға хабарлауға міндетті.</w:t>
      </w:r>
    </w:p>
    <w:bookmarkStart w:name="z161" w:id="218"/>
    <w:p>
      <w:pPr>
        <w:spacing w:after="0"/>
        <w:ind w:left="0"/>
        <w:jc w:val="both"/>
      </w:pPr>
      <w:r>
        <w:rPr>
          <w:rFonts w:ascii="Times New Roman"/>
          <w:b w:val="false"/>
          <w:i w:val="false"/>
          <w:color w:val="000000"/>
          <w:sz w:val="28"/>
        </w:rPr>
        <w:t xml:space="preserve">
      2. Уәкілетті орган Қордан қатысушы-сақтандыру ұйымының қосымша жарналарды төлеу жөніндегі міндеттерін орындамағаны немесе тиісінше орындамағаны туралы хабарлама алған кезде мұндай сақтандыру ұйымына Қазақстан Республикасының сақтандыру және сақтандыру қызметі туралы заңнамасында көзделген санкцияларды және қадағалап ден қою шараларын қолдануға құқылы. </w:t>
      </w:r>
    </w:p>
    <w:bookmarkEnd w:id="2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17-5-бапқа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23" w:id="219"/>
    <w:p>
      <w:pPr>
        <w:spacing w:after="0"/>
        <w:ind w:left="0"/>
        <w:jc w:val="left"/>
      </w:pPr>
      <w:r>
        <w:rPr>
          <w:rFonts w:ascii="Times New Roman"/>
          <w:b/>
          <w:i w:val="false"/>
          <w:color w:val="000000"/>
        </w:rPr>
        <w:t xml:space="preserve"> 6-тарау. Сақтандыру төлемдеріне кепілдік беру жүйесі қатысушыларының құқықтары мен міндеттері</w:t>
      </w:r>
    </w:p>
    <w:bookmarkEnd w:id="219"/>
    <w:bookmarkStart w:name="z24" w:id="220"/>
    <w:p>
      <w:pPr>
        <w:spacing w:after="0"/>
        <w:ind w:left="0"/>
        <w:jc w:val="left"/>
      </w:pPr>
      <w:r>
        <w:rPr>
          <w:rFonts w:ascii="Times New Roman"/>
          <w:b/>
          <w:i w:val="false"/>
          <w:color w:val="000000"/>
        </w:rPr>
        <w:t xml:space="preserve"> 18-бап. Қордың құқықтары мен міндеттері </w:t>
      </w:r>
    </w:p>
    <w:bookmarkEnd w:id="220"/>
    <w:p>
      <w:pPr>
        <w:spacing w:after="0"/>
        <w:ind w:left="0"/>
        <w:jc w:val="both"/>
      </w:pPr>
      <w:r>
        <w:rPr>
          <w:rFonts w:ascii="Times New Roman"/>
          <w:b w:val="false"/>
          <w:i w:val="false"/>
          <w:color w:val="000000"/>
          <w:sz w:val="28"/>
        </w:rPr>
        <w:t>
      1. Қор:</w:t>
      </w:r>
    </w:p>
    <w:bookmarkStart w:name="z162" w:id="221"/>
    <w:p>
      <w:pPr>
        <w:spacing w:after="0"/>
        <w:ind w:left="0"/>
        <w:jc w:val="both"/>
      </w:pPr>
      <w:r>
        <w:rPr>
          <w:rFonts w:ascii="Times New Roman"/>
          <w:b w:val="false"/>
          <w:i w:val="false"/>
          <w:color w:val="000000"/>
          <w:sz w:val="28"/>
        </w:rPr>
        <w:t>
      1) Қазақстан Республикасының заңдарында көзделген тәртіппен міндетті, төтенше және қосымша жарналар төлеуді талап етуге;</w:t>
      </w:r>
    </w:p>
    <w:bookmarkEnd w:id="221"/>
    <w:bookmarkStart w:name="z163" w:id="222"/>
    <w:p>
      <w:pPr>
        <w:spacing w:after="0"/>
        <w:ind w:left="0"/>
        <w:jc w:val="both"/>
      </w:pPr>
      <w:r>
        <w:rPr>
          <w:rFonts w:ascii="Times New Roman"/>
          <w:b w:val="false"/>
          <w:i w:val="false"/>
          <w:color w:val="000000"/>
          <w:sz w:val="28"/>
        </w:rPr>
        <w:t>
      2) тарату комиссиясының құрамына өз өкілін енгізу туралы уәкілетті органның алдында өтініш жасауға және Қазақстан Республикасының заңнамасында көзделген тәртіппен мәжбүрлеп таратылатын сақтандыру ұйымын тарату ісін жүргізуге қатысуға;</w:t>
      </w:r>
    </w:p>
    <w:bookmarkEnd w:id="222"/>
    <w:bookmarkStart w:name="z164" w:id="223"/>
    <w:p>
      <w:pPr>
        <w:spacing w:after="0"/>
        <w:ind w:left="0"/>
        <w:jc w:val="both"/>
      </w:pPr>
      <w:r>
        <w:rPr>
          <w:rFonts w:ascii="Times New Roman"/>
          <w:b w:val="false"/>
          <w:i w:val="false"/>
          <w:color w:val="000000"/>
          <w:sz w:val="28"/>
        </w:rPr>
        <w:t>
      3) тарату комиссиясынан және кредитордан Қордың міндеттерін іске асыруға қажетті ақпарат пен құжаттар беруді талап етуге;</w:t>
      </w:r>
    </w:p>
    <w:bookmarkEnd w:id="223"/>
    <w:bookmarkStart w:name="z165" w:id="224"/>
    <w:p>
      <w:pPr>
        <w:spacing w:after="0"/>
        <w:ind w:left="0"/>
        <w:jc w:val="both"/>
      </w:pPr>
      <w:r>
        <w:rPr>
          <w:rFonts w:ascii="Times New Roman"/>
          <w:b w:val="false"/>
          <w:i w:val="false"/>
          <w:color w:val="000000"/>
          <w:sz w:val="28"/>
        </w:rPr>
        <w:t>
      4) уәкілетті органнан қатысушы-сақтандыру ұйымдарының қаржылық жай-күйі, қатысушы-сақтандыру ұйымы жасасқан сақтандыру шарттарының саны туралы мәліметті және сақтандыру құпиясын және Қазақстан Республикасының заңымен қорғалатын өзге де құпияны құрайтын мәліметтерді қоспағанда, өзге де қажетті ақпаратты сұратуға;</w:t>
      </w:r>
    </w:p>
    <w:bookmarkEnd w:id="224"/>
    <w:bookmarkStart w:name="z166" w:id="225"/>
    <w:p>
      <w:pPr>
        <w:spacing w:after="0"/>
        <w:ind w:left="0"/>
        <w:jc w:val="both"/>
      </w:pPr>
      <w:r>
        <w:rPr>
          <w:rFonts w:ascii="Times New Roman"/>
          <w:b w:val="false"/>
          <w:i w:val="false"/>
          <w:color w:val="000000"/>
          <w:sz w:val="28"/>
        </w:rPr>
        <w:t>
      5) осы Заңда, сақтандыру шартында немесе Қазақстан Республикасының заңнамалық актілерінде көзделген жағдайларда кредиторға кепілдік төлемді жүзеге асырудан бас тартуға;</w:t>
      </w:r>
    </w:p>
    <w:bookmarkEnd w:id="225"/>
    <w:p>
      <w:pPr>
        <w:spacing w:after="0"/>
        <w:ind w:left="0"/>
        <w:jc w:val="both"/>
      </w:pPr>
      <w:r>
        <w:rPr>
          <w:rFonts w:ascii="Times New Roman"/>
          <w:b w:val="false"/>
          <w:i w:val="false"/>
          <w:color w:val="000000"/>
          <w:sz w:val="28"/>
        </w:rPr>
        <w:t>
      6) осы Заңның 15-1-бабы 3-тармағының екінші бөлігінде көзделген оқиға басталған жағдайда, кредитор мен "өмірді сақтандыру" саласы бойынша лицензиясы бар сақтандыру ұйымы арасында жасалған аннуитеттік сақтандыру шарты бойынша сақтандыру сыйлықақысын есептеудің барабарлығын тексеру үшін тәуелсіз актуарийді тартуға;</w:t>
      </w:r>
    </w:p>
    <w:p>
      <w:pPr>
        <w:spacing w:after="0"/>
        <w:ind w:left="0"/>
        <w:jc w:val="both"/>
      </w:pPr>
      <w:r>
        <w:rPr>
          <w:rFonts w:ascii="Times New Roman"/>
          <w:b w:val="false"/>
          <w:i w:val="false"/>
          <w:color w:val="000000"/>
          <w:sz w:val="28"/>
        </w:rPr>
        <w:t>
      7) жыл сайынғы аудит нәтижелері бойынша, шекті шамасы "жалпы сақтандыру" саласы бойынша сақтандыру төлемдеріне кепілдік беру резервінің қаражатын, "өмірді сақтандыру" саласы бойынша сақтандыру төлемдеріне кепілдік беру резервінің қаражатын, зиянды өтеу резервінің қаражатын инвестициялаудан алынған инвестициялық кірістің жеті жарым пайызынан аспауға тиіс комиссиялық сыйақы алуға құқылы.</w:t>
      </w:r>
    </w:p>
    <w:bookmarkStart w:name="z167" w:id="226"/>
    <w:p>
      <w:pPr>
        <w:spacing w:after="0"/>
        <w:ind w:left="0"/>
        <w:jc w:val="both"/>
      </w:pPr>
      <w:r>
        <w:rPr>
          <w:rFonts w:ascii="Times New Roman"/>
          <w:b w:val="false"/>
          <w:i w:val="false"/>
          <w:color w:val="000000"/>
          <w:sz w:val="28"/>
        </w:rPr>
        <w:t xml:space="preserve">
      2. Қор: </w:t>
      </w:r>
    </w:p>
    <w:bookmarkEnd w:id="226"/>
    <w:p>
      <w:pPr>
        <w:spacing w:after="0"/>
        <w:ind w:left="0"/>
        <w:jc w:val="both"/>
      </w:pPr>
      <w:r>
        <w:rPr>
          <w:rFonts w:ascii="Times New Roman"/>
          <w:b w:val="false"/>
          <w:i w:val="false"/>
          <w:color w:val="000000"/>
          <w:sz w:val="28"/>
        </w:rPr>
        <w:t>
      1) Қазақстан Республикасының заңнамалық актілеріне сәйкес Қорға қатысу міндеті жүктелген сақтандыру ұйымымен қатысу шартын жасасуға;</w:t>
      </w:r>
    </w:p>
    <w:p>
      <w:pPr>
        <w:spacing w:after="0"/>
        <w:ind w:left="0"/>
        <w:jc w:val="both"/>
      </w:pPr>
      <w:r>
        <w:rPr>
          <w:rFonts w:ascii="Times New Roman"/>
          <w:b w:val="false"/>
          <w:i w:val="false"/>
          <w:color w:val="000000"/>
          <w:sz w:val="28"/>
        </w:rPr>
        <w:t>
      1-1) сақтандыру төлемдеріне кепілдік беру резервтерін, зиянды өтеу резервін, сақтандыру төлемдеріне кепілдік беру жүйесіне қатысушылардың жарналарын инвестициялаудан түскен кірістерді (залалдарды) есепке алуды "жалпы сақтандыру" және "өмірді сақтандыру" саласы бойынша бөлек жүргізуге;</w:t>
      </w:r>
    </w:p>
    <w:bookmarkStart w:name="z168" w:id="227"/>
    <w:p>
      <w:pPr>
        <w:spacing w:after="0"/>
        <w:ind w:left="0"/>
        <w:jc w:val="both"/>
      </w:pPr>
      <w:r>
        <w:rPr>
          <w:rFonts w:ascii="Times New Roman"/>
          <w:b w:val="false"/>
          <w:i w:val="false"/>
          <w:color w:val="000000"/>
          <w:sz w:val="28"/>
        </w:rPr>
        <w:t>
      2) Қазақстан Республикасының заңдарында айқындалған тәртіппен активтерді қаржы құралдарына инвестициялауға;</w:t>
      </w:r>
    </w:p>
    <w:bookmarkEnd w:id="227"/>
    <w:bookmarkStart w:name="z169" w:id="228"/>
    <w:p>
      <w:pPr>
        <w:spacing w:after="0"/>
        <w:ind w:left="0"/>
        <w:jc w:val="both"/>
      </w:pPr>
      <w:r>
        <w:rPr>
          <w:rFonts w:ascii="Times New Roman"/>
          <w:b w:val="false"/>
          <w:i w:val="false"/>
          <w:color w:val="000000"/>
          <w:sz w:val="28"/>
        </w:rPr>
        <w:t>
      3) тізбесін, нысандарын, ұсыну мерзімдері мен тәртібін уәкілетті органмен келісу бойынша Қазақстан Республикасының Ұлттық Банкі белгілейтін есептілікті (қаржылық есептілікті қоспағанда) Қазақстан Республикасының Ұлттық Банкіне ұсынуға;</w:t>
      </w:r>
    </w:p>
    <w:bookmarkEnd w:id="228"/>
    <w:bookmarkStart w:name="z170" w:id="229"/>
    <w:p>
      <w:pPr>
        <w:spacing w:after="0"/>
        <w:ind w:left="0"/>
        <w:jc w:val="both"/>
      </w:pPr>
      <w:r>
        <w:rPr>
          <w:rFonts w:ascii="Times New Roman"/>
          <w:b w:val="false"/>
          <w:i w:val="false"/>
          <w:color w:val="000000"/>
          <w:sz w:val="28"/>
        </w:rPr>
        <w:t>
      4) қатысушы-сақтандыру ұйымдарына олардың сұрау салулары бойынша қатысу шартына сәйкес айқындалатын көлемде өзінің қаржылық есептілігін беруге;</w:t>
      </w:r>
    </w:p>
    <w:bookmarkEnd w:id="229"/>
    <w:bookmarkStart w:name="z171" w:id="230"/>
    <w:p>
      <w:pPr>
        <w:spacing w:after="0"/>
        <w:ind w:left="0"/>
        <w:jc w:val="both"/>
      </w:pPr>
      <w:r>
        <w:rPr>
          <w:rFonts w:ascii="Times New Roman"/>
          <w:b w:val="false"/>
          <w:i w:val="false"/>
          <w:color w:val="000000"/>
          <w:sz w:val="28"/>
        </w:rPr>
        <w:t>
      5) қазақ және орыс тілдерінде Қазақстан Республикасының бүкіл аумағында таралатын мерзімді баспасөз басылымдарында және интернет-ресурстарда аудиторлық ұйым растаған жылдық қаржылық есептілікті жариялауға;</w:t>
      </w:r>
    </w:p>
    <w:bookmarkEnd w:id="230"/>
    <w:bookmarkStart w:name="z172" w:id="231"/>
    <w:p>
      <w:pPr>
        <w:spacing w:after="0"/>
        <w:ind w:left="0"/>
        <w:jc w:val="both"/>
      </w:pPr>
      <w:r>
        <w:rPr>
          <w:rFonts w:ascii="Times New Roman"/>
          <w:b w:val="false"/>
          <w:i w:val="false"/>
          <w:color w:val="000000"/>
          <w:sz w:val="28"/>
        </w:rPr>
        <w:t>
      6) қатысушы-сақтандыру ұйымдарының міндетті, төтенше және қосымша жарналар төлеу тәртібін, сондай-ақ олардың шартты міндеттемелер қалыптастыруын бақылауды жүзеге асыруға;</w:t>
      </w:r>
    </w:p>
    <w:bookmarkEnd w:id="231"/>
    <w:bookmarkStart w:name="z173" w:id="232"/>
    <w:p>
      <w:pPr>
        <w:spacing w:after="0"/>
        <w:ind w:left="0"/>
        <w:jc w:val="both"/>
      </w:pPr>
      <w:r>
        <w:rPr>
          <w:rFonts w:ascii="Times New Roman"/>
          <w:b w:val="false"/>
          <w:i w:val="false"/>
          <w:color w:val="000000"/>
          <w:sz w:val="28"/>
        </w:rPr>
        <w:t>
      7) мәжбүрлеп таратылатын сақтандыру ұйымының міндеттемелері бойынша кредиторларға осы Заңда және уәкілетті органның нормативтік құқықтық актілерінде көзделген тәртіппен кепілдік төлемдерін жүзеге асыруға;</w:t>
      </w:r>
    </w:p>
    <w:bookmarkEnd w:id="232"/>
    <w:bookmarkStart w:name="z174" w:id="233"/>
    <w:p>
      <w:pPr>
        <w:spacing w:after="0"/>
        <w:ind w:left="0"/>
        <w:jc w:val="both"/>
      </w:pPr>
      <w:r>
        <w:rPr>
          <w:rFonts w:ascii="Times New Roman"/>
          <w:b w:val="false"/>
          <w:i w:val="false"/>
          <w:color w:val="000000"/>
          <w:sz w:val="28"/>
        </w:rPr>
        <w:t>
      8) аудит өткізуге;</w:t>
      </w:r>
    </w:p>
    <w:bookmarkEnd w:id="233"/>
    <w:bookmarkStart w:name="z175" w:id="234"/>
    <w:p>
      <w:pPr>
        <w:spacing w:after="0"/>
        <w:ind w:left="0"/>
        <w:jc w:val="both"/>
      </w:pPr>
      <w:r>
        <w:rPr>
          <w:rFonts w:ascii="Times New Roman"/>
          <w:b w:val="false"/>
          <w:i w:val="false"/>
          <w:color w:val="000000"/>
          <w:sz w:val="28"/>
        </w:rPr>
        <w:t>
      9) сақтандыру ұйымдарының Қазақстан Республикасының сақтандыру және сақтандыру қызметі туралы заңдарын бұзуының өзіне мәлім болған фактілері жөнінде уәкілетті органды хабардар етуге;</w:t>
      </w:r>
    </w:p>
    <w:bookmarkEnd w:id="234"/>
    <w:bookmarkStart w:name="z176" w:id="235"/>
    <w:p>
      <w:pPr>
        <w:spacing w:after="0"/>
        <w:ind w:left="0"/>
        <w:jc w:val="both"/>
      </w:pPr>
      <w:r>
        <w:rPr>
          <w:rFonts w:ascii="Times New Roman"/>
          <w:b w:val="false"/>
          <w:i w:val="false"/>
          <w:color w:val="000000"/>
          <w:sz w:val="28"/>
        </w:rPr>
        <w:t>
      10) кредиторға кепілдік төлемінің жүзеге асырылғаны туралы тарату комиссиясына хабарлауға;</w:t>
      </w:r>
    </w:p>
    <w:bookmarkEnd w:id="2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178" w:id="236"/>
    <w:p>
      <w:pPr>
        <w:spacing w:after="0"/>
        <w:ind w:left="0"/>
        <w:jc w:val="both"/>
      </w:pPr>
      <w:r>
        <w:rPr>
          <w:rFonts w:ascii="Times New Roman"/>
          <w:b w:val="false"/>
          <w:i w:val="false"/>
          <w:color w:val="000000"/>
          <w:sz w:val="28"/>
        </w:rPr>
        <w:t>
      12) өз функцияларын жүзеге асыру процесінде сақтандыру ұйымдарының қызметі туралы өздеріне мәлім болған бүкіл ақпаратты тек қана қызмет мақсаттарында пайдалануға;</w:t>
      </w:r>
    </w:p>
    <w:bookmarkEnd w:id="236"/>
    <w:bookmarkStart w:name="z179" w:id="237"/>
    <w:p>
      <w:pPr>
        <w:spacing w:after="0"/>
        <w:ind w:left="0"/>
        <w:jc w:val="both"/>
      </w:pPr>
      <w:r>
        <w:rPr>
          <w:rFonts w:ascii="Times New Roman"/>
          <w:b w:val="false"/>
          <w:i w:val="false"/>
          <w:color w:val="000000"/>
          <w:sz w:val="28"/>
        </w:rPr>
        <w:t xml:space="preserve">
      13) осы Заңның 15-бабының </w:t>
      </w:r>
      <w:r>
        <w:rPr>
          <w:rFonts w:ascii="Times New Roman"/>
          <w:b w:val="false"/>
          <w:i w:val="false"/>
          <w:color w:val="000000"/>
          <w:sz w:val="28"/>
        </w:rPr>
        <w:t>5-тармағында</w:t>
      </w:r>
      <w:r>
        <w:rPr>
          <w:rFonts w:ascii="Times New Roman"/>
          <w:b w:val="false"/>
          <w:i w:val="false"/>
          <w:color w:val="000000"/>
          <w:sz w:val="28"/>
        </w:rPr>
        <w:t xml:space="preserve"> көзделген тәртіппен қатысушы-сақтандыру ұйымдарының шығыстарын өтеуге міндетті.</w:t>
      </w:r>
    </w:p>
    <w:bookmarkEnd w:id="237"/>
    <w:bookmarkStart w:name="z247" w:id="238"/>
    <w:p>
      <w:pPr>
        <w:spacing w:after="0"/>
        <w:ind w:left="0"/>
        <w:jc w:val="both"/>
      </w:pPr>
      <w:r>
        <w:rPr>
          <w:rFonts w:ascii="Times New Roman"/>
          <w:b w:val="false"/>
          <w:i w:val="false"/>
          <w:color w:val="000000"/>
          <w:sz w:val="28"/>
        </w:rPr>
        <w:t>
      2-1. Қор Қазақстан Республикасының бухгалтерлік есеп пен қаржылық есептілік туралы заңнамасына сәйкес өздері жүргізетін операцияларды есепке алуды жүзеге асырады.</w:t>
      </w:r>
    </w:p>
    <w:bookmarkEnd w:id="238"/>
    <w:bookmarkStart w:name="z338" w:id="239"/>
    <w:p>
      <w:pPr>
        <w:spacing w:after="0"/>
        <w:ind w:left="0"/>
        <w:jc w:val="both"/>
      </w:pPr>
      <w:r>
        <w:rPr>
          <w:rFonts w:ascii="Times New Roman"/>
          <w:b w:val="false"/>
          <w:i w:val="false"/>
          <w:color w:val="000000"/>
          <w:sz w:val="28"/>
        </w:rPr>
        <w:t>
      2-2. Сақтанушыларға (сақтандырылушыларға, пайда алушыларға), сақтандыру шартын жасасуға ниеті бар адамдарға өзінің қызметі туралы ақпаратты жеткізу мақсатында Қор өзінің интернет-ресурсында мынадай ақпаратты:</w:t>
      </w:r>
    </w:p>
    <w:bookmarkEnd w:id="239"/>
    <w:p>
      <w:pPr>
        <w:spacing w:after="0"/>
        <w:ind w:left="0"/>
        <w:jc w:val="both"/>
      </w:pPr>
      <w:r>
        <w:rPr>
          <w:rFonts w:ascii="Times New Roman"/>
          <w:b w:val="false"/>
          <w:i w:val="false"/>
          <w:color w:val="000000"/>
          <w:sz w:val="28"/>
        </w:rPr>
        <w:t xml:space="preserve">
      1) өзінің, оның ішінде өз филиалдары мен өкілдіктерінің толық атауын, мекенжайын (тұрған жерін), телефон нөмірлерін, жұмыс режимін; </w:t>
      </w:r>
    </w:p>
    <w:p>
      <w:pPr>
        <w:spacing w:after="0"/>
        <w:ind w:left="0"/>
        <w:jc w:val="both"/>
      </w:pPr>
      <w:r>
        <w:rPr>
          <w:rFonts w:ascii="Times New Roman"/>
          <w:b w:val="false"/>
          <w:i w:val="false"/>
          <w:color w:val="000000"/>
          <w:sz w:val="28"/>
        </w:rPr>
        <w:t>
      2) акционерлер туралы мәліметтерді;</w:t>
      </w:r>
    </w:p>
    <w:p>
      <w:pPr>
        <w:spacing w:after="0"/>
        <w:ind w:left="0"/>
        <w:jc w:val="both"/>
      </w:pPr>
      <w:r>
        <w:rPr>
          <w:rFonts w:ascii="Times New Roman"/>
          <w:b w:val="false"/>
          <w:i w:val="false"/>
          <w:color w:val="000000"/>
          <w:sz w:val="28"/>
        </w:rPr>
        <w:t>
      3) басшы қызметкерлер туралы мәліметтерді;</w:t>
      </w:r>
    </w:p>
    <w:p>
      <w:pPr>
        <w:spacing w:after="0"/>
        <w:ind w:left="0"/>
        <w:jc w:val="both"/>
      </w:pPr>
      <w:r>
        <w:rPr>
          <w:rFonts w:ascii="Times New Roman"/>
          <w:b w:val="false"/>
          <w:i w:val="false"/>
          <w:color w:val="000000"/>
          <w:sz w:val="28"/>
        </w:rPr>
        <w:t>
      4) мемлекеттік тіркеу нөмірі және бизнес-сәйкестендіру нөмірі туралы мәліметтерді;</w:t>
      </w:r>
    </w:p>
    <w:p>
      <w:pPr>
        <w:spacing w:after="0"/>
        <w:ind w:left="0"/>
        <w:jc w:val="both"/>
      </w:pPr>
      <w:r>
        <w:rPr>
          <w:rFonts w:ascii="Times New Roman"/>
          <w:b w:val="false"/>
          <w:i w:val="false"/>
          <w:color w:val="000000"/>
          <w:sz w:val="28"/>
        </w:rPr>
        <w:t>
      5) қызметтің жүзеге асырылатын түрлері туралы мәліметтерді;</w:t>
      </w:r>
    </w:p>
    <w:p>
      <w:pPr>
        <w:spacing w:after="0"/>
        <w:ind w:left="0"/>
        <w:jc w:val="both"/>
      </w:pPr>
      <w:r>
        <w:rPr>
          <w:rFonts w:ascii="Times New Roman"/>
          <w:b w:val="false"/>
          <w:i w:val="false"/>
          <w:color w:val="000000"/>
          <w:sz w:val="28"/>
        </w:rPr>
        <w:t>
      6) аудиторлық ұйым растаған алдыңғы есепті үш жыл үшін жылдық қаржылық есептілікті;</w:t>
      </w:r>
    </w:p>
    <w:p>
      <w:pPr>
        <w:spacing w:after="0"/>
        <w:ind w:left="0"/>
        <w:jc w:val="both"/>
      </w:pPr>
      <w:r>
        <w:rPr>
          <w:rFonts w:ascii="Times New Roman"/>
          <w:b w:val="false"/>
          <w:i w:val="false"/>
          <w:color w:val="000000"/>
          <w:sz w:val="28"/>
        </w:rPr>
        <w:t>
      7) алдыңғы есепті үш жыл үшін қызмет қорытындылары туралы есептерді;</w:t>
      </w:r>
    </w:p>
    <w:p>
      <w:pPr>
        <w:spacing w:after="0"/>
        <w:ind w:left="0"/>
        <w:jc w:val="both"/>
      </w:pPr>
      <w:r>
        <w:rPr>
          <w:rFonts w:ascii="Times New Roman"/>
          <w:b w:val="false"/>
          <w:i w:val="false"/>
          <w:color w:val="000000"/>
          <w:sz w:val="28"/>
        </w:rPr>
        <w:t>
      8) қауымдастықтарға (одақтарға), оның ішінде сақтандыру (қайта сақтандыру) ұйымдарының және сақтандыру брокерлерінің бірлестіктеріне қатысу туралы мәліметтерді (болған кезде);</w:t>
      </w:r>
    </w:p>
    <w:p>
      <w:pPr>
        <w:spacing w:after="0"/>
        <w:ind w:left="0"/>
        <w:jc w:val="both"/>
      </w:pPr>
      <w:r>
        <w:rPr>
          <w:rFonts w:ascii="Times New Roman"/>
          <w:b w:val="false"/>
          <w:i w:val="false"/>
          <w:color w:val="000000"/>
          <w:sz w:val="28"/>
        </w:rPr>
        <w:t>
      9) қатысушы-сақтандыру ұйымдары туралы мәліметтерді орналастыруға міндетті.</w:t>
      </w:r>
    </w:p>
    <w:bookmarkStart w:name="z180" w:id="240"/>
    <w:p>
      <w:pPr>
        <w:spacing w:after="0"/>
        <w:ind w:left="0"/>
        <w:jc w:val="both"/>
      </w:pPr>
      <w:r>
        <w:rPr>
          <w:rFonts w:ascii="Times New Roman"/>
          <w:b w:val="false"/>
          <w:i w:val="false"/>
          <w:color w:val="000000"/>
          <w:sz w:val="28"/>
        </w:rPr>
        <w:t xml:space="preserve">
      3. Қордың Қазақстан Республикасының заңдарында және қатысу шартында көзделген өзге де құқықтары болады және ол өзге де міндеттерді атқарады. </w:t>
      </w:r>
    </w:p>
    <w:bookmarkEnd w:id="2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өзгерістер енгізілді - ҚР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2-тармақтан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25" w:id="241"/>
    <w:p>
      <w:pPr>
        <w:spacing w:after="0"/>
        <w:ind w:left="0"/>
        <w:jc w:val="left"/>
      </w:pPr>
      <w:r>
        <w:rPr>
          <w:rFonts w:ascii="Times New Roman"/>
          <w:b/>
          <w:i w:val="false"/>
          <w:color w:val="000000"/>
        </w:rPr>
        <w:t xml:space="preserve"> 19-бап. Қатысушы-сақтандыру ұйымының құқықтары мен міндеттері </w:t>
      </w:r>
    </w:p>
    <w:bookmarkEnd w:id="241"/>
    <w:bookmarkStart w:name="z343" w:id="242"/>
    <w:p>
      <w:pPr>
        <w:spacing w:after="0"/>
        <w:ind w:left="0"/>
        <w:jc w:val="both"/>
      </w:pPr>
      <w:r>
        <w:rPr>
          <w:rFonts w:ascii="Times New Roman"/>
          <w:b w:val="false"/>
          <w:i w:val="false"/>
          <w:color w:val="000000"/>
          <w:sz w:val="28"/>
        </w:rPr>
        <w:t>
      1. Қатысу шартына сәйкес қатысушы-сақтандыру ұйымы:</w:t>
      </w:r>
    </w:p>
    <w:bookmarkEnd w:id="242"/>
    <w:bookmarkStart w:name="z181" w:id="243"/>
    <w:p>
      <w:pPr>
        <w:spacing w:after="0"/>
        <w:ind w:left="0"/>
        <w:jc w:val="both"/>
      </w:pPr>
      <w:r>
        <w:rPr>
          <w:rFonts w:ascii="Times New Roman"/>
          <w:b w:val="false"/>
          <w:i w:val="false"/>
          <w:color w:val="000000"/>
          <w:sz w:val="28"/>
        </w:rPr>
        <w:t>
      1) Қазақстан Республикасының барлық аумағында таратылатын мемлекеттік және орыс тілдеріндегі мерзімді баспа басылымдарында өзінің сақтандыру төлемдеріне кепілдік беру жүйесіне қатысуы туралы ақпаратты жариялауға;</w:t>
      </w:r>
    </w:p>
    <w:bookmarkEnd w:id="243"/>
    <w:bookmarkStart w:name="z182" w:id="244"/>
    <w:p>
      <w:pPr>
        <w:spacing w:after="0"/>
        <w:ind w:left="0"/>
        <w:jc w:val="both"/>
      </w:pPr>
      <w:r>
        <w:rPr>
          <w:rFonts w:ascii="Times New Roman"/>
          <w:b w:val="false"/>
          <w:i w:val="false"/>
          <w:color w:val="000000"/>
          <w:sz w:val="28"/>
        </w:rPr>
        <w:t>
      2) Қордан кредиторларға кепілдік төлемдерін жүзеге асыруға қатысты ақпарат алуға;</w:t>
      </w:r>
    </w:p>
    <w:bookmarkEnd w:id="244"/>
    <w:bookmarkStart w:name="z183" w:id="245"/>
    <w:p>
      <w:pPr>
        <w:spacing w:after="0"/>
        <w:ind w:left="0"/>
        <w:jc w:val="both"/>
      </w:pPr>
      <w:r>
        <w:rPr>
          <w:rFonts w:ascii="Times New Roman"/>
          <w:b w:val="false"/>
          <w:i w:val="false"/>
          <w:color w:val="000000"/>
          <w:sz w:val="28"/>
        </w:rPr>
        <w:t>
      3) Қордың қаржылық есептілігін Қордан талап етуге құқылы.</w:t>
      </w:r>
    </w:p>
    <w:bookmarkEnd w:id="245"/>
    <w:bookmarkStart w:name="z184" w:id="246"/>
    <w:p>
      <w:pPr>
        <w:spacing w:after="0"/>
        <w:ind w:left="0"/>
        <w:jc w:val="both"/>
      </w:pPr>
      <w:r>
        <w:rPr>
          <w:rFonts w:ascii="Times New Roman"/>
          <w:b w:val="false"/>
          <w:i w:val="false"/>
          <w:color w:val="000000"/>
          <w:sz w:val="28"/>
        </w:rPr>
        <w:t xml:space="preserve">
      2. Қатысу шартына сәйкес қатысушы-сақтандыру ұйымы: </w:t>
      </w:r>
    </w:p>
    <w:bookmarkEnd w:id="246"/>
    <w:bookmarkStart w:name="z346" w:id="247"/>
    <w:p>
      <w:pPr>
        <w:spacing w:after="0"/>
        <w:ind w:left="0"/>
        <w:jc w:val="both"/>
      </w:pPr>
      <w:r>
        <w:rPr>
          <w:rFonts w:ascii="Times New Roman"/>
          <w:b w:val="false"/>
          <w:i w:val="false"/>
          <w:color w:val="000000"/>
          <w:sz w:val="28"/>
        </w:rPr>
        <w:t>
      1) Қазақстан Республикасының заңдарында көзделген тәртіппен міндетті және төтенше жарналарды төлеуге, сондай-ақ шартты міндеттемелерді қалыптастыруға;</w:t>
      </w:r>
    </w:p>
    <w:bookmarkEnd w:id="247"/>
    <w:bookmarkStart w:name="z185" w:id="248"/>
    <w:p>
      <w:pPr>
        <w:spacing w:after="0"/>
        <w:ind w:left="0"/>
        <w:jc w:val="both"/>
      </w:pPr>
      <w:r>
        <w:rPr>
          <w:rFonts w:ascii="Times New Roman"/>
          <w:b w:val="false"/>
          <w:i w:val="false"/>
          <w:color w:val="000000"/>
          <w:sz w:val="28"/>
        </w:rPr>
        <w:t>
      2) міндетті, қосымша жарналар мен шартты міндеттемелердің мөлшерлерін есептеу, олардың мөлшерлемелерін бекіту, төтенше жарналардың мөлшерін есептеу үшін қажетті ақпаратты Қорға беруге;</w:t>
      </w:r>
    </w:p>
    <w:bookmarkEnd w:id="248"/>
    <w:bookmarkStart w:name="z186" w:id="249"/>
    <w:p>
      <w:pPr>
        <w:spacing w:after="0"/>
        <w:ind w:left="0"/>
        <w:jc w:val="both"/>
      </w:pPr>
      <w:r>
        <w:rPr>
          <w:rFonts w:ascii="Times New Roman"/>
          <w:b w:val="false"/>
          <w:i w:val="false"/>
          <w:color w:val="000000"/>
          <w:sz w:val="28"/>
        </w:rPr>
        <w:t>
      3) өзінің төлем қабілетсіздігі басталғаны және уәкілетті органның санкциялар қолдану фактілері туралы Қорға хабарлауға;</w:t>
      </w:r>
    </w:p>
    <w:bookmarkEnd w:id="249"/>
    <w:bookmarkStart w:name="z187" w:id="250"/>
    <w:p>
      <w:pPr>
        <w:spacing w:after="0"/>
        <w:ind w:left="0"/>
        <w:jc w:val="both"/>
      </w:pPr>
      <w:r>
        <w:rPr>
          <w:rFonts w:ascii="Times New Roman"/>
          <w:b w:val="false"/>
          <w:i w:val="false"/>
          <w:color w:val="000000"/>
          <w:sz w:val="28"/>
        </w:rPr>
        <w:t>
      4) Қазақстан Республикасының заңнамалық актілеріне сәйкес сақтандыру ұйымына Қорға қатысу міндеті жүктелген сақтандырудың кепілдік берілетін түрлері бойынша сақтандыру қызметінің тоқтатылғаны туралы Қорды хабардар етуге;</w:t>
      </w:r>
    </w:p>
    <w:bookmarkEnd w:id="250"/>
    <w:bookmarkStart w:name="z345" w:id="251"/>
    <w:p>
      <w:pPr>
        <w:spacing w:after="0"/>
        <w:ind w:left="0"/>
        <w:jc w:val="both"/>
      </w:pPr>
      <w:r>
        <w:rPr>
          <w:rFonts w:ascii="Times New Roman"/>
          <w:b w:val="false"/>
          <w:i w:val="false"/>
          <w:color w:val="000000"/>
          <w:sz w:val="28"/>
        </w:rPr>
        <w:t>
      4-1) осы Заңда көзделген жағдайларда өзіне тиесілі Қор акцияларын иеліктен шығаруды жүргізуге;</w:t>
      </w:r>
    </w:p>
    <w:bookmarkEnd w:id="251"/>
    <w:bookmarkStart w:name="z188" w:id="252"/>
    <w:p>
      <w:pPr>
        <w:spacing w:after="0"/>
        <w:ind w:left="0"/>
        <w:jc w:val="both"/>
      </w:pPr>
      <w:r>
        <w:rPr>
          <w:rFonts w:ascii="Times New Roman"/>
          <w:b w:val="false"/>
          <w:i w:val="false"/>
          <w:color w:val="000000"/>
          <w:sz w:val="28"/>
        </w:rPr>
        <w:t>
      5) сотқа мәжбүрлеп тарату туралы талап-арыз берілгендігі туралы, сондай-ақ соттың сақтандыру ұйымын мәжбүрлеп тарату туралы шешім қабылдағаны туралы Қорды хабардар етуге;</w:t>
      </w:r>
    </w:p>
    <w:bookmarkEnd w:id="252"/>
    <w:bookmarkStart w:name="z344" w:id="253"/>
    <w:p>
      <w:pPr>
        <w:spacing w:after="0"/>
        <w:ind w:left="0"/>
        <w:jc w:val="both"/>
      </w:pPr>
      <w:r>
        <w:rPr>
          <w:rFonts w:ascii="Times New Roman"/>
          <w:b w:val="false"/>
          <w:i w:val="false"/>
          <w:color w:val="000000"/>
          <w:sz w:val="28"/>
        </w:rPr>
        <w:t>
      5-1) уәкілетті органның Қазақстан Республикасы бейрезидент-сақтандыру ұйымының филиалын лицензиядан айырғаны және Қазақстан Республикасы бейрезидент-сақтандыру ұйымы филиалының қызметін мәжбүрлеп тоқтату рәсімін жүргізгені туралы Қорды хабардар етуге;</w:t>
      </w:r>
    </w:p>
    <w:bookmarkEnd w:id="2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190" w:id="254"/>
    <w:p>
      <w:pPr>
        <w:spacing w:after="0"/>
        <w:ind w:left="0"/>
        <w:jc w:val="both"/>
      </w:pPr>
      <w:r>
        <w:rPr>
          <w:rFonts w:ascii="Times New Roman"/>
          <w:b w:val="false"/>
          <w:i w:val="false"/>
          <w:color w:val="000000"/>
          <w:sz w:val="28"/>
        </w:rPr>
        <w:t xml:space="preserve">
      7) осы Заңның 15-бабының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іс-шараларды жүзеге асыруға міндетті.</w:t>
      </w:r>
    </w:p>
    <w:bookmarkEnd w:id="254"/>
    <w:p>
      <w:pPr>
        <w:spacing w:after="0"/>
        <w:ind w:left="0"/>
        <w:jc w:val="both"/>
      </w:pPr>
      <w:r>
        <w:rPr>
          <w:rFonts w:ascii="Times New Roman"/>
          <w:b w:val="false"/>
          <w:i w:val="false"/>
          <w:color w:val="000000"/>
          <w:sz w:val="28"/>
        </w:rPr>
        <w:t>
      Көлік құралдары иелерінің азаматтық-құқықтық жауапкершілігін міндетті сақтандыруды жүзеге асыру құқығына лицензиясы бар қатысушы-сақтандыру ұйымы Қазақстан Республикасының заңнамасында көзделген тәртіппен қосымша жарналарды төлеуге міндетті.</w:t>
      </w:r>
    </w:p>
    <w:bookmarkStart w:name="z191" w:id="255"/>
    <w:p>
      <w:pPr>
        <w:spacing w:after="0"/>
        <w:ind w:left="0"/>
        <w:jc w:val="both"/>
      </w:pPr>
      <w:r>
        <w:rPr>
          <w:rFonts w:ascii="Times New Roman"/>
          <w:b w:val="false"/>
          <w:i w:val="false"/>
          <w:color w:val="000000"/>
          <w:sz w:val="28"/>
        </w:rPr>
        <w:t xml:space="preserve">
      3. Қатысушы-сақтандыру ұйымының Қазақстан Республикасының заңдарында және қатысу шартында көзделген өзге де құқықтары болады және ол өзге де міндеттерді атқарады. </w:t>
      </w:r>
    </w:p>
    <w:bookmarkEnd w:id="2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өзгерту енгізілді - ҚР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2-тармақтан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6" w:id="256"/>
    <w:p>
      <w:pPr>
        <w:spacing w:after="0"/>
        <w:ind w:left="0"/>
        <w:jc w:val="left"/>
      </w:pPr>
      <w:r>
        <w:rPr>
          <w:rFonts w:ascii="Times New Roman"/>
          <w:b/>
          <w:i w:val="false"/>
          <w:color w:val="000000"/>
        </w:rPr>
        <w:t xml:space="preserve"> 20-бап. Тарату комиссиясының құқықтары мен міндеттері </w:t>
      </w:r>
    </w:p>
    <w:bookmarkEnd w:id="256"/>
    <w:bookmarkStart w:name="z347" w:id="257"/>
    <w:p>
      <w:pPr>
        <w:spacing w:after="0"/>
        <w:ind w:left="0"/>
        <w:jc w:val="both"/>
      </w:pPr>
      <w:r>
        <w:rPr>
          <w:rFonts w:ascii="Times New Roman"/>
          <w:b w:val="false"/>
          <w:i w:val="false"/>
          <w:color w:val="000000"/>
          <w:sz w:val="28"/>
        </w:rPr>
        <w:t>
      1. Тарату комиссиясы Қордан мәжбүрлеп таратылатын сақтандыру ұйымының, қызметі мәжбүрлеп тоқтатылатын Қазақстан Республикасы бейрезидент-сақтандыру ұйымы филиалының кредиторларына кепілдік төлемінің жүзеге асырылғаны туралы хабарлама алуға құқылы.</w:t>
      </w:r>
    </w:p>
    <w:bookmarkEnd w:id="257"/>
    <w:bookmarkStart w:name="z194" w:id="258"/>
    <w:p>
      <w:pPr>
        <w:spacing w:after="0"/>
        <w:ind w:left="0"/>
        <w:jc w:val="both"/>
      </w:pPr>
      <w:r>
        <w:rPr>
          <w:rFonts w:ascii="Times New Roman"/>
          <w:b w:val="false"/>
          <w:i w:val="false"/>
          <w:color w:val="000000"/>
          <w:sz w:val="28"/>
        </w:rPr>
        <w:t xml:space="preserve">
      2. Тарату комиссиясы: </w:t>
      </w:r>
    </w:p>
    <w:bookmarkEnd w:id="258"/>
    <w:bookmarkStart w:name="z348" w:id="259"/>
    <w:p>
      <w:pPr>
        <w:spacing w:after="0"/>
        <w:ind w:left="0"/>
        <w:jc w:val="both"/>
      </w:pPr>
      <w:r>
        <w:rPr>
          <w:rFonts w:ascii="Times New Roman"/>
          <w:b w:val="false"/>
          <w:i w:val="false"/>
          <w:color w:val="000000"/>
          <w:sz w:val="28"/>
        </w:rPr>
        <w:t>
      1) құжаттардың көшірмелерін және үзінді көшірмелерін алу құқығын бере отырып, Қордың уәкілетті өкілдерінің Қазақстан Республикасы бейрезидент-сақтандыру ұйымының филиалын тарату немесе қызметін мәжбүрлеп тоқтату процесіне қатысты ақпарат пен құжаттамаға қол жеткізуін қамтамасыз етуге;</w:t>
      </w:r>
    </w:p>
    <w:bookmarkEnd w:id="259"/>
    <w:bookmarkStart w:name="z195" w:id="260"/>
    <w:p>
      <w:pPr>
        <w:spacing w:after="0"/>
        <w:ind w:left="0"/>
        <w:jc w:val="both"/>
      </w:pPr>
      <w:r>
        <w:rPr>
          <w:rFonts w:ascii="Times New Roman"/>
          <w:b w:val="false"/>
          <w:i w:val="false"/>
          <w:color w:val="000000"/>
          <w:sz w:val="28"/>
        </w:rPr>
        <w:t>
      2) өзінің кредитор алдындағы міндеттемелерінің тоқтатылғаны туралы Қорға шұғыл түрде хабарлауға;</w:t>
      </w:r>
    </w:p>
    <w:bookmarkEnd w:id="260"/>
    <w:bookmarkStart w:name="z196" w:id="261"/>
    <w:p>
      <w:pPr>
        <w:spacing w:after="0"/>
        <w:ind w:left="0"/>
        <w:jc w:val="both"/>
      </w:pPr>
      <w:r>
        <w:rPr>
          <w:rFonts w:ascii="Times New Roman"/>
          <w:b w:val="false"/>
          <w:i w:val="false"/>
          <w:color w:val="000000"/>
          <w:sz w:val="28"/>
        </w:rPr>
        <w:t>
      3) сақтандыру шарттарын жасасуға қатысты Қор сұратқан ақпаратты және құжаттарды беруге міндетті.</w:t>
      </w:r>
    </w:p>
    <w:bookmarkEnd w:id="261"/>
    <w:bookmarkStart w:name="z197" w:id="262"/>
    <w:p>
      <w:pPr>
        <w:spacing w:after="0"/>
        <w:ind w:left="0"/>
        <w:jc w:val="both"/>
      </w:pPr>
      <w:r>
        <w:rPr>
          <w:rFonts w:ascii="Times New Roman"/>
          <w:b w:val="false"/>
          <w:i w:val="false"/>
          <w:color w:val="000000"/>
          <w:sz w:val="28"/>
        </w:rPr>
        <w:t>
      3. Тарату комиссиясының Қазақстан Республикасының заңдарында көзделген өзге де құқықтары болады және ол өзге де міндеттерді атқарады.</w:t>
      </w:r>
    </w:p>
    <w:bookmarkEnd w:id="2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өзгерту енгізілді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7" w:id="263"/>
    <w:p>
      <w:pPr>
        <w:spacing w:after="0"/>
        <w:ind w:left="0"/>
        <w:jc w:val="left"/>
      </w:pPr>
      <w:r>
        <w:rPr>
          <w:rFonts w:ascii="Times New Roman"/>
          <w:b/>
          <w:i w:val="false"/>
          <w:color w:val="000000"/>
        </w:rPr>
        <w:t xml:space="preserve"> 21-бап. Кредитордың құқықтары мен міндеттері </w:t>
      </w:r>
    </w:p>
    <w:bookmarkEnd w:id="263"/>
    <w:bookmarkStart w:name="z349" w:id="264"/>
    <w:p>
      <w:pPr>
        <w:spacing w:after="0"/>
        <w:ind w:left="0"/>
        <w:jc w:val="both"/>
      </w:pPr>
      <w:r>
        <w:rPr>
          <w:rFonts w:ascii="Times New Roman"/>
          <w:b w:val="false"/>
          <w:i w:val="false"/>
          <w:color w:val="000000"/>
          <w:sz w:val="28"/>
        </w:rPr>
        <w:t>
      1. Кредитордың:</w:t>
      </w:r>
    </w:p>
    <w:bookmarkEnd w:id="264"/>
    <w:bookmarkStart w:name="z198" w:id="265"/>
    <w:p>
      <w:pPr>
        <w:spacing w:after="0"/>
        <w:ind w:left="0"/>
        <w:jc w:val="both"/>
      </w:pPr>
      <w:r>
        <w:rPr>
          <w:rFonts w:ascii="Times New Roman"/>
          <w:b w:val="false"/>
          <w:i w:val="false"/>
          <w:color w:val="000000"/>
          <w:sz w:val="28"/>
        </w:rPr>
        <w:t>
      1) Қордан осы Заңда көзделген тәртіппен кепілдік төлемін жүзеге асыруды талап етуге;</w:t>
      </w:r>
    </w:p>
    <w:bookmarkEnd w:id="2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200" w:id="266"/>
    <w:p>
      <w:pPr>
        <w:spacing w:after="0"/>
        <w:ind w:left="0"/>
        <w:jc w:val="both"/>
      </w:pPr>
      <w:r>
        <w:rPr>
          <w:rFonts w:ascii="Times New Roman"/>
          <w:b w:val="false"/>
          <w:i w:val="false"/>
          <w:color w:val="000000"/>
          <w:sz w:val="28"/>
        </w:rPr>
        <w:t>
      3) тарату комиссиясынан талаптарды Қордан алынған кепілдік төлемінен асатын мөлшерде қанағаттандыруды талап етуге құқығы бар.</w:t>
      </w:r>
    </w:p>
    <w:bookmarkEnd w:id="266"/>
    <w:bookmarkStart w:name="z201" w:id="267"/>
    <w:p>
      <w:pPr>
        <w:spacing w:after="0"/>
        <w:ind w:left="0"/>
        <w:jc w:val="both"/>
      </w:pPr>
      <w:r>
        <w:rPr>
          <w:rFonts w:ascii="Times New Roman"/>
          <w:b w:val="false"/>
          <w:i w:val="false"/>
          <w:color w:val="000000"/>
          <w:sz w:val="28"/>
        </w:rPr>
        <w:t xml:space="preserve">
      2. Кредитор: </w:t>
      </w:r>
    </w:p>
    <w:bookmarkEnd w:id="267"/>
    <w:p>
      <w:pPr>
        <w:spacing w:after="0"/>
        <w:ind w:left="0"/>
        <w:jc w:val="both"/>
      </w:pPr>
      <w:r>
        <w:rPr>
          <w:rFonts w:ascii="Times New Roman"/>
          <w:b w:val="false"/>
          <w:i w:val="false"/>
          <w:color w:val="000000"/>
          <w:sz w:val="28"/>
        </w:rPr>
        <w:t>
      1) Қазақстан Республикасының міндетті сақтандыру туралы заңнамалық актісінде немесе сақтандыру шартында көзделген, сақтандыру жағдайының басталу фактісін және сақтандыру шарты бойынша шығындардың мөлшерін растайтын құжаттарды ұсынуға;</w:t>
      </w:r>
    </w:p>
    <w:bookmarkStart w:name="z202" w:id="268"/>
    <w:p>
      <w:pPr>
        <w:spacing w:after="0"/>
        <w:ind w:left="0"/>
        <w:jc w:val="both"/>
      </w:pPr>
      <w:r>
        <w:rPr>
          <w:rFonts w:ascii="Times New Roman"/>
          <w:b w:val="false"/>
          <w:i w:val="false"/>
          <w:color w:val="000000"/>
          <w:sz w:val="28"/>
        </w:rPr>
        <w:t>
      2) Қордың Қазақстан Республикасының заңдарына сәйкес кредитордың өзіне ауысқан құқықтарын іске асыруына қажетті барлық құжаттарды беруге міндетті.</w:t>
      </w:r>
    </w:p>
    <w:bookmarkEnd w:id="268"/>
    <w:bookmarkStart w:name="z203" w:id="269"/>
    <w:p>
      <w:pPr>
        <w:spacing w:after="0"/>
        <w:ind w:left="0"/>
        <w:jc w:val="both"/>
      </w:pPr>
      <w:r>
        <w:rPr>
          <w:rFonts w:ascii="Times New Roman"/>
          <w:b w:val="false"/>
          <w:i w:val="false"/>
          <w:color w:val="000000"/>
          <w:sz w:val="28"/>
        </w:rPr>
        <w:t>
      3. Кредитордың Қазақстан Республикасының заңдарында көзделген өзге де құқықтары болады және ол өзге де міндеттерді атқарады.</w:t>
      </w:r>
    </w:p>
    <w:bookmarkEnd w:id="2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өзгерту енгізілді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28" w:id="270"/>
    <w:p>
      <w:pPr>
        <w:spacing w:after="0"/>
        <w:ind w:left="0"/>
        <w:jc w:val="left"/>
      </w:pPr>
      <w:r>
        <w:rPr>
          <w:rFonts w:ascii="Times New Roman"/>
          <w:b/>
          <w:i w:val="false"/>
          <w:color w:val="000000"/>
        </w:rPr>
        <w:t xml:space="preserve"> 7-тарау. Қорытынды және өтпелі ережелер</w:t>
      </w:r>
    </w:p>
    <w:bookmarkEnd w:id="270"/>
    <w:bookmarkStart w:name="z29" w:id="271"/>
    <w:p>
      <w:pPr>
        <w:spacing w:after="0"/>
        <w:ind w:left="0"/>
        <w:jc w:val="left"/>
      </w:pPr>
      <w:r>
        <w:rPr>
          <w:rFonts w:ascii="Times New Roman"/>
          <w:b/>
          <w:i w:val="false"/>
          <w:color w:val="000000"/>
        </w:rPr>
        <w:t xml:space="preserve"> 22-бап. Қорды тарату немесе қайта ұйымдастыру</w:t>
      </w:r>
    </w:p>
    <w:bookmarkEnd w:id="271"/>
    <w:bookmarkStart w:name="z204" w:id="272"/>
    <w:p>
      <w:pPr>
        <w:spacing w:after="0"/>
        <w:ind w:left="0"/>
        <w:jc w:val="both"/>
      </w:pPr>
      <w:r>
        <w:rPr>
          <w:rFonts w:ascii="Times New Roman"/>
          <w:b w:val="false"/>
          <w:i w:val="false"/>
          <w:color w:val="000000"/>
          <w:sz w:val="28"/>
        </w:rPr>
        <w:t>
      1. Қорды тарату немесе қайта ұйымдастыру осы Заңда белгіленген ерекшеліктер ескеріле отырып, Қазақстан Республикасының заңнамасына сәйкес жүзеге асырылады.</w:t>
      </w:r>
    </w:p>
    <w:bookmarkEnd w:id="272"/>
    <w:bookmarkStart w:name="z205" w:id="273"/>
    <w:p>
      <w:pPr>
        <w:spacing w:after="0"/>
        <w:ind w:left="0"/>
        <w:jc w:val="both"/>
      </w:pPr>
      <w:r>
        <w:rPr>
          <w:rFonts w:ascii="Times New Roman"/>
          <w:b w:val="false"/>
          <w:i w:val="false"/>
          <w:color w:val="000000"/>
          <w:sz w:val="28"/>
        </w:rPr>
        <w:t>
      2. Қазақстан Республикасының заңнамалық актілерінде көзделген, сақтандыру ұйымдарының Қорға міндетті қатысуы жөніндегі талаптар алып тасталған жағдайда Қор таратылуы мүмкін.</w:t>
      </w:r>
    </w:p>
    <w:bookmarkEnd w:id="273"/>
    <w:bookmarkStart w:name="z248" w:id="274"/>
    <w:p>
      <w:pPr>
        <w:spacing w:after="0"/>
        <w:ind w:left="0"/>
        <w:jc w:val="both"/>
      </w:pPr>
      <w:r>
        <w:rPr>
          <w:rFonts w:ascii="Times New Roman"/>
          <w:b w:val="false"/>
          <w:i w:val="false"/>
          <w:color w:val="000000"/>
          <w:sz w:val="28"/>
        </w:rPr>
        <w:t>
      3. Қордың таратылуы кезінде қалыптастырылған сақтандыру төлемдеріне кепілдік беру резервінің және зиянды өтеу резервінің қаражаты Қорға қатысушы-сақтандыру ұйымдарының арасында олардың Қордың осы резервтеріне қатысу үлесіне барабар мөлшерде бөліп беріледі.</w:t>
      </w:r>
    </w:p>
    <w:bookmarkEnd w:id="2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22-бап жаңа редакцияда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өзгерістер енгізілді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30" w:id="275"/>
    <w:p>
      <w:pPr>
        <w:spacing w:after="0"/>
        <w:ind w:left="0"/>
        <w:jc w:val="left"/>
      </w:pPr>
      <w:r>
        <w:rPr>
          <w:rFonts w:ascii="Times New Roman"/>
          <w:b/>
          <w:i w:val="false"/>
          <w:color w:val="000000"/>
        </w:rPr>
        <w:t xml:space="preserve"> 23-бап. Қазақстан Республикасының Қор туралы заңдарын бұзғаны үшін жауапкершілік </w:t>
      </w:r>
    </w:p>
    <w:bookmarkEnd w:id="275"/>
    <w:p>
      <w:pPr>
        <w:spacing w:after="0"/>
        <w:ind w:left="0"/>
        <w:jc w:val="both"/>
      </w:pPr>
      <w:r>
        <w:rPr>
          <w:rFonts w:ascii="Times New Roman"/>
          <w:b w:val="false"/>
          <w:i w:val="false"/>
          <w:color w:val="000000"/>
          <w:sz w:val="28"/>
        </w:rPr>
        <w:t xml:space="preserve">
      Қазақстан Республикасының Қор туралы заңдарының бұзылуына кінәлі адамдар Қазақстан Республикасының заңдарында көзделген жауапкершілікте болады. </w:t>
      </w:r>
    </w:p>
    <w:bookmarkStart w:name="z31" w:id="276"/>
    <w:p>
      <w:pPr>
        <w:spacing w:after="0"/>
        <w:ind w:left="0"/>
        <w:jc w:val="left"/>
      </w:pPr>
      <w:r>
        <w:rPr>
          <w:rFonts w:ascii="Times New Roman"/>
          <w:b/>
          <w:i w:val="false"/>
          <w:color w:val="000000"/>
        </w:rPr>
        <w:t xml:space="preserve"> 24-бап. Өтпелі ережелер</w:t>
      </w:r>
    </w:p>
    <w:bookmarkEnd w:id="276"/>
    <w:p>
      <w:pPr>
        <w:spacing w:after="0"/>
        <w:ind w:left="0"/>
        <w:jc w:val="both"/>
      </w:pPr>
      <w:r>
        <w:rPr>
          <w:rFonts w:ascii="Times New Roman"/>
          <w:b w:val="false"/>
          <w:i w:val="false"/>
          <w:color w:val="ff0000"/>
          <w:sz w:val="28"/>
        </w:rPr>
        <w:t xml:space="preserve">
      Ескерту. 24-бап алынып тасталды - ҚР 2009.12.30 </w:t>
      </w:r>
      <w:r>
        <w:rPr>
          <w:rFonts w:ascii="Times New Roman"/>
          <w:b w:val="false"/>
          <w:i w:val="false"/>
          <w:color w:val="ff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w:t>
      </w:r>
      <w:r>
        <w:rPr>
          <w:rFonts w:ascii="Times New Roman"/>
          <w:b w:val="false"/>
          <w:i w:val="false"/>
          <w:color w:val="ff0000"/>
          <w:sz w:val="28"/>
        </w:rPr>
        <w:t>. қараңыз) Заңымен.</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Президенті</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