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513d009" w14:textId="513d009">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Қазақстан Республикасының екiншi деңгейдегі банктерiнде орналастырылған депозиттерге мiндеттi кепiлдiк беру туралы</w:t>
      </w:r>
    </w:p>
    <w:p>
      <w:pPr>
        <w:spacing w:after="0"/>
        <w:ind w:left="0"/>
        <w:jc w:val="both"/>
      </w:pPr>
      <w:r>
        <w:rPr>
          <w:rFonts w:ascii="Times New Roman"/>
          <w:b w:val="false"/>
          <w:i w:val="false"/>
          <w:color w:val="000000"/>
          <w:sz w:val="28"/>
        </w:rPr>
        <w:t>Қазақстан Республикасының 2006 жылғы 7 шілдедегі N 169-III Заңы.</w:t>
      </w:r>
    </w:p>
    <w:p>
      <w:pPr>
        <w:spacing w:after="0"/>
        <w:ind w:left="0"/>
        <w:jc w:val="both"/>
      </w:pPr>
      <w:r>
        <w:rPr>
          <w:rFonts w:ascii="Times New Roman"/>
          <w:b w:val="false"/>
          <w:i w:val="false"/>
          <w:color w:val="000000"/>
          <w:sz w:val="28"/>
        </w:rPr>
        <w:t>МАЗМҰНЫ</w:t>
      </w:r>
    </w:p>
    <w:p>
      <w:pPr>
        <w:spacing w:after="0"/>
        <w:ind w:left="0"/>
        <w:jc w:val="both"/>
      </w:pPr>
      <w:r>
        <w:rPr>
          <w:rFonts w:ascii="Times New Roman"/>
          <w:b w:val="false"/>
          <w:i w:val="false"/>
          <w:color w:val="000000"/>
          <w:sz w:val="28"/>
        </w:rPr>
        <w:t>
      Осы Заң депозиторлар – жеке тұлғалардың, оның ішінде дара кәсіпкерлік субъектілерінің құқықтарын қорғауға бағытталған және талап етуге дейінгі пайызсыз депозиттерді және ислам банктерінде (Қазақстан Республикасы бейрезидент-ислам банктерінің филиалдарында) орналастырылған инвестициялық депозиттерді қоспағанда, Қазақстан Республикасының екінші деңгейдегі банктерінде (Қазақстан Республикасы бейрезидент-банктерінің филиалдарында) орналастырылған депозиттерге міндетті кепілдік беру жүйесі жұмыс істеуінің құқықтық негіздерін, депозиттерге міндетті кепілдік беруді жүзеге асыратын ұйымның құрылу және қызмет ету, Қазақстан Республикасы екінші деңгейдегі банктерінің (Қазақстан Республикасы бейрезидент-банктері филиалдарының) депозиттерге міндетті кепілдік беру жүйесіне қатысу тәртібін, сондай-ақ жүйеге қатысушылардың өзара қарым-қатынастарының өзге де мәселелерін айқындайды.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Кіріспе жаңа редакцияда – ҚР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2" w:id="0"/>
    <w:p>
      <w:pPr>
        <w:spacing w:after="0"/>
        <w:ind w:left="0"/>
        <w:jc w:val="left"/>
      </w:pPr>
      <w:r>
        <w:rPr>
          <w:rFonts w:ascii="Times New Roman"/>
          <w:b/>
          <w:i w:val="false"/>
          <w:color w:val="000000"/>
        </w:rPr>
        <w:t xml:space="preserve">  1-тарау. ЖАЛПЫ ЕРЕЖЕЛЕР</w:t>
      </w:r>
    </w:p>
    <w:bookmarkEnd w:id="0"/>
    <w:p>
      <w:pPr>
        <w:spacing w:after="0"/>
        <w:ind w:left="0"/>
        <w:jc w:val="both"/>
      </w:pPr>
      <w:r>
        <w:rPr>
          <w:rFonts w:ascii="Times New Roman"/>
          <w:b/>
          <w:i w:val="false"/>
          <w:color w:val="000000"/>
          <w:sz w:val="28"/>
        </w:rPr>
        <w:t xml:space="preserve">1-бап. Осы Заңда пайдаланылатын негiзгi ұғымдар </w:t>
      </w:r>
    </w:p>
    <w:p>
      <w:pPr>
        <w:spacing w:after="0"/>
        <w:ind w:left="0"/>
        <w:jc w:val="both"/>
      </w:pPr>
      <w:r>
        <w:rPr>
          <w:rFonts w:ascii="Times New Roman"/>
          <w:b w:val="false"/>
          <w:i w:val="false"/>
          <w:color w:val="000000"/>
          <w:sz w:val="28"/>
        </w:rPr>
        <w:t xml:space="preserve">
      Осы Заңда мынадай негiзгi ұғымдар пайдаланылады: </w:t>
      </w:r>
    </w:p>
    <w:bookmarkStart w:name="z44" w:id="1"/>
    <w:p>
      <w:pPr>
        <w:spacing w:after="0"/>
        <w:ind w:left="0"/>
        <w:jc w:val="both"/>
      </w:pPr>
      <w:r>
        <w:rPr>
          <w:rFonts w:ascii="Times New Roman"/>
          <w:b w:val="false"/>
          <w:i w:val="false"/>
          <w:color w:val="000000"/>
          <w:sz w:val="28"/>
        </w:rPr>
        <w:t xml:space="preserve">
      1) агент банк - депозиттерге мiндеттi кепiлдiк беру жүйесiнiң қатысушысы болып табылатын және депозиттерге мiндеттi кепiлдiк берудi жүзеге асыратын ұйыммен жасалған келiсiмнiң негiзiнде депозиторларға кепiлдiк берiлген өтем төлеу жөнiндегi рәсiмдердi орындайтын банк; </w:t>
      </w:r>
    </w:p>
    <w:bookmarkEnd w:id="1"/>
    <w:bookmarkStart w:name="z45" w:id="2"/>
    <w:p>
      <w:pPr>
        <w:spacing w:after="0"/>
        <w:ind w:left="0"/>
        <w:jc w:val="both"/>
      </w:pPr>
      <w:r>
        <w:rPr>
          <w:rFonts w:ascii="Times New Roman"/>
          <w:b w:val="false"/>
          <w:i w:val="false"/>
          <w:color w:val="000000"/>
          <w:sz w:val="28"/>
        </w:rPr>
        <w:t xml:space="preserve">
      2) банк - екiншi деңгейдегi банк; </w:t>
      </w:r>
    </w:p>
    <w:bookmarkEnd w:id="2"/>
    <w:bookmarkStart w:name="z46" w:id="3"/>
    <w:p>
      <w:pPr>
        <w:spacing w:after="0"/>
        <w:ind w:left="0"/>
        <w:jc w:val="both"/>
      </w:pPr>
      <w:r>
        <w:rPr>
          <w:rFonts w:ascii="Times New Roman"/>
          <w:b w:val="false"/>
          <w:i w:val="false"/>
          <w:color w:val="000000"/>
          <w:sz w:val="28"/>
        </w:rPr>
        <w:t xml:space="preserve">
      3) депозиттерге мiндеттi кепiлдiк беру жүйесi - осы Заңда көзделген, қатысушы банктер депозиторларының құқықтары мен заңды мүдделерiн қорғауға бағытталған ұйымдық-құқықтық шаралар кешенi; </w:t>
      </w:r>
    </w:p>
    <w:bookmarkEnd w:id="3"/>
    <w:bookmarkStart w:name="z47" w:id="4"/>
    <w:p>
      <w:pPr>
        <w:spacing w:after="0"/>
        <w:ind w:left="0"/>
        <w:jc w:val="both"/>
      </w:pPr>
      <w:r>
        <w:rPr>
          <w:rFonts w:ascii="Times New Roman"/>
          <w:b w:val="false"/>
          <w:i w:val="false"/>
          <w:color w:val="000000"/>
          <w:sz w:val="28"/>
        </w:rPr>
        <w:t xml:space="preserve">
      4) жарналар - депозиттерге мiндеттi кепiлдiк берудi жүзеге асыратын ұйымға қатысушы банктердiң осы Заңның талаптарына сәйкес төлейтiн төлемдерi; </w:t>
      </w:r>
    </w:p>
    <w:bookmarkEnd w:id="4"/>
    <w:bookmarkStart w:name="z48" w:id="5"/>
    <w:p>
      <w:pPr>
        <w:spacing w:after="0"/>
        <w:ind w:left="0"/>
        <w:jc w:val="both"/>
      </w:pPr>
      <w:r>
        <w:rPr>
          <w:rFonts w:ascii="Times New Roman"/>
          <w:b w:val="false"/>
          <w:i w:val="false"/>
          <w:color w:val="000000"/>
          <w:sz w:val="28"/>
        </w:rPr>
        <w:t xml:space="preserve">
      5) кепiлдiк берiлген депозит - осы Заңға сәйкес депозиттерге мiндеттi кепiлдiк беру объектiсi болып табылатын депозит; </w:t>
      </w:r>
    </w:p>
    <w:bookmarkEnd w:id="5"/>
    <w:bookmarkStart w:name="z49" w:id="6"/>
    <w:p>
      <w:pPr>
        <w:spacing w:after="0"/>
        <w:ind w:left="0"/>
        <w:jc w:val="both"/>
      </w:pPr>
      <w:r>
        <w:rPr>
          <w:rFonts w:ascii="Times New Roman"/>
          <w:b w:val="false"/>
          <w:i w:val="false"/>
          <w:color w:val="000000"/>
          <w:sz w:val="28"/>
        </w:rPr>
        <w:t xml:space="preserve">
      6) кепiлдiк берiлген өтем - осы Заңға сәйкес депозиттерге мiндеттi кепiлдiк берудi жүзеге асыратын ұйым кепiлдiк берiлген депозит бойынша депозиторға төлейтiн ақша сомасы; </w:t>
      </w:r>
    </w:p>
    <w:bookmarkEnd w:id="6"/>
    <w:bookmarkStart w:name="z50" w:id="7"/>
    <w:p>
      <w:pPr>
        <w:spacing w:after="0"/>
        <w:ind w:left="0"/>
        <w:jc w:val="both"/>
      </w:pPr>
      <w:r>
        <w:rPr>
          <w:rFonts w:ascii="Times New Roman"/>
          <w:b w:val="false"/>
          <w:i w:val="false"/>
          <w:color w:val="000000"/>
          <w:sz w:val="28"/>
        </w:rPr>
        <w:t>
      6-1) кепілді өтем төлемдерінің электрондық порталы (бұдан әрі – төлемдердің электрондық порталы) – депозиттерге міндетті кепілдік беруді жүзеге асыратын ұйымның қатысушы банк барлық банк операцияларын жүргізуге арналған лицензиядан айырылған күнге жасалған кепілдік берілген депозиттер бойынша кепілді өтемнің есеп-қисабы бар депозиторлар тізілімін (бұдан әрі – депозиторлар тізілімі) қамтитын және кепілді өтемді төлеуге өтініштер қабылдауға, сондай-ақ кепілді өтемді төлеудің автоматтандырылған есебін жүргізуге арналған, ақпараттық жүйесі;</w:t>
      </w:r>
    </w:p>
    <w:bookmarkEnd w:id="7"/>
    <w:p>
      <w:pPr>
        <w:spacing w:after="0"/>
        <w:ind w:left="0"/>
        <w:jc w:val="both"/>
      </w:pPr>
      <w:r>
        <w:rPr>
          <w:rFonts w:ascii="Times New Roman"/>
          <w:b w:val="false"/>
          <w:i w:val="false"/>
          <w:color w:val="000000"/>
          <w:sz w:val="28"/>
        </w:rPr>
        <w:t>
      6-2) кепілді өтемнің талап етілмеген сомасы – кепілді өтемді төлеу басталған күннен бастап бір жыл ішінде депозитор талап етпеген кепілді өтем сомасы;</w:t>
      </w:r>
    </w:p>
    <w:bookmarkStart w:name="z51" w:id="8"/>
    <w:p>
      <w:pPr>
        <w:spacing w:after="0"/>
        <w:ind w:left="0"/>
        <w:jc w:val="both"/>
      </w:pPr>
      <w:r>
        <w:rPr>
          <w:rFonts w:ascii="Times New Roman"/>
          <w:b w:val="false"/>
          <w:i w:val="false"/>
          <w:color w:val="000000"/>
          <w:sz w:val="28"/>
        </w:rPr>
        <w:t>
      7) қатысушы банк – депозиттерге міндетті кепілдік беру жүйесінің қатысушысы болып табылатын, тартылған депозиттерін қайтару жөніндегі міндеттемелеріне осы Заңға сәйкес кепілдік берілетін банк (Қазақстан Республикасы бейрезидент-банкінің филиалы);</w:t>
      </w:r>
    </w:p>
    <w:bookmarkEnd w:id="8"/>
    <w:bookmarkStart w:name="z52" w:id="9"/>
    <w:p>
      <w:pPr>
        <w:spacing w:after="0"/>
        <w:ind w:left="0"/>
        <w:jc w:val="both"/>
      </w:pPr>
      <w:r>
        <w:rPr>
          <w:rFonts w:ascii="Times New Roman"/>
          <w:b w:val="false"/>
          <w:i w:val="false"/>
          <w:color w:val="000000"/>
          <w:sz w:val="28"/>
        </w:rPr>
        <w:t xml:space="preserve">
      8) қатысушы банктiң куәлiгi - депозиттерге мiндеттi кепiлдiк берудi жүзеге асыратын ұйым қатысушы банкке беретiн және оның депозиттерге мiндеттi кепiлдiк беру жүйесiне қатысатынын куәландыратын құжат; </w:t>
      </w:r>
    </w:p>
    <w:bookmarkEnd w:id="9"/>
    <w:bookmarkStart w:name="z53" w:id="10"/>
    <w:p>
      <w:pPr>
        <w:spacing w:after="0"/>
        <w:ind w:left="0"/>
        <w:jc w:val="both"/>
      </w:pPr>
      <w:r>
        <w:rPr>
          <w:rFonts w:ascii="Times New Roman"/>
          <w:b w:val="false"/>
          <w:i w:val="false"/>
          <w:color w:val="000000"/>
          <w:sz w:val="28"/>
        </w:rPr>
        <w:t>
      9) қосылу шарты – банктің (Қазақстан Республикасы бейрезидент-банкі филиалының) депозиттерге міндетті кепілдік беру жүйесіне қосылу шарты, оның талаптарын депозиттерге міндетті кепілдік беруді жүзеге асыратын ұйым айқындайды және олар жүйеге кіретін барлық банктер (Қазақстан Республикасы бейрезидент-банктерінің филиалдары) үшін стандартты болып табылады;</w:t>
      </w:r>
    </w:p>
    <w:bookmarkEnd w:id="10"/>
    <w:bookmarkStart w:name="z54" w:id="11"/>
    <w:p>
      <w:pPr>
        <w:spacing w:after="0"/>
        <w:ind w:left="0"/>
        <w:jc w:val="both"/>
      </w:pPr>
      <w:r>
        <w:rPr>
          <w:rFonts w:ascii="Times New Roman"/>
          <w:b w:val="false"/>
          <w:i w:val="false"/>
          <w:color w:val="000000"/>
          <w:sz w:val="28"/>
        </w:rPr>
        <w:t>
      10) уәкілетті орган – қаржы нарығы мен қаржы ұйымдарын мемлекеттік реттеуді, бақылау мен қадағалауды жүзеге асыратын мемлекеттік орган.</w:t>
      </w:r>
    </w:p>
    <w:bookmarkEnd w:id="1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10-бапқа өзгерістер енгізілді - ҚР 2012.07.05 </w:t>
      </w:r>
      <w:r>
        <w:rPr>
          <w:rFonts w:ascii="Times New Roman"/>
          <w:b w:val="false"/>
          <w:i w:val="false"/>
          <w:color w:val="000000"/>
          <w:sz w:val="28"/>
        </w:rPr>
        <w:t>№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2-бап. Қазақстан Республикасының депозиттерге мiндеттi кепiлдiк беру туралы заңнамасы </w:t>
      </w:r>
    </w:p>
    <w:p>
      <w:pPr>
        <w:spacing w:after="0"/>
        <w:ind w:left="0"/>
        <w:jc w:val="both"/>
      </w:pPr>
      <w:r>
        <w:rPr>
          <w:rFonts w:ascii="Times New Roman"/>
          <w:b w:val="false"/>
          <w:i w:val="false"/>
          <w:color w:val="000000"/>
          <w:sz w:val="28"/>
        </w:rPr>
        <w:t xml:space="preserve">
      1. Қазақстан Республикасының депозиттерге мiндеттi кепiлдiк беру туралы заңнамасы Қазақстан Республикасының Конституциясына негiзделедi және осы Заң мен Қазақстан Республикасының өзге де нормативтiк құқықтық актiлерiнен тұрады. </w:t>
      </w:r>
    </w:p>
    <w:p>
      <w:pPr>
        <w:spacing w:after="0"/>
        <w:ind w:left="0"/>
        <w:jc w:val="both"/>
      </w:pPr>
      <w:r>
        <w:rPr>
          <w:rFonts w:ascii="Times New Roman"/>
          <w:b w:val="false"/>
          <w:i w:val="false"/>
          <w:color w:val="000000"/>
          <w:sz w:val="28"/>
        </w:rPr>
        <w:t xml:space="preserve">
      2. Егер Қазақстан Республикасы ратификациялаған халықаралық шартта осы Заңдағыдан өзгеше ережелер белгiленген болса, халықаралық шарттың ережелерi қолданылады. </w:t>
      </w:r>
    </w:p>
    <w:p>
      <w:pPr>
        <w:spacing w:after="0"/>
        <w:ind w:left="0"/>
        <w:jc w:val="both"/>
      </w:pPr>
      <w:r>
        <w:rPr>
          <w:rFonts w:ascii="Times New Roman"/>
          <w:b/>
          <w:i w:val="false"/>
          <w:color w:val="000000"/>
          <w:sz w:val="28"/>
        </w:rPr>
        <w:t>3-бап. Депозиттерге мiндеттi кепiлдiк беру жүйесiнiң мақсаттары мен принциптерi</w:t>
      </w:r>
    </w:p>
    <w:p>
      <w:pPr>
        <w:spacing w:after="0"/>
        <w:ind w:left="0"/>
        <w:jc w:val="both"/>
      </w:pPr>
      <w:r>
        <w:rPr>
          <w:rFonts w:ascii="Times New Roman"/>
          <w:b w:val="false"/>
          <w:i w:val="false"/>
          <w:color w:val="ff0000"/>
          <w:sz w:val="28"/>
        </w:rPr>
        <w:t xml:space="preserve">
      Ескерту. 3-баптың тақырыбына өзгеріс енгізілді - ҚР 03.07.2019 </w:t>
      </w:r>
      <w:r>
        <w:rPr>
          <w:rFonts w:ascii="Times New Roman"/>
          <w:b w:val="false"/>
          <w:i w:val="false"/>
          <w:color w:val="ff0000"/>
          <w:sz w:val="28"/>
        </w:rPr>
        <w:t>№ 262-VI</w:t>
      </w:r>
      <w:r>
        <w:rPr>
          <w:rFonts w:ascii="Times New Roman"/>
          <w:b w:val="false"/>
          <w:i w:val="false"/>
          <w:color w:val="ff0000"/>
          <w:sz w:val="28"/>
        </w:rPr>
        <w:t xml:space="preserve"> Заңымен (01.01.2020 бастап қолданысқа енгізіледі).</w:t>
      </w:r>
    </w:p>
    <w:bookmarkStart w:name="z55" w:id="12"/>
    <w:p>
      <w:pPr>
        <w:spacing w:after="0"/>
        <w:ind w:left="0"/>
        <w:jc w:val="both"/>
      </w:pPr>
      <w:r>
        <w:rPr>
          <w:rFonts w:ascii="Times New Roman"/>
          <w:b w:val="false"/>
          <w:i w:val="false"/>
          <w:color w:val="000000"/>
          <w:sz w:val="28"/>
        </w:rPr>
        <w:t>
      1. Депозиттерге мiндеттi кепiлдiк беру жүйесiнiң мақсаты қаржы жүйесiнiң тұрақтылығын қамтамасыз ету, соның iшiнде қатысушы банк барлық банк операцияларын жүргізуге арналған лицензиясынан айырылған жағдайда депозиторларға кепiлдiк берiлген өтемдi төлеу арқылы банк жүйесiне деген сенiмдi қолдау болып табылады.</w:t>
      </w:r>
    </w:p>
    <w:bookmarkEnd w:id="12"/>
    <w:bookmarkStart w:name="z56" w:id="13"/>
    <w:p>
      <w:pPr>
        <w:spacing w:after="0"/>
        <w:ind w:left="0"/>
        <w:jc w:val="both"/>
      </w:pPr>
      <w:r>
        <w:rPr>
          <w:rFonts w:ascii="Times New Roman"/>
          <w:b w:val="false"/>
          <w:i w:val="false"/>
          <w:color w:val="000000"/>
          <w:sz w:val="28"/>
        </w:rPr>
        <w:t xml:space="preserve">
      2. Мыналар: </w:t>
      </w:r>
    </w:p>
    <w:bookmarkEnd w:id="13"/>
    <w:bookmarkStart w:name="z57" w:id="14"/>
    <w:p>
      <w:pPr>
        <w:spacing w:after="0"/>
        <w:ind w:left="0"/>
        <w:jc w:val="both"/>
      </w:pPr>
      <w:r>
        <w:rPr>
          <w:rFonts w:ascii="Times New Roman"/>
          <w:b w:val="false"/>
          <w:i w:val="false"/>
          <w:color w:val="000000"/>
          <w:sz w:val="28"/>
        </w:rPr>
        <w:t>
      1) жеке тұлғалардың депозиттерін қабылдауды, банктік шоттарын ашуды және жүргізуді жүзеге асыратын банктердің (Қазақстан Республикасы бейрезидент-банктері филиалдарының) депозиттерге міндетті кепілдік беру жүйесіне қатысу міндеттілігі;</w:t>
      </w:r>
    </w:p>
    <w:bookmarkEnd w:id="14"/>
    <w:bookmarkStart w:name="z58" w:id="15"/>
    <w:p>
      <w:pPr>
        <w:spacing w:after="0"/>
        <w:ind w:left="0"/>
        <w:jc w:val="both"/>
      </w:pPr>
      <w:r>
        <w:rPr>
          <w:rFonts w:ascii="Times New Roman"/>
          <w:b w:val="false"/>
          <w:i w:val="false"/>
          <w:color w:val="000000"/>
          <w:sz w:val="28"/>
        </w:rPr>
        <w:t xml:space="preserve">
      2) депозиттерге мiндеттi кепiлдiк беру жүйесiнiң айқындығын қамтамасыз ету; </w:t>
      </w:r>
    </w:p>
    <w:bookmarkEnd w:id="15"/>
    <w:bookmarkStart w:name="z59" w:id="16"/>
    <w:p>
      <w:pPr>
        <w:spacing w:after="0"/>
        <w:ind w:left="0"/>
        <w:jc w:val="both"/>
      </w:pPr>
      <w:r>
        <w:rPr>
          <w:rFonts w:ascii="Times New Roman"/>
          <w:b w:val="false"/>
          <w:i w:val="false"/>
          <w:color w:val="000000"/>
          <w:sz w:val="28"/>
        </w:rPr>
        <w:t xml:space="preserve">
      3) депозиттерге мiндеттi кепiлдiк беру жүйесiнiң жұмыс iстеуiне байланысты тәуекелдердi азайту; </w:t>
      </w:r>
    </w:p>
    <w:bookmarkEnd w:id="16"/>
    <w:bookmarkStart w:name="z60" w:id="17"/>
    <w:p>
      <w:pPr>
        <w:spacing w:after="0"/>
        <w:ind w:left="0"/>
        <w:jc w:val="both"/>
      </w:pPr>
      <w:r>
        <w:rPr>
          <w:rFonts w:ascii="Times New Roman"/>
          <w:b w:val="false"/>
          <w:i w:val="false"/>
          <w:color w:val="000000"/>
          <w:sz w:val="28"/>
        </w:rPr>
        <w:t>
      4) арнайы резервтi қалыптастырудың жинақтаушы сипаты депозиттерге мiндеттi кепiлдiк беру жүйесiнiң негiзгi қағидаттары болып табылады.</w:t>
      </w:r>
    </w:p>
    <w:bookmarkEnd w:id="1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3-бапқа өзгеріс енгізілді - ҚР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6" w:id="18"/>
    <w:p>
      <w:pPr>
        <w:spacing w:after="0"/>
        <w:ind w:left="0"/>
        <w:jc w:val="left"/>
      </w:pPr>
      <w:r>
        <w:rPr>
          <w:rFonts w:ascii="Times New Roman"/>
          <w:b/>
          <w:i w:val="false"/>
          <w:color w:val="000000"/>
        </w:rPr>
        <w:t xml:space="preserve"> 2-тарау. ДЕПОЗИТТЕРГE МIНДЕТТI КЕПIЛДIК БЕРУДI ЖҮЗЕГЕ</w:t>
      </w:r>
      <w:r>
        <w:br/>
      </w:r>
      <w:r>
        <w:rPr>
          <w:rFonts w:ascii="Times New Roman"/>
          <w:b/>
          <w:i w:val="false"/>
          <w:color w:val="000000"/>
        </w:rPr>
        <w:t xml:space="preserve">АСЫРАТЫН ҰЙЫMHЫҢ ҚҰҚЫҚТЫҚ МӘРТЕБЕСI ЖӘНЕ OHЫҢ ҚЫЗМЕТI </w:t>
      </w:r>
    </w:p>
    <w:bookmarkEnd w:id="18"/>
    <w:p>
      <w:pPr>
        <w:spacing w:after="0"/>
        <w:ind w:left="0"/>
        <w:jc w:val="both"/>
      </w:pPr>
      <w:r>
        <w:rPr>
          <w:rFonts w:ascii="Times New Roman"/>
          <w:b/>
          <w:i w:val="false"/>
          <w:color w:val="000000"/>
          <w:sz w:val="28"/>
        </w:rPr>
        <w:t xml:space="preserve">4-бап. Депозиттерге мiндеттi кепiлдiк берудi жүзеге асыратын ұйымды құру </w:t>
      </w:r>
    </w:p>
    <w:p>
      <w:pPr>
        <w:spacing w:after="0"/>
        <w:ind w:left="0"/>
        <w:jc w:val="both"/>
      </w:pPr>
      <w:r>
        <w:rPr>
          <w:rFonts w:ascii="Times New Roman"/>
          <w:b w:val="false"/>
          <w:i w:val="false"/>
          <w:color w:val="000000"/>
          <w:sz w:val="28"/>
        </w:rPr>
        <w:t xml:space="preserve">
      1. Депозиттерге мiндеттi кепiлдiк берудi жүзеге асыратын ұйым акционерлiк қоғам ұйымдық-құқықтық нысанында құрылатын және өз қызметiн осы Заңның, Қазақстан Республикасының өзге де нормативтiк құқықтық актiлерінiң және жарғының негiзiнде жүзеге асыратын коммерциялық емес ұйым болып табылады. </w:t>
      </w:r>
    </w:p>
    <w:p>
      <w:pPr>
        <w:spacing w:after="0"/>
        <w:ind w:left="0"/>
        <w:jc w:val="both"/>
      </w:pPr>
      <w:r>
        <w:rPr>
          <w:rFonts w:ascii="Times New Roman"/>
          <w:b w:val="false"/>
          <w:i w:val="false"/>
          <w:color w:val="000000"/>
          <w:sz w:val="28"/>
        </w:rPr>
        <w:t>
      2. Қазақстан Республикасының Ұлттық Банкі депозиттерге мiндеттi кепiлдiк берудi жүзеге асыратын ұйымның құрылтайшысы – жалғыз акционерi болып табылады.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4-бапқа өзгерістер енгізілді - ҚР 2012.07.05 </w:t>
      </w:r>
      <w:r>
        <w:rPr>
          <w:rFonts w:ascii="Times New Roman"/>
          <w:b w:val="false"/>
          <w:i w:val="false"/>
          <w:color w:val="000000"/>
          <w:sz w:val="28"/>
        </w:rPr>
        <w:t>№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5-бап. Депозиттерге мiндеттi кепiлдiк берудi жүзеге асыратын ұйымның негiзгi мiндеттерi мен функциялары </w:t>
      </w:r>
    </w:p>
    <w:bookmarkStart w:name="z61" w:id="19"/>
    <w:p>
      <w:pPr>
        <w:spacing w:after="0"/>
        <w:ind w:left="0"/>
        <w:jc w:val="both"/>
      </w:pPr>
      <w:r>
        <w:rPr>
          <w:rFonts w:ascii="Times New Roman"/>
          <w:b w:val="false"/>
          <w:i w:val="false"/>
          <w:color w:val="000000"/>
          <w:sz w:val="28"/>
        </w:rPr>
        <w:t xml:space="preserve">
      1. Депозиттерге мiндеттi кепiлдiк берудi жүзеге асыратын ұйымның негiзгi мiндеттерi: </w:t>
      </w:r>
    </w:p>
    <w:bookmarkEnd w:id="19"/>
    <w:bookmarkStart w:name="z62" w:id="20"/>
    <w:p>
      <w:pPr>
        <w:spacing w:after="0"/>
        <w:ind w:left="0"/>
        <w:jc w:val="both"/>
      </w:pPr>
      <w:r>
        <w:rPr>
          <w:rFonts w:ascii="Times New Roman"/>
          <w:b w:val="false"/>
          <w:i w:val="false"/>
          <w:color w:val="000000"/>
          <w:sz w:val="28"/>
        </w:rPr>
        <w:t xml:space="preserve">
      1) қаржы жүйесiнiң тұрақтылығын қамтамасыз етуге қатысу; </w:t>
      </w:r>
    </w:p>
    <w:bookmarkEnd w:id="20"/>
    <w:bookmarkStart w:name="z63" w:id="21"/>
    <w:p>
      <w:pPr>
        <w:spacing w:after="0"/>
        <w:ind w:left="0"/>
        <w:jc w:val="both"/>
      </w:pPr>
      <w:r>
        <w:rPr>
          <w:rFonts w:ascii="Times New Roman"/>
          <w:b w:val="false"/>
          <w:i w:val="false"/>
          <w:color w:val="000000"/>
          <w:sz w:val="28"/>
        </w:rPr>
        <w:t xml:space="preserve">
      2) қатысушы банк барлық банк операцияларын жүргізуге арналған лицензиясынан айырылған жағдайда кепiлдiк берiлген депозиттер депозиторларының құқықтары мен заңды мүдделерiн қорғау болып табылады. </w:t>
      </w:r>
    </w:p>
    <w:bookmarkEnd w:id="21"/>
    <w:bookmarkStart w:name="z64" w:id="22"/>
    <w:p>
      <w:pPr>
        <w:spacing w:after="0"/>
        <w:ind w:left="0"/>
        <w:jc w:val="both"/>
      </w:pPr>
      <w:r>
        <w:rPr>
          <w:rFonts w:ascii="Times New Roman"/>
          <w:b w:val="false"/>
          <w:i w:val="false"/>
          <w:color w:val="000000"/>
          <w:sz w:val="28"/>
        </w:rPr>
        <w:t xml:space="preserve">
      2. Депозиттерге мiндеттi кепiлдiк берудi жүзеге асыратын ұйым өзiнiң негiзгi мiндеттерiн орындау үшiн мынадай функцияларды орындайды: </w:t>
      </w:r>
    </w:p>
    <w:bookmarkEnd w:id="22"/>
    <w:bookmarkStart w:name="z65" w:id="23"/>
    <w:p>
      <w:pPr>
        <w:spacing w:after="0"/>
        <w:ind w:left="0"/>
        <w:jc w:val="both"/>
      </w:pPr>
      <w:r>
        <w:rPr>
          <w:rFonts w:ascii="Times New Roman"/>
          <w:b w:val="false"/>
          <w:i w:val="false"/>
          <w:color w:val="000000"/>
          <w:sz w:val="28"/>
        </w:rPr>
        <w:t xml:space="preserve">
      1) осы Заңның талаптарына сәйкес кепiлдiк берiлген өтемдi төлейдi; </w:t>
      </w:r>
    </w:p>
    <w:bookmarkEnd w:id="23"/>
    <w:bookmarkStart w:name="z66" w:id="24"/>
    <w:p>
      <w:pPr>
        <w:spacing w:after="0"/>
        <w:ind w:left="0"/>
        <w:jc w:val="both"/>
      </w:pPr>
      <w:r>
        <w:rPr>
          <w:rFonts w:ascii="Times New Roman"/>
          <w:b w:val="false"/>
          <w:i w:val="false"/>
          <w:color w:val="000000"/>
          <w:sz w:val="28"/>
        </w:rPr>
        <w:t xml:space="preserve">
      2) депозиттерге мiндеттi кепiлдiк беру жүйесiне қатысушы банктердiң тiзiлiмiн жүргiзедi; </w:t>
      </w:r>
    </w:p>
    <w:bookmarkEnd w:id="24"/>
    <w:bookmarkStart w:name="z67" w:id="25"/>
    <w:p>
      <w:pPr>
        <w:spacing w:after="0"/>
        <w:ind w:left="0"/>
        <w:jc w:val="both"/>
      </w:pPr>
      <w:r>
        <w:rPr>
          <w:rFonts w:ascii="Times New Roman"/>
          <w:b w:val="false"/>
          <w:i w:val="false"/>
          <w:color w:val="000000"/>
          <w:sz w:val="28"/>
        </w:rPr>
        <w:t xml:space="preserve">
      2-1) осы Заңның </w:t>
      </w:r>
      <w:r>
        <w:rPr>
          <w:rFonts w:ascii="Times New Roman"/>
          <w:b w:val="false"/>
          <w:i w:val="false"/>
          <w:color w:val="000000"/>
          <w:sz w:val="28"/>
        </w:rPr>
        <w:t>16-бабында</w:t>
      </w:r>
      <w:r>
        <w:rPr>
          <w:rFonts w:ascii="Times New Roman"/>
          <w:b w:val="false"/>
          <w:i w:val="false"/>
          <w:color w:val="000000"/>
          <w:sz w:val="28"/>
        </w:rPr>
        <w:t xml:space="preserve"> көзделген жағдайда банктің активтері мен міндеттемелерін басқа банкке (банктерге) бір мезгілде беру жөніндегі операцияны жүргізуге қатысады;</w:t>
      </w:r>
    </w:p>
    <w:bookmarkEnd w:id="25"/>
    <w:bookmarkStart w:name="z68" w:id="26"/>
    <w:p>
      <w:pPr>
        <w:spacing w:after="0"/>
        <w:ind w:left="0"/>
        <w:jc w:val="both"/>
      </w:pPr>
      <w:r>
        <w:rPr>
          <w:rFonts w:ascii="Times New Roman"/>
          <w:b w:val="false"/>
          <w:i w:val="false"/>
          <w:color w:val="000000"/>
          <w:sz w:val="28"/>
        </w:rPr>
        <w:t>
      3) активтерді инвестициялайды;</w:t>
      </w:r>
    </w:p>
    <w:bookmarkEnd w:id="26"/>
    <w:bookmarkStart w:name="z69" w:id="27"/>
    <w:p>
      <w:pPr>
        <w:spacing w:after="0"/>
        <w:ind w:left="0"/>
        <w:jc w:val="both"/>
      </w:pPr>
      <w:r>
        <w:rPr>
          <w:rFonts w:ascii="Times New Roman"/>
          <w:b w:val="false"/>
          <w:i w:val="false"/>
          <w:color w:val="000000"/>
          <w:sz w:val="28"/>
        </w:rPr>
        <w:t>
      4) арнайы резерв қалыптастырады;</w:t>
      </w:r>
    </w:p>
    <w:bookmarkEnd w:id="27"/>
    <w:bookmarkStart w:name="z70" w:id="28"/>
    <w:p>
      <w:pPr>
        <w:spacing w:after="0"/>
        <w:ind w:left="0"/>
        <w:jc w:val="both"/>
      </w:pPr>
      <w:r>
        <w:rPr>
          <w:rFonts w:ascii="Times New Roman"/>
          <w:b w:val="false"/>
          <w:i w:val="false"/>
          <w:color w:val="000000"/>
          <w:sz w:val="28"/>
        </w:rPr>
        <w:t>
      5) депозиттерге міндетті кепілдік беруді жүзеге асыратын ұйымның басқарушы органы айқындаған тәртіппен банк-агенттерге қойылатын талаптарды белгілейді;</w:t>
      </w:r>
    </w:p>
    <w:bookmarkEnd w:id="28"/>
    <w:bookmarkStart w:name="z170" w:id="29"/>
    <w:p>
      <w:pPr>
        <w:spacing w:after="0"/>
        <w:ind w:left="0"/>
        <w:jc w:val="both"/>
      </w:pPr>
      <w:r>
        <w:rPr>
          <w:rFonts w:ascii="Times New Roman"/>
          <w:b w:val="false"/>
          <w:i w:val="false"/>
          <w:color w:val="000000"/>
          <w:sz w:val="28"/>
        </w:rPr>
        <w:t>
      5-1) депозиттерге міндетті кепілдік беруді жүзеге асыратын ұйымның басқарушы органы айқындаған тәртіппен кепілді өтемді төлеуді жүзеге асыру үшін банк-агенттердің алдын ала тізбесін бекітеді;</w:t>
      </w:r>
    </w:p>
    <w:bookmarkEnd w:id="29"/>
    <w:bookmarkStart w:name="z71" w:id="30"/>
    <w:p>
      <w:pPr>
        <w:spacing w:after="0"/>
        <w:ind w:left="0"/>
        <w:jc w:val="both"/>
      </w:pPr>
      <w:r>
        <w:rPr>
          <w:rFonts w:ascii="Times New Roman"/>
          <w:b w:val="false"/>
          <w:i w:val="false"/>
          <w:color w:val="000000"/>
          <w:sz w:val="28"/>
        </w:rPr>
        <w:t>
      6) қатысушы банкті консервациялау кезеңінде тағайындалатын банкті басқару жөніндегі уақытша әкімшіліктің құрамына қатысады;</w:t>
      </w:r>
    </w:p>
    <w:bookmarkEnd w:id="30"/>
    <w:bookmarkStart w:name="z72" w:id="31"/>
    <w:p>
      <w:pPr>
        <w:spacing w:after="0"/>
        <w:ind w:left="0"/>
        <w:jc w:val="both"/>
      </w:pPr>
      <w:r>
        <w:rPr>
          <w:rFonts w:ascii="Times New Roman"/>
          <w:b w:val="false"/>
          <w:i w:val="false"/>
          <w:color w:val="000000"/>
          <w:sz w:val="28"/>
        </w:rPr>
        <w:t xml:space="preserve">
      7) қатысушы банкті барлық банк операцияларын жүргiзу лицензиясынан айыру кезеңiнде тағайындалатын уақытша әкiмшiлiктiң құрамына қатысады; </w:t>
      </w:r>
    </w:p>
    <w:bookmarkEnd w:id="31"/>
    <w:bookmarkStart w:name="z73" w:id="32"/>
    <w:p>
      <w:pPr>
        <w:spacing w:after="0"/>
        <w:ind w:left="0"/>
        <w:jc w:val="both"/>
      </w:pPr>
      <w:r>
        <w:rPr>
          <w:rFonts w:ascii="Times New Roman"/>
          <w:b w:val="false"/>
          <w:i w:val="false"/>
          <w:color w:val="000000"/>
          <w:sz w:val="28"/>
        </w:rPr>
        <w:t>
      8) тарату комиссиясы депозиттерге міндетті кепілдік беруді жүзеге асыратын ұйым алдында өзі төлеген (төлейтін) кепілді өтемнің сомасы бойынша берешекті өтеген кезге дейін мәжбүрлеп таратылатын қатысушы банктің (қызметі мәжбүрлеп тоқтатылатын Қазақстан Республикасы бейрезидент-банкі филиалының) тарату комиссиясының құрамына қатысады;</w:t>
      </w:r>
    </w:p>
    <w:bookmarkEnd w:id="32"/>
    <w:bookmarkStart w:name="z74" w:id="33"/>
    <w:p>
      <w:pPr>
        <w:spacing w:after="0"/>
        <w:ind w:left="0"/>
        <w:jc w:val="both"/>
      </w:pPr>
      <w:r>
        <w:rPr>
          <w:rFonts w:ascii="Times New Roman"/>
          <w:b w:val="false"/>
          <w:i w:val="false"/>
          <w:color w:val="000000"/>
          <w:sz w:val="28"/>
        </w:rPr>
        <w:t>
      9) тарату комиссиясы депозиттерге міндетті кепілдік беруді жүзеге асыратын ұйым алдында өзі төлеген (төлейтін) кепілді өтемнің сомасы бойынша берешекті өтеген кезге дейін мәжбүрлеп таратылатын қатысушы банктің (қызметі мәжбүрлеп тоқтатылатын Қазақстан Республикасы бейрезидент-банкі филиалының) кредиторлар комитетінің құрамына қатысады.</w:t>
      </w:r>
    </w:p>
    <w:bookmarkEnd w:id="3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5-бапқа өзгерістер енгізілді - ҚР 2007.01.12. </w:t>
      </w:r>
      <w:r>
        <w:rPr>
          <w:rFonts w:ascii="Times New Roman"/>
          <w:b w:val="false"/>
          <w:i w:val="false"/>
          <w:color w:val="000000"/>
          <w:sz w:val="28"/>
        </w:rPr>
        <w:t>№ 222</w:t>
      </w:r>
      <w:r>
        <w:rPr>
          <w:rFonts w:ascii="Times New Roman"/>
          <w:b w:val="false"/>
          <w:i w:val="false"/>
          <w:color w:val="ff0000"/>
          <w:sz w:val="28"/>
        </w:rPr>
        <w:t xml:space="preserve"> (ресми жарияланған күнінен бастап алты ай өткеннен кейін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6-бап. Депозиттерге мiндеттi кепiлдiк берудi жүзеге асыратын ұйымның кепiлдiктерi </w:t>
      </w:r>
    </w:p>
    <w:bookmarkStart w:name="z75" w:id="34"/>
    <w:p>
      <w:pPr>
        <w:spacing w:after="0"/>
        <w:ind w:left="0"/>
        <w:jc w:val="both"/>
      </w:pPr>
      <w:r>
        <w:rPr>
          <w:rFonts w:ascii="Times New Roman"/>
          <w:b w:val="false"/>
          <w:i w:val="false"/>
          <w:color w:val="000000"/>
          <w:sz w:val="28"/>
        </w:rPr>
        <w:t xml:space="preserve">
      1. Депозиттерге мiндеттi кепiлдiк берудi жүзеге асыратын ұйым қатысушы банк барлық банк операцияларын жүргізуге арналған лицензиясынан айырылған күннен бастап оның депозиторларына кепiлдiк берiлген өтемдi төлеу жөнiнде өзiне мiндеттеме қабылдайды. </w:t>
      </w:r>
    </w:p>
    <w:bookmarkEnd w:id="34"/>
    <w:bookmarkStart w:name="z76" w:id="35"/>
    <w:p>
      <w:pPr>
        <w:spacing w:after="0"/>
        <w:ind w:left="0"/>
        <w:jc w:val="both"/>
      </w:pPr>
      <w:r>
        <w:rPr>
          <w:rFonts w:ascii="Times New Roman"/>
          <w:b w:val="false"/>
          <w:i w:val="false"/>
          <w:color w:val="000000"/>
          <w:sz w:val="28"/>
        </w:rPr>
        <w:t>
      2. Депозиттерге міндетті кепілдік беруді жүзеге асыратын ұйымның депозиторларға кепілді өтемді төлеу жөніндегі міндеттемелері, осы Заңның 21-1-бабының 4-тармағында көзделген жағдайды қоспағанда, кепілді өтемді төлеу басталған күннен бастап бір жыл өткен соң және (немесе) кепілді өтемнің талап етілмеген сомалары осы Заңның 21-1-бабының 1 және 2-тармақтарында көзделген тәртіппен бірыңғай жинақтаушы зейнетақы қорына аударылғаннан кейін тоқтатылуға жатады.</w:t>
      </w:r>
    </w:p>
    <w:bookmarkEnd w:id="35"/>
    <w:p>
      <w:pPr>
        <w:spacing w:after="0"/>
        <w:ind w:left="0"/>
        <w:jc w:val="both"/>
      </w:pPr>
      <w:r>
        <w:rPr>
          <w:rFonts w:ascii="Times New Roman"/>
          <w:b w:val="false"/>
          <w:i w:val="false"/>
          <w:color w:val="000000"/>
          <w:sz w:val="28"/>
        </w:rPr>
        <w:t xml:space="preserve">
      Уәкілетті органның қатысушы банкті барлық банк операцияларын жүргізуге арналған лицензиясынан айыру туралы шешімінің күші жойылған жағдайда депозиттерге міндетті кепілдік беруді жүзеге асыратын ұйымның осындай банктің депозиторларына кепілдік берілген өтемді төлеу жөніндегі міндеттемелері тоқтатылады. </w:t>
      </w:r>
    </w:p>
    <w:p>
      <w:pPr>
        <w:spacing w:after="0"/>
        <w:ind w:left="0"/>
        <w:jc w:val="both"/>
      </w:pPr>
      <w:r>
        <w:rPr>
          <w:rFonts w:ascii="Times New Roman"/>
          <w:b w:val="false"/>
          <w:i w:val="false"/>
          <w:color w:val="000000"/>
          <w:sz w:val="28"/>
        </w:rPr>
        <w:t xml:space="preserve">
      Бұл ретте қатысушы банктің депозиторлар алдындағы міндеттемелері депозиттерге міндетті кепілдік беруді жүзеге асыратын ұйым төлеген кепілдік берілген өтем сомасына азайтылады. </w:t>
      </w:r>
    </w:p>
    <w:p>
      <w:pPr>
        <w:spacing w:after="0"/>
        <w:ind w:left="0"/>
        <w:jc w:val="both"/>
      </w:pPr>
      <w:r>
        <w:rPr>
          <w:rFonts w:ascii="Times New Roman"/>
          <w:b w:val="false"/>
          <w:i w:val="false"/>
          <w:color w:val="000000"/>
          <w:sz w:val="28"/>
        </w:rPr>
        <w:t>
      Уәкілетті органның қатысушы банкті барлық банк операцияларын жүргізуге арналған лицензиясынан айыру туралы шешімінің күші жойылуына байланысты кепілдік берілген өтемді төлеу жүзеге асырылмаған депозиторлар алдындағы қатысушы банктің міндеттемелері осы Заңның 18-бабының 3-тармағына сәйкес жүргізілген кепілдік берілетін депозит сомасы мен қарсы талаптар сомасын есепке жатқызу нәтижелері ескеріле отырып сақталады.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6-бапқа өзгерістер енгізілді - ҚР 2012.12.24 </w:t>
      </w:r>
      <w:r>
        <w:rPr>
          <w:rFonts w:ascii="Times New Roman"/>
          <w:b w:val="false"/>
          <w:i w:val="false"/>
          <w:color w:val="000000"/>
          <w:sz w:val="28"/>
        </w:rPr>
        <w:t>№ 60-V</w:t>
      </w:r>
      <w:r>
        <w:rPr>
          <w:rFonts w:ascii="Times New Roman"/>
          <w:b w:val="false"/>
          <w:i w:val="false"/>
          <w:color w:val="ff0000"/>
          <w:sz w:val="28"/>
        </w:rPr>
        <w:t xml:space="preserve"> (алғашқы ресми жарияланғанынан кейiн күнтiзбелiк он күн өткен соң қолданысқа енгiзiледi);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7-бап. Депозиттерге мiндеттi кепiлдiк берудi жүзеге асыратын ұйымның құқықтары мен мiндеттерi </w:t>
      </w:r>
    </w:p>
    <w:bookmarkStart w:name="z77" w:id="36"/>
    <w:p>
      <w:pPr>
        <w:spacing w:after="0"/>
        <w:ind w:left="0"/>
        <w:jc w:val="both"/>
      </w:pPr>
      <w:r>
        <w:rPr>
          <w:rFonts w:ascii="Times New Roman"/>
          <w:b w:val="false"/>
          <w:i w:val="false"/>
          <w:color w:val="000000"/>
          <w:sz w:val="28"/>
        </w:rPr>
        <w:t xml:space="preserve">
      1. Депозиттерге мiндеттi кепiлдiк берудi жүзеге асыратын ұйым: </w:t>
      </w:r>
    </w:p>
    <w:bookmarkEnd w:id="36"/>
    <w:bookmarkStart w:name="z78" w:id="37"/>
    <w:p>
      <w:pPr>
        <w:spacing w:after="0"/>
        <w:ind w:left="0"/>
        <w:jc w:val="both"/>
      </w:pPr>
      <w:r>
        <w:rPr>
          <w:rFonts w:ascii="Times New Roman"/>
          <w:b w:val="false"/>
          <w:i w:val="false"/>
          <w:color w:val="000000"/>
          <w:sz w:val="28"/>
        </w:rPr>
        <w:t>
      1) қатысушы банктердiң жарналар төлеуiн талап етуге;</w:t>
      </w:r>
    </w:p>
    <w:bookmarkEnd w:id="37"/>
    <w:bookmarkStart w:name="z79" w:id="38"/>
    <w:p>
      <w:pPr>
        <w:spacing w:after="0"/>
        <w:ind w:left="0"/>
        <w:jc w:val="both"/>
      </w:pPr>
      <w:r>
        <w:rPr>
          <w:rFonts w:ascii="Times New Roman"/>
          <w:b w:val="false"/>
          <w:i w:val="false"/>
          <w:color w:val="000000"/>
          <w:sz w:val="28"/>
        </w:rPr>
        <w:t>
      1-1) қатысушы банктердің қосылу шартының талаптарын тиісінше орындауын талап етуге;</w:t>
      </w:r>
    </w:p>
    <w:bookmarkEnd w:id="38"/>
    <w:bookmarkStart w:name="z80" w:id="39"/>
    <w:p>
      <w:pPr>
        <w:spacing w:after="0"/>
        <w:ind w:left="0"/>
        <w:jc w:val="both"/>
      </w:pPr>
      <w:r>
        <w:rPr>
          <w:rFonts w:ascii="Times New Roman"/>
          <w:b w:val="false"/>
          <w:i w:val="false"/>
          <w:color w:val="000000"/>
          <w:sz w:val="28"/>
        </w:rPr>
        <w:t>
      2) депозиторлары мен кредиторларының мүдделеріне қатер төндіретін және (немесе) қаржы жүйесінің тұрақтылығына қатер төндіретін қаржылық жағдайы орнықсыз банктер, Қазақстан Республикасы бейрезидент-банктерінің филиалдары санатына жатқызылған және (немесе) төлемге қабілетсіз банктер, Қазақстан Республикасы бейрезидент-банктерінің филиалдары санатына жатқызылған қатысушы банктен, банкті басқару жөніндегі уақытша әкімшіліктен (банкті уақытша басқарушыдан) жеке тұлғалардың депозиттері жөніндегі мәліметтерді, сондай-ақ кредитор мен борышкер бір тұлға болған жағдайда олардың міндеттемелері жөніндегі, оның ішінде банктік және заңмен қорғалатын өзге де құпияны құрайтын мәліметтерді сұратуға;</w:t>
      </w:r>
    </w:p>
    <w:bookmarkEnd w:id="39"/>
    <w:bookmarkStart w:name="z81" w:id="40"/>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3) </w:t>
      </w:r>
      <w:r>
        <w:rPr>
          <w:rFonts w:ascii="Times New Roman"/>
          <w:b w:val="false"/>
          <w:i w:val="false"/>
          <w:color w:val="000000"/>
          <w:sz w:val="28"/>
        </w:rPr>
        <w:t xml:space="preserve">алып тасталды - ҚР 2012.07.05 </w:t>
      </w:r>
      <w:r>
        <w:rPr>
          <w:rFonts w:ascii="Times New Roman"/>
          <w:b w:val="false"/>
          <w:i w:val="false"/>
          <w:color w:val="000000"/>
          <w:sz w:val="28"/>
        </w:rPr>
        <w:t>№ 30-V</w:t>
      </w:r>
      <w:r>
        <w:rPr>
          <w:rFonts w:ascii="Times New Roman"/>
          <w:b w:val="false"/>
          <w:i w:val="false"/>
          <w:color w:val="000000"/>
          <w:sz w:val="28"/>
        </w:rPr>
        <w:t xml:space="preserve"> (алғашқы ресми жарияланғанынан кейін күнтізбелік он күн өткен соң қолданысқа енгізіледі) Заңымен.</w:t>
      </w:r>
    </w:p>
    <w:bookmarkEnd w:id="40"/>
    <w:bookmarkStart w:name="z82" w:id="41"/>
    <w:p>
      <w:pPr>
        <w:spacing w:after="0"/>
        <w:ind w:left="0"/>
        <w:jc w:val="both"/>
      </w:pPr>
      <w:r>
        <w:rPr>
          <w:rFonts w:ascii="Times New Roman"/>
          <w:b w:val="false"/>
          <w:i w:val="false"/>
          <w:color w:val="000000"/>
          <w:sz w:val="28"/>
        </w:rPr>
        <w:t>
      3-1) осы Заңның 8-1-бабына сәйкес Қазақстан Республикасының Ұлттық Банкінен депозиттерге міндетті кепілдік беру жүйесінің жұмыс істеуін қамтамасыз ету үшін қажетті ақпаратты алуға;</w:t>
      </w:r>
    </w:p>
    <w:bookmarkEnd w:id="41"/>
    <w:bookmarkStart w:name="z83" w:id="42"/>
    <w:p>
      <w:pPr>
        <w:spacing w:after="0"/>
        <w:ind w:left="0"/>
        <w:jc w:val="both"/>
      </w:pPr>
      <w:r>
        <w:rPr>
          <w:rFonts w:ascii="Times New Roman"/>
          <w:b w:val="false"/>
          <w:i w:val="false"/>
          <w:color w:val="000000"/>
          <w:sz w:val="28"/>
        </w:rPr>
        <w:t>
      4) осы Заңның 9-бабына сәйкес уәкiлеттi органнан қатысушы банктердiң қаржылық жай-күйi туралы ақпаратты қоса алғанда,  депозиттерге мiндеттi кепiлдiк беру жүйесiнiң жұмыс iстеуiн қамтамасыз ету үшiн қажеттi ақпарат алуға;</w:t>
      </w:r>
    </w:p>
    <w:bookmarkEnd w:id="4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5) алып тасталды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6) алып тасталды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84" w:id="43"/>
    <w:p>
      <w:pPr>
        <w:spacing w:after="0"/>
        <w:ind w:left="0"/>
        <w:jc w:val="both"/>
      </w:pPr>
      <w:r>
        <w:rPr>
          <w:rFonts w:ascii="Times New Roman"/>
          <w:b w:val="false"/>
          <w:i w:val="false"/>
          <w:color w:val="000000"/>
          <w:sz w:val="28"/>
        </w:rPr>
        <w:t xml:space="preserve">
      7) Осы Заңның 23-бабында көзделген жағдайда қарыз алуды жүзеге асыруға; </w:t>
      </w:r>
    </w:p>
    <w:bookmarkEnd w:id="43"/>
    <w:bookmarkStart w:name="z85" w:id="44"/>
    <w:p>
      <w:pPr>
        <w:spacing w:after="0"/>
        <w:ind w:left="0"/>
        <w:jc w:val="both"/>
      </w:pPr>
      <w:r>
        <w:rPr>
          <w:rFonts w:ascii="Times New Roman"/>
          <w:b w:val="false"/>
          <w:i w:val="false"/>
          <w:color w:val="000000"/>
          <w:sz w:val="28"/>
        </w:rPr>
        <w:t>
      8) қатысушы банктің барлық банк операцияларын жүргізуге арналған лицензиядан айырылу кезеңіне тағайындалатын уақытша әкімшіліктен, мәжбүрлеп таратылатын қатысушы банктің (қызметі мәжбүрлеп тоқтатылатын Қазақстан Республикасы бейрезидент-банкі филиалының) тарату комиссиясынан депозиторлар тізілімін және оған енгізілген өзгерістерді депозиттерге міндетті кепілдік беруді жүзеге асыратын ұйымның басқарушы органы айқындаған нысан бойынша және тәртіппен уақтылы ұсынуды талап етуге;</w:t>
      </w:r>
    </w:p>
    <w:bookmarkEnd w:id="44"/>
    <w:bookmarkStart w:name="z86" w:id="45"/>
    <w:p>
      <w:pPr>
        <w:spacing w:after="0"/>
        <w:ind w:left="0"/>
        <w:jc w:val="both"/>
      </w:pPr>
      <w:r>
        <w:rPr>
          <w:rFonts w:ascii="Times New Roman"/>
          <w:b w:val="false"/>
          <w:i w:val="false"/>
          <w:color w:val="000000"/>
          <w:sz w:val="28"/>
        </w:rPr>
        <w:t>
      9) қатысушы банк Қазақстан Республикасының депозиттерге мiндеттi кепiлдiк беру туралы заңнамасының талаптарын бұзған жағдайда уәкiлеттi органның алдында оған ықпал ету шараларын және санкциялар қолдану туралы өтiнiшхат беруге;</w:t>
      </w:r>
    </w:p>
    <w:bookmarkEnd w:id="45"/>
    <w:bookmarkStart w:name="z87" w:id="46"/>
    <w:p>
      <w:pPr>
        <w:spacing w:after="0"/>
        <w:ind w:left="0"/>
        <w:jc w:val="both"/>
      </w:pPr>
      <w:r>
        <w:rPr>
          <w:rFonts w:ascii="Times New Roman"/>
          <w:b w:val="false"/>
          <w:i w:val="false"/>
          <w:color w:val="000000"/>
          <w:sz w:val="28"/>
        </w:rPr>
        <w:t>
      10) уәкілетті органның қатысушы банкті барлық банк операцияларын жүргізуге арналған лицензиясынан айыру туралы шешімінің күші жойылған жағдайда, барлық банк операцияларын жүргізуге арналған лицензиясынан айырылған қатысушы банктен осы банктің депозиторларына төленген кепілдік берілген өтем сомасын қайтаруды талап етуге құқылы.</w:t>
      </w:r>
    </w:p>
    <w:bookmarkEnd w:id="46"/>
    <w:bookmarkStart w:name="z88" w:id="47"/>
    <w:p>
      <w:pPr>
        <w:spacing w:after="0"/>
        <w:ind w:left="0"/>
        <w:jc w:val="both"/>
      </w:pPr>
      <w:r>
        <w:rPr>
          <w:rFonts w:ascii="Times New Roman"/>
          <w:b w:val="false"/>
          <w:i w:val="false"/>
          <w:color w:val="000000"/>
          <w:sz w:val="28"/>
        </w:rPr>
        <w:t xml:space="preserve">
      2. Депозиттерге мiндеттi кепiлдiк берудi жүзеге асыратын ұйым: </w:t>
      </w:r>
    </w:p>
    <w:bookmarkEnd w:id="47"/>
    <w:bookmarkStart w:name="z89" w:id="48"/>
    <w:p>
      <w:pPr>
        <w:spacing w:after="0"/>
        <w:ind w:left="0"/>
        <w:jc w:val="both"/>
      </w:pPr>
      <w:r>
        <w:rPr>
          <w:rFonts w:ascii="Times New Roman"/>
          <w:b w:val="false"/>
          <w:i w:val="false"/>
          <w:color w:val="000000"/>
          <w:sz w:val="28"/>
        </w:rPr>
        <w:t xml:space="preserve">
      1) қосылу шартының талаптарын айқындауға; </w:t>
      </w:r>
    </w:p>
    <w:bookmarkEnd w:id="48"/>
    <w:bookmarkStart w:name="z90" w:id="49"/>
    <w:p>
      <w:pPr>
        <w:spacing w:after="0"/>
        <w:ind w:left="0"/>
        <w:jc w:val="both"/>
      </w:pPr>
      <w:r>
        <w:rPr>
          <w:rFonts w:ascii="Times New Roman"/>
          <w:b w:val="false"/>
          <w:i w:val="false"/>
          <w:color w:val="000000"/>
          <w:sz w:val="28"/>
        </w:rPr>
        <w:t xml:space="preserve">
      2) қатысушы банктердiң жарналарды толық әрi уақтылы төлеуiне бақылау жасауға; </w:t>
      </w:r>
    </w:p>
    <w:bookmarkEnd w:id="49"/>
    <w:bookmarkStart w:name="z91" w:id="50"/>
    <w:p>
      <w:pPr>
        <w:spacing w:after="0"/>
        <w:ind w:left="0"/>
        <w:jc w:val="both"/>
      </w:pPr>
      <w:r>
        <w:rPr>
          <w:rFonts w:ascii="Times New Roman"/>
          <w:b w:val="false"/>
          <w:i w:val="false"/>
          <w:color w:val="000000"/>
          <w:sz w:val="28"/>
        </w:rPr>
        <w:t xml:space="preserve">
      3) барлық банк операцияларын жүргізуге арналған лицензиясынан айырылған қатысушы банктiң депозиторларына осы Заңда көзделген тәртiппен кепiлдiк берiлген өтем төлеуге; </w:t>
      </w:r>
    </w:p>
    <w:bookmarkEnd w:id="50"/>
    <w:bookmarkStart w:name="z92" w:id="51"/>
    <w:p>
      <w:pPr>
        <w:spacing w:after="0"/>
        <w:ind w:left="0"/>
        <w:jc w:val="both"/>
      </w:pPr>
      <w:r>
        <w:rPr>
          <w:rFonts w:ascii="Times New Roman"/>
          <w:b w:val="false"/>
          <w:i w:val="false"/>
          <w:color w:val="000000"/>
          <w:sz w:val="28"/>
        </w:rPr>
        <w:t>
      3-1) банк мүлкінің мөлшері мен басқа банкке (банктерге) берілетін кепілдік берілген депозиттер бойынша міндеттемелердің мөлшері арасындағы айырманы толтыруға;</w:t>
      </w:r>
    </w:p>
    <w:bookmarkEnd w:id="51"/>
    <w:bookmarkStart w:name="z93" w:id="52"/>
    <w:p>
      <w:pPr>
        <w:spacing w:after="0"/>
        <w:ind w:left="0"/>
        <w:jc w:val="both"/>
      </w:pPr>
      <w:r>
        <w:rPr>
          <w:rFonts w:ascii="Times New Roman"/>
          <w:b w:val="false"/>
          <w:i w:val="false"/>
          <w:color w:val="000000"/>
          <w:sz w:val="28"/>
        </w:rPr>
        <w:t>
      4) өзінің функцияларын жүзеге асыру процесінде мәлім болған қатысушы банктер және олардың клиенттері туралы ақпаратты тек қызметтік мақсаттарда ғана пайдалануға;</w:t>
      </w:r>
    </w:p>
    <w:bookmarkEnd w:id="52"/>
    <w:bookmarkStart w:name="z94" w:id="53"/>
    <w:p>
      <w:pPr>
        <w:spacing w:after="0"/>
        <w:ind w:left="0"/>
        <w:jc w:val="both"/>
      </w:pPr>
      <w:r>
        <w:rPr>
          <w:rFonts w:ascii="Times New Roman"/>
          <w:b w:val="false"/>
          <w:i w:val="false"/>
          <w:color w:val="000000"/>
          <w:sz w:val="28"/>
        </w:rPr>
        <w:t>
      5) уәкiлеттi органға қатысушы банктердiң Қазақстан Республикасының депозиттерге мiндеттi кепiлдiк беру туралы заңнамасын бұзу фактiлерi туралы хабарлауға;</w:t>
      </w:r>
    </w:p>
    <w:bookmarkEnd w:id="53"/>
    <w:bookmarkStart w:name="z95" w:id="54"/>
    <w:p>
      <w:pPr>
        <w:spacing w:after="0"/>
        <w:ind w:left="0"/>
        <w:jc w:val="both"/>
      </w:pPr>
      <w:r>
        <w:rPr>
          <w:rFonts w:ascii="Times New Roman"/>
          <w:b w:val="false"/>
          <w:i w:val="false"/>
          <w:color w:val="000000"/>
          <w:sz w:val="28"/>
        </w:rPr>
        <w:t>
      5-1) осы Заңның 8-1-бабына сәйкес Қазақстан Республикасының Ұлттық Банкіне депозиттерге міндетті кепілдік беру жүйесінің жұмыс істеуін қамтамасыз ету үшін қажетті ақпаратты беруге;</w:t>
      </w:r>
    </w:p>
    <w:bookmarkEnd w:id="54"/>
    <w:bookmarkStart w:name="z96" w:id="55"/>
    <w:p>
      <w:pPr>
        <w:spacing w:after="0"/>
        <w:ind w:left="0"/>
        <w:jc w:val="both"/>
      </w:pPr>
      <w:r>
        <w:rPr>
          <w:rFonts w:ascii="Times New Roman"/>
          <w:b w:val="false"/>
          <w:i w:val="false"/>
          <w:color w:val="000000"/>
          <w:sz w:val="28"/>
        </w:rPr>
        <w:t>
      5-2) осы Заңның 9-бабына сәйкес уәкілетті органға депозиттерге міндетті кепілдік беру жүйесінің жұмыс істеуін қамтамасыз ету үшін қажетті ақпаратты беруге;</w:t>
      </w:r>
    </w:p>
    <w:bookmarkEnd w:id="55"/>
    <w:bookmarkStart w:name="z97" w:id="56"/>
    <w:p>
      <w:pPr>
        <w:spacing w:after="0"/>
        <w:ind w:left="0"/>
        <w:jc w:val="both"/>
      </w:pPr>
      <w:r>
        <w:rPr>
          <w:rFonts w:ascii="Times New Roman"/>
          <w:b w:val="false"/>
          <w:i w:val="false"/>
          <w:color w:val="000000"/>
          <w:sz w:val="28"/>
        </w:rPr>
        <w:t>
      6) депозиторларға осы Заңның 21-бабының 1-тармағында және 21-1-бабының 1-тармағында көзделген ақпаратты беруге және депозиттерге міндетті кепілдік беру жүйесінің жұмыс істеуі мәселелері бойынша ақпараттық-түсіндіру жұмысын жүргізуге міндетті.</w:t>
      </w:r>
    </w:p>
    <w:bookmarkEnd w:id="56"/>
    <w:p>
      <w:pPr>
        <w:spacing w:after="0"/>
        <w:ind w:left="0"/>
        <w:jc w:val="both"/>
      </w:pPr>
      <w:r>
        <w:rPr>
          <w:rFonts w:ascii="Times New Roman"/>
          <w:b w:val="false"/>
          <w:i w:val="false"/>
          <w:color w:val="000000"/>
          <w:sz w:val="28"/>
        </w:rPr>
        <w:t>
      Депозиттерге міндетті кепілдік беруді жүзеге асыратын ұйымның депозиторларға хабарлау тәртібін депозиттерге міндетті кепілдік беруді жүзеге асыратын ұйымның басқарушы органы айқындайды;</w:t>
      </w:r>
    </w:p>
    <w:bookmarkStart w:name="z98" w:id="57"/>
    <w:p>
      <w:pPr>
        <w:spacing w:after="0"/>
        <w:ind w:left="0"/>
        <w:jc w:val="both"/>
      </w:pPr>
      <w:r>
        <w:rPr>
          <w:rFonts w:ascii="Times New Roman"/>
          <w:b w:val="false"/>
          <w:i w:val="false"/>
          <w:color w:val="000000"/>
          <w:sz w:val="28"/>
        </w:rPr>
        <w:t>
      7) арнайы резервтегі активтердің және меншікті активтердің бөлек бухгалтерлік есебін жүргізуге;</w:t>
      </w:r>
    </w:p>
    <w:bookmarkEnd w:id="57"/>
    <w:bookmarkStart w:name="z99" w:id="58"/>
    <w:p>
      <w:pPr>
        <w:spacing w:after="0"/>
        <w:ind w:left="0"/>
        <w:jc w:val="both"/>
      </w:pPr>
      <w:r>
        <w:rPr>
          <w:rFonts w:ascii="Times New Roman"/>
          <w:b w:val="false"/>
          <w:i w:val="false"/>
          <w:color w:val="000000"/>
          <w:sz w:val="28"/>
        </w:rPr>
        <w:t>
      8) осы баптың 1-тармағының 2) тармақшасына және осы Заңның 13-бабы 2-тармағының 5) және 5-1) тармақшаларына сәйкес алынған мәліметтерді жария етпеуге міндетті.</w:t>
      </w:r>
    </w:p>
    <w:bookmarkEnd w:id="58"/>
    <w:bookmarkStart w:name="z36" w:id="59"/>
    <w:p>
      <w:pPr>
        <w:spacing w:after="0"/>
        <w:ind w:left="0"/>
        <w:jc w:val="both"/>
      </w:pPr>
      <w:r>
        <w:rPr>
          <w:rFonts w:ascii="Times New Roman"/>
          <w:b w:val="false"/>
          <w:i w:val="false"/>
          <w:color w:val="000000"/>
          <w:sz w:val="28"/>
        </w:rPr>
        <w:t>
      3. Депозиттерге міндетті кепілдік беруді жүзеге асыратын ұйым бұрынғы жұмыскерлерін қоса алғанда, өз жұмыскерлерінің қатысушы банктердің уақытша әкімшіліктері мен тарату комиссиялары мүшелерінің міндеттерін орындауы кезеңіндегі әрекеттеріне (әрекетсіздігіне), шешімдер қабылдауына байланысты оларға қарсы талап қоюлар берілген жағдайда, оларды құқықтық қорғауды қамтамасыз етеді.</w:t>
      </w:r>
    </w:p>
    <w:bookmarkEnd w:id="5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7-бапқа өзгерістер енгізілді - ҚР 2012.07.05 </w:t>
      </w:r>
      <w:r>
        <w:rPr>
          <w:rFonts w:ascii="Times New Roman"/>
          <w:b w:val="false"/>
          <w:i w:val="false"/>
          <w:color w:val="000000"/>
          <w:sz w:val="28"/>
        </w:rPr>
        <w:t>№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05.12.2013 </w:t>
      </w:r>
      <w:r>
        <w:rPr>
          <w:rFonts w:ascii="Times New Roman"/>
          <w:b w:val="false"/>
          <w:i w:val="false"/>
          <w:color w:val="000000"/>
          <w:sz w:val="28"/>
        </w:rPr>
        <w:t>№ 152-V</w:t>
      </w:r>
      <w:r>
        <w:rPr>
          <w:rFonts w:ascii="Times New Roman"/>
          <w:b w:val="false"/>
          <w:i w:val="false"/>
          <w:color w:val="ff0000"/>
          <w:sz w:val="28"/>
        </w:rPr>
        <w:t xml:space="preserve"> (01.01.2014 бастап қолданысқа енгізіледі); 24.11.2015 </w:t>
      </w:r>
      <w:r>
        <w:rPr>
          <w:rFonts w:ascii="Times New Roman"/>
          <w:b w:val="false"/>
          <w:i w:val="false"/>
          <w:color w:val="ff0000"/>
          <w:sz w:val="28"/>
        </w:rPr>
        <w:t>№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8-бап. Қазақстан Республикасының Ұлттық Банкi мен депозиттерге мiндеттi кепiлдiк берудi жүзеге асыратын ұйымның өзара iс-қимыл жасау негiздерi </w:t>
      </w:r>
    </w:p>
    <w:p>
      <w:pPr>
        <w:spacing w:after="0"/>
        <w:ind w:left="0"/>
        <w:jc w:val="both"/>
      </w:pPr>
      <w:r>
        <w:rPr>
          <w:rFonts w:ascii="Times New Roman"/>
          <w:b w:val="false"/>
          <w:i w:val="false"/>
          <w:color w:val="ff0000"/>
          <w:sz w:val="28"/>
        </w:rPr>
        <w:t xml:space="preserve">
      Ескерту. 8-бап алып тасталды - ҚР 2012.07.05 </w:t>
      </w:r>
      <w:r>
        <w:rPr>
          <w:rFonts w:ascii="Times New Roman"/>
          <w:b w:val="false"/>
          <w:i w:val="false"/>
          <w:color w:val="ff0000"/>
          <w:sz w:val="28"/>
        </w:rPr>
        <w:t>№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p>
    <w:p>
      <w:pPr>
        <w:spacing w:after="0"/>
        <w:ind w:left="0"/>
        <w:jc w:val="both"/>
      </w:pPr>
      <w:r>
        <w:rPr>
          <w:rFonts w:ascii="Times New Roman"/>
          <w:b/>
          <w:i w:val="false"/>
          <w:color w:val="000000"/>
          <w:sz w:val="28"/>
        </w:rPr>
        <w:t>8-1-бап. Қазақстан Республикасының Ұлттық Банкі мен депозиттерге міндетті кепілдік беруді жүзеге асыратын ұйымның өзара іс-қимыл жасау негіздері</w:t>
      </w:r>
    </w:p>
    <w:bookmarkStart w:name="z38" w:id="60"/>
    <w:p>
      <w:pPr>
        <w:spacing w:after="0"/>
        <w:ind w:left="0"/>
        <w:jc w:val="both"/>
      </w:pPr>
      <w:r>
        <w:rPr>
          <w:rFonts w:ascii="Times New Roman"/>
          <w:b w:val="false"/>
          <w:i w:val="false"/>
          <w:color w:val="000000"/>
          <w:sz w:val="28"/>
        </w:rPr>
        <w:t xml:space="preserve">
      1. Өз функцияларын тиiсiнше және уақтылы орындау мақсатында депозиттерге міндетті кепілдік беруді жүзеге асыратын ұйым Қазақстан Республикасының Ұлттық Банкінен депозиттерге міндетті кепілдік беру жүйесінің жұмыс істеуін қамтамасыз ету үшін қажетті ақпаратты, оның ішінде банктік және заңмен қорғалатын өзге де құпияны құрайтын мәліметтерді сұратады және Қазақстан Республикасының Ұлттық Банкіне оның сұрау салуы бойынша депозиттерге міндетті кепілдік беру жүйесінің жұмыс істеуін қамтамасыз ету үшін қажетті ақпаратты береді. Бұл ретте депозиттерге міндетті кепілдік беруді жүзеге асыратын ұйым алған мәліметтер жария етуге жатпайды. </w:t>
      </w:r>
    </w:p>
    <w:bookmarkEnd w:id="60"/>
    <w:bookmarkStart w:name="z39" w:id="61"/>
    <w:p>
      <w:pPr>
        <w:spacing w:after="0"/>
        <w:ind w:left="0"/>
        <w:jc w:val="both"/>
      </w:pPr>
      <w:r>
        <w:rPr>
          <w:rFonts w:ascii="Times New Roman"/>
          <w:b w:val="false"/>
          <w:i w:val="false"/>
          <w:color w:val="000000"/>
          <w:sz w:val="28"/>
        </w:rPr>
        <w:t>
      2. Осы Заңда көзделген жағдайда, депозиттерге міндетті кепілдік беруді жүзеге асыратын ұйым Қазақстан Республикасының Ұлттық Банкінен қарыз алуға құқылы.</w:t>
      </w:r>
    </w:p>
    <w:bookmarkEnd w:id="61"/>
    <w:bookmarkStart w:name="z40" w:id="62"/>
    <w:p>
      <w:pPr>
        <w:spacing w:after="0"/>
        <w:ind w:left="0"/>
        <w:jc w:val="both"/>
      </w:pPr>
      <w:r>
        <w:rPr>
          <w:rFonts w:ascii="Times New Roman"/>
          <w:b w:val="false"/>
          <w:i w:val="false"/>
          <w:color w:val="000000"/>
          <w:sz w:val="28"/>
        </w:rPr>
        <w:t>
      3. Қазақстан Республикасының Ұлттық Банкі депозиттерге міндетті кепілдік беруді жүзеге асыратын ұйымның активтерін инвестициялау тәртібін айқындайды.</w:t>
      </w:r>
    </w:p>
    <w:bookmarkEnd w:id="62"/>
    <w:bookmarkStart w:name="z41" w:id="63"/>
    <w:p>
      <w:pPr>
        <w:spacing w:after="0"/>
        <w:ind w:left="0"/>
        <w:jc w:val="both"/>
      </w:pPr>
      <w:r>
        <w:rPr>
          <w:rFonts w:ascii="Times New Roman"/>
          <w:b w:val="false"/>
          <w:i w:val="false"/>
          <w:color w:val="000000"/>
          <w:sz w:val="28"/>
        </w:rPr>
        <w:t>
      4. Қазақстан Республикасының Ұлттық Банкі мен депозиттерге міндетті кепілдік беруді жүзеге асыратын ұйым өз қызметін үйлестіреді, қабылданатын құжаттарды келіседі және депозиттерге міндетті кепілдік беру жөнінде жүргізілетін іс-шаралар туралы бір-біріне хабарлайды.</w:t>
      </w:r>
    </w:p>
    <w:bookmarkEnd w:id="6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2-тарау 8-1-баппен толықтырылды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9-бап. Уәкiлеттi орган мен депозиттерге мiндеттi кепiлдiк берудi жүзеге асыратын ұйымның өзара iс-қимыл жасау негiздерi </w:t>
      </w:r>
    </w:p>
    <w:p>
      <w:pPr>
        <w:spacing w:after="0"/>
        <w:ind w:left="0"/>
        <w:jc w:val="both"/>
      </w:pPr>
      <w:r>
        <w:rPr>
          <w:rFonts w:ascii="Times New Roman"/>
          <w:b w:val="false"/>
          <w:i w:val="false"/>
          <w:color w:val="000000"/>
          <w:sz w:val="28"/>
        </w:rPr>
        <w:t xml:space="preserve">
      1. Уәкiлеттi орган мен депозиттерге мiндеттi кепiлдiк берудi жүзеге асыратын ұйым өз қызметтерiн үйлестiредi, қабылданатын құжаттарын келiседi және депозиттерге мiндеттi кепiлдiк беру бойынша жүргiзiлетiн iс-шаралар жөнiнде бiр-бiрiн хабардар етедi. </w:t>
      </w:r>
    </w:p>
    <w:p>
      <w:pPr>
        <w:spacing w:after="0"/>
        <w:ind w:left="0"/>
        <w:jc w:val="both"/>
      </w:pPr>
      <w:r>
        <w:rPr>
          <w:rFonts w:ascii="Times New Roman"/>
          <w:b w:val="false"/>
          <w:i w:val="false"/>
          <w:color w:val="000000"/>
          <w:sz w:val="28"/>
        </w:rPr>
        <w:t>
      2. Өз функцияларын тиiсiнше және уақтылы орындау мақсатында депозиттерге мiндеттi кепiлдiк беруді жүзеге асыратын ұйым уәкiлеттi органнан депозиттерге мiндеттi кепiлдiк беру жүйесiнiң жұмыс iстеуiн қамтамасыз ету үшін қажетті ақпаратты, оның ішінде банктік және заңмен қорғалатын өзге де құпияны құрайтын мәліметтерді сұратады және уәкілетті органға оның сұрау салуы бойынша депозиттерге міндетті кепілдік беру жүйесінің жұмыс істеуін қамтамасыз ету үшін қажетті ақпаратты береді. Бұл ретте депозиттерге міндетті кепілдік беруді жүзеге асыратын ұйым алған мәліметтер жария етуге жатпайды.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Ескерту. 9-бапқа өзгерістер енгізілді - ҚР 2012.07.05 </w:t>
      </w:r>
      <w:r>
        <w:rPr>
          <w:rFonts w:ascii="Times New Roman"/>
          <w:b w:val="false"/>
          <w:i w:val="false"/>
          <w:color w:val="000000"/>
          <w:sz w:val="28"/>
        </w:rPr>
        <w:t>№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bookmarkStart w:name="z13" w:id="64"/>
    <w:p>
      <w:pPr>
        <w:spacing w:after="0"/>
        <w:ind w:left="0"/>
        <w:jc w:val="left"/>
      </w:pPr>
      <w:r>
        <w:rPr>
          <w:rFonts w:ascii="Times New Roman"/>
          <w:b/>
          <w:i w:val="false"/>
          <w:color w:val="000000"/>
        </w:rPr>
        <w:t xml:space="preserve"> 3-тарау. Депозиттерге міндетті кепілдік беру жүйесіне қатысу тәртібі</w:t>
      </w:r>
    </w:p>
    <w:bookmarkEnd w:id="64"/>
    <w:p>
      <w:pPr>
        <w:spacing w:after="0"/>
        <w:ind w:left="0"/>
        <w:jc w:val="both"/>
      </w:pPr>
      <w:r>
        <w:rPr>
          <w:rFonts w:ascii="Times New Roman"/>
          <w:b w:val="false"/>
          <w:i w:val="false"/>
          <w:color w:val="ff0000"/>
          <w:sz w:val="28"/>
        </w:rPr>
        <w:t xml:space="preserve">
      Ескерту. 3-тараудың тақырыбы жаңа редакцияда – ҚР 02.01.2021 </w:t>
      </w:r>
      <w:r>
        <w:rPr>
          <w:rFonts w:ascii="Times New Roman"/>
          <w:b w:val="false"/>
          <w:i w:val="false"/>
          <w:color w:val="ff0000"/>
          <w:sz w:val="28"/>
        </w:rPr>
        <w:t>№ 399-VI</w:t>
      </w:r>
      <w:r>
        <w:rPr>
          <w:rFonts w:ascii="Times New Roman"/>
          <w:b w:val="false"/>
          <w:i w:val="false"/>
          <w:color w:val="ff0000"/>
          <w:sz w:val="28"/>
        </w:rPr>
        <w:t xml:space="preserve"> (16.12.2020 бастап қолданысқа </w:t>
      </w:r>
      <w:r>
        <w:rPr>
          <w:rFonts w:ascii="Times New Roman"/>
          <w:b w:val="false"/>
          <w:i w:val="false"/>
          <w:color w:val="ff0000"/>
          <w:sz w:val="28"/>
        </w:rPr>
        <w:t>енгізіледі</w:t>
      </w:r>
      <w:r>
        <w:rPr>
          <w:rFonts w:ascii="Times New Roman"/>
          <w:b w:val="false"/>
          <w:i w:val="false"/>
          <w:color w:val="ff0000"/>
          <w:sz w:val="28"/>
        </w:rPr>
        <w:t>) Заңымен.</w:t>
      </w:r>
    </w:p>
    <w:p>
      <w:pPr>
        <w:spacing w:after="0"/>
        <w:ind w:left="0"/>
        <w:jc w:val="both"/>
      </w:pPr>
      <w:r>
        <w:rPr>
          <w:rFonts w:ascii="Times New Roman"/>
          <w:b/>
          <w:i w:val="false"/>
          <w:color w:val="000000"/>
          <w:sz w:val="28"/>
        </w:rPr>
        <w:t>10-бап. Депозиттерге міндетті кепілдік беру жүйесіне кіру</w:t>
      </w:r>
    </w:p>
    <w:p>
      <w:pPr>
        <w:spacing w:after="0"/>
        <w:ind w:left="0"/>
        <w:jc w:val="both"/>
      </w:pPr>
      <w:r>
        <w:rPr>
          <w:rFonts w:ascii="Times New Roman"/>
          <w:b w:val="false"/>
          <w:i w:val="false"/>
          <w:color w:val="ff0000"/>
          <w:sz w:val="28"/>
        </w:rPr>
        <w:t xml:space="preserve">
      Ескерту. 10-баптың тақырыбы жаңа редакцияда – ҚР 02.01.2021 </w:t>
      </w:r>
      <w:r>
        <w:rPr>
          <w:rFonts w:ascii="Times New Roman"/>
          <w:b w:val="false"/>
          <w:i w:val="false"/>
          <w:color w:val="ff0000"/>
          <w:sz w:val="28"/>
        </w:rPr>
        <w:t>№ 399-VI</w:t>
      </w:r>
      <w:r>
        <w:rPr>
          <w:rFonts w:ascii="Times New Roman"/>
          <w:b w:val="false"/>
          <w:i w:val="false"/>
          <w:color w:val="ff0000"/>
          <w:sz w:val="28"/>
        </w:rPr>
        <w:t xml:space="preserve"> (16.12.2020 бастап қолданысқа </w:t>
      </w:r>
      <w:r>
        <w:rPr>
          <w:rFonts w:ascii="Times New Roman"/>
          <w:b w:val="false"/>
          <w:i w:val="false"/>
          <w:color w:val="ff0000"/>
          <w:sz w:val="28"/>
        </w:rPr>
        <w:t>енгізіледі</w:t>
      </w:r>
      <w:r>
        <w:rPr>
          <w:rFonts w:ascii="Times New Roman"/>
          <w:b w:val="false"/>
          <w:i w:val="false"/>
          <w:color w:val="ff0000"/>
          <w:sz w:val="28"/>
        </w:rPr>
        <w:t>) Заңымен.</w:t>
      </w:r>
    </w:p>
    <w:bookmarkStart w:name="z100" w:id="65"/>
    <w:p>
      <w:pPr>
        <w:spacing w:after="0"/>
        <w:ind w:left="0"/>
        <w:jc w:val="both"/>
      </w:pPr>
      <w:r>
        <w:rPr>
          <w:rFonts w:ascii="Times New Roman"/>
          <w:b w:val="false"/>
          <w:i w:val="false"/>
          <w:color w:val="000000"/>
          <w:sz w:val="28"/>
        </w:rPr>
        <w:t>
      1. Депозиттерге міндетті кепілдік беру жүйесіне кіру үшін банк (Қазақстан Республикасы бейрезидент-банкінің филиалы) уәкілетті органның жеке тұлғалардың депозиттерін қабылдауға, банктік шоттарын ашуға және жүргізуге арналған лицензиясын алған күннен кейінгі күннен кешіктірмей депозиттерге міндетті кепілдік беруді жүзеге асыратын ұйымға аталған лицензияның нотариат куәландырған көшірмесін ұсынады.</w:t>
      </w:r>
    </w:p>
    <w:bookmarkEnd w:id="65"/>
    <w:bookmarkStart w:name="z101" w:id="66"/>
    <w:p>
      <w:pPr>
        <w:spacing w:after="0"/>
        <w:ind w:left="0"/>
        <w:jc w:val="both"/>
      </w:pPr>
      <w:r>
        <w:rPr>
          <w:rFonts w:ascii="Times New Roman"/>
          <w:b w:val="false"/>
          <w:i w:val="false"/>
          <w:color w:val="000000"/>
          <w:sz w:val="28"/>
        </w:rPr>
        <w:t>
      2. Депозиттерге міндетті кепілдік беру жүйесіне кіретін банк (Қазақстан Республикасы бейрезидент-банкінің филиалы) уәкілетті органның жеке тұлғалардың депозиттерін қабылдауға, банктік шоттарын ашуға және жүргізуге арналған лицензиясын алған күні депозиттерге міндетті кепілдік беруді жүзеге асыратын ұйымға уәкілетті органның нормативтік құқықтық актілерінде белгіленген нысан бойынша жасалған өтінішті ұсыну арқылы қосылу шартына қосылуға міндетті.</w:t>
      </w:r>
    </w:p>
    <w:bookmarkEnd w:id="66"/>
    <w:p>
      <w:pPr>
        <w:spacing w:after="0"/>
        <w:ind w:left="0"/>
        <w:jc w:val="both"/>
      </w:pPr>
      <w:r>
        <w:rPr>
          <w:rFonts w:ascii="Times New Roman"/>
          <w:b w:val="false"/>
          <w:i w:val="false"/>
          <w:color w:val="000000"/>
          <w:sz w:val="28"/>
        </w:rPr>
        <w:t>
      Депозиттерге міндетті кепілдік беру жүйесіне кіретін банк (Қазақстан Республикасы бейрезидент-банкінің филиалы) қосылу шартына қосылу туралы өтініш ұсынбаған жағдайда, депозиттерге міндетті кепілдік беруді жүзеге асыратын ұйым екі жұмыс күні ішінде осы факт туралы уәкілетті органға хабарлайды.</w:t>
      </w:r>
    </w:p>
    <w:bookmarkStart w:name="z102" w:id="67"/>
    <w:p>
      <w:pPr>
        <w:spacing w:after="0"/>
        <w:ind w:left="0"/>
        <w:jc w:val="both"/>
      </w:pPr>
      <w:r>
        <w:rPr>
          <w:rFonts w:ascii="Times New Roman"/>
          <w:b w:val="false"/>
          <w:i w:val="false"/>
          <w:color w:val="000000"/>
          <w:sz w:val="28"/>
        </w:rPr>
        <w:t>
      3. Уәкілетті орган қосылу шартына қосылу туралы өтініш ұсынбаған банкке (Қазақстан Республикасы бейрезидент-банкінің филиалына) Қазақстан Республикасы заңнамасының талаптарына сәйкес санкциялар қолдану туралы мәселені қарайды.</w:t>
      </w:r>
    </w:p>
    <w:bookmarkEnd w:id="67"/>
    <w:bookmarkStart w:name="z103" w:id="68"/>
    <w:p>
      <w:pPr>
        <w:spacing w:after="0"/>
        <w:ind w:left="0"/>
        <w:jc w:val="both"/>
      </w:pPr>
      <w:r>
        <w:rPr>
          <w:rFonts w:ascii="Times New Roman"/>
          <w:b w:val="false"/>
          <w:i w:val="false"/>
          <w:color w:val="000000"/>
          <w:sz w:val="28"/>
        </w:rPr>
        <w:t>
      4. Депозиттерге міндетті кепілдік беруді жүзеге асыратын ұйым банктен (Қазақстан Республикасы бейрезидент-банкінің филиалынан) қосылу шартына қосылуы туралы өтініш алған күннен бастап екі жұмыс күні ішінде оған қатысушы банк куәлігін береді.</w:t>
      </w:r>
    </w:p>
    <w:bookmarkEnd w:id="68"/>
    <w:p>
      <w:pPr>
        <w:spacing w:after="0"/>
        <w:ind w:left="0"/>
        <w:jc w:val="both"/>
      </w:pPr>
      <w:r>
        <w:rPr>
          <w:rFonts w:ascii="Times New Roman"/>
          <w:b w:val="false"/>
          <w:i w:val="false"/>
          <w:color w:val="000000"/>
          <w:sz w:val="28"/>
        </w:rPr>
        <w:t>
      Қатысушы банк куәлігі депозиттерге міндетті кепілдік беру жүйесіне қатысушы банктер тізіліміне ақпарат енгізілген күні беріледі.</w:t>
      </w:r>
    </w:p>
    <w:bookmarkStart w:name="z104" w:id="69"/>
    <w:p>
      <w:pPr>
        <w:spacing w:after="0"/>
        <w:ind w:left="0"/>
        <w:jc w:val="both"/>
      </w:pPr>
      <w:r>
        <w:rPr>
          <w:rFonts w:ascii="Times New Roman"/>
          <w:b w:val="false"/>
          <w:i w:val="false"/>
          <w:color w:val="000000"/>
          <w:sz w:val="28"/>
        </w:rPr>
        <w:t xml:space="preserve">
      5. Банк (Қазақстан Республикасы бейрезидент-банкінің филиалы) депозиттерге міндетті кепілдік беру жүйесіне қатысушы банктер тізіліміне ақпарат енгізілген күннен бастап депозиттерге міндетті кепілдік беру жүйесіне қатысушы болады. </w:t>
      </w:r>
    </w:p>
    <w:bookmarkEnd w:id="69"/>
    <w:bookmarkStart w:name="z105" w:id="70"/>
    <w:p>
      <w:pPr>
        <w:spacing w:after="0"/>
        <w:ind w:left="0"/>
        <w:jc w:val="both"/>
      </w:pPr>
      <w:r>
        <w:rPr>
          <w:rFonts w:ascii="Times New Roman"/>
          <w:b w:val="false"/>
          <w:i w:val="false"/>
          <w:color w:val="000000"/>
          <w:sz w:val="28"/>
        </w:rPr>
        <w:t xml:space="preserve">
      6. Депозиттерге мiндеттi кепiлдiк берудi жүзеге асыратын ұйым депозиттерге мiндеттi кепiлдiк беру жүйесiне қатысушы банктер тiзiлiмiне тиiстi ақпарат енгiзу арқылы қатысушы банктердiң берiлген және күшi жойылған куәлiктерiнiң есебiн жүргiзедi. </w:t>
      </w:r>
    </w:p>
    <w:bookmarkEnd w:id="70"/>
    <w:bookmarkStart w:name="z106" w:id="71"/>
    <w:p>
      <w:pPr>
        <w:spacing w:after="0"/>
        <w:ind w:left="0"/>
        <w:jc w:val="both"/>
      </w:pPr>
      <w:r>
        <w:rPr>
          <w:rFonts w:ascii="Times New Roman"/>
          <w:b w:val="false"/>
          <w:i w:val="false"/>
          <w:color w:val="000000"/>
          <w:sz w:val="28"/>
        </w:rPr>
        <w:t>
      7. Депозиттерге міндетті кепілдік беру жүйесіне қатысушы банктердің тізілімі депозиттерге міндетті кепілдік беруді жүзеге асыратын ұйымның интернет-ресурсында орналастырылады.</w:t>
      </w:r>
    </w:p>
    <w:bookmarkEnd w:id="7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10-бапқа өзгеріс енгізілді - ҚР 24.11.2015 </w:t>
      </w:r>
      <w:r>
        <w:rPr>
          <w:rFonts w:ascii="Times New Roman"/>
          <w:b w:val="false"/>
          <w:i w:val="false"/>
          <w:color w:val="ff0000"/>
          <w:sz w:val="28"/>
        </w:rPr>
        <w:t>№ 422-V</w:t>
      </w:r>
      <w:r>
        <w:rPr>
          <w:rFonts w:ascii="Times New Roman"/>
          <w:b w:val="false"/>
          <w:i w:val="false"/>
          <w:color w:val="ff0000"/>
          <w:sz w:val="28"/>
        </w:rPr>
        <w:t xml:space="preserve"> (01.01.2016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11-бап. Қосылу шарты </w:t>
      </w:r>
    </w:p>
    <w:bookmarkStart w:name="z107" w:id="72"/>
    <w:p>
      <w:pPr>
        <w:spacing w:after="0"/>
        <w:ind w:left="0"/>
        <w:jc w:val="both"/>
      </w:pPr>
      <w:r>
        <w:rPr>
          <w:rFonts w:ascii="Times New Roman"/>
          <w:b w:val="false"/>
          <w:i w:val="false"/>
          <w:color w:val="000000"/>
          <w:sz w:val="28"/>
        </w:rPr>
        <w:t>
      1. Банктің (Қазақстан Республикасы бейрезидент-банкі филиалының) қосылу шартына қосылуы оның депозиттерге міндетті кепілдік беру жүйесіне қатысуының міндетті шарты болып табылады.</w:t>
      </w:r>
    </w:p>
    <w:bookmarkEnd w:id="72"/>
    <w:bookmarkStart w:name="z108" w:id="73"/>
    <w:p>
      <w:pPr>
        <w:spacing w:after="0"/>
        <w:ind w:left="0"/>
        <w:jc w:val="both"/>
      </w:pPr>
      <w:r>
        <w:rPr>
          <w:rFonts w:ascii="Times New Roman"/>
          <w:b w:val="false"/>
          <w:i w:val="false"/>
          <w:color w:val="000000"/>
          <w:sz w:val="28"/>
        </w:rPr>
        <w:t xml:space="preserve">
      2. Қосылу шартында: </w:t>
      </w:r>
    </w:p>
    <w:bookmarkEnd w:id="73"/>
    <w:bookmarkStart w:name="z109" w:id="74"/>
    <w:p>
      <w:pPr>
        <w:spacing w:after="0"/>
        <w:ind w:left="0"/>
        <w:jc w:val="both"/>
      </w:pPr>
      <w:r>
        <w:rPr>
          <w:rFonts w:ascii="Times New Roman"/>
          <w:b w:val="false"/>
          <w:i w:val="false"/>
          <w:color w:val="000000"/>
          <w:sz w:val="28"/>
        </w:rPr>
        <w:t xml:space="preserve">
      1) депозиттерге мiндеттi кепiлдiк берудi жүзеге асыратын ұйымның толық атауы, оның орналасқан жерi және банктiк деректемелерi туралы мәлiметтер; </w:t>
      </w:r>
    </w:p>
    <w:bookmarkEnd w:id="74"/>
    <w:bookmarkStart w:name="z110" w:id="75"/>
    <w:p>
      <w:pPr>
        <w:spacing w:after="0"/>
        <w:ind w:left="0"/>
        <w:jc w:val="both"/>
      </w:pPr>
      <w:r>
        <w:rPr>
          <w:rFonts w:ascii="Times New Roman"/>
          <w:b w:val="false"/>
          <w:i w:val="false"/>
          <w:color w:val="000000"/>
          <w:sz w:val="28"/>
        </w:rPr>
        <w:t>
      2) шарттың нысанасы;</w:t>
      </w:r>
    </w:p>
    <w:bookmarkEnd w:id="75"/>
    <w:bookmarkStart w:name="z111" w:id="76"/>
    <w:p>
      <w:pPr>
        <w:spacing w:after="0"/>
        <w:ind w:left="0"/>
        <w:jc w:val="both"/>
      </w:pPr>
      <w:r>
        <w:rPr>
          <w:rFonts w:ascii="Times New Roman"/>
          <w:b w:val="false"/>
          <w:i w:val="false"/>
          <w:color w:val="000000"/>
          <w:sz w:val="28"/>
        </w:rPr>
        <w:t xml:space="preserve">
      3) тараптардың құқықтары мен мiндеттерi; </w:t>
      </w:r>
    </w:p>
    <w:bookmarkEnd w:id="76"/>
    <w:bookmarkStart w:name="z112" w:id="77"/>
    <w:p>
      <w:pPr>
        <w:spacing w:after="0"/>
        <w:ind w:left="0"/>
        <w:jc w:val="both"/>
      </w:pPr>
      <w:r>
        <w:rPr>
          <w:rFonts w:ascii="Times New Roman"/>
          <w:b w:val="false"/>
          <w:i w:val="false"/>
          <w:color w:val="000000"/>
          <w:sz w:val="28"/>
        </w:rPr>
        <w:t xml:space="preserve">
      4) жарналарды төлеу тәртiбi; </w:t>
      </w:r>
    </w:p>
    <w:bookmarkEnd w:id="77"/>
    <w:bookmarkStart w:name="z113" w:id="78"/>
    <w:p>
      <w:pPr>
        <w:spacing w:after="0"/>
        <w:ind w:left="0"/>
        <w:jc w:val="both"/>
      </w:pPr>
      <w:r>
        <w:rPr>
          <w:rFonts w:ascii="Times New Roman"/>
          <w:b w:val="false"/>
          <w:i w:val="false"/>
          <w:color w:val="000000"/>
          <w:sz w:val="28"/>
        </w:rPr>
        <w:t>
      5) қатысушы банктің депозиттерге міндетті кепілдік беруді жүзеге асыратын ұйымға өз міндеттері мен функцияларын орындау үшін қажетті мәліметтерді, оның ішінде банктік және заңмен қорғалатын өзге де құпияны құрайтын мәліметтерді ұсыну тәртібі, шарттары және мерзімдері, сондай-ақ депозиттерге міндетті кепілдік беруді жүзеге асыратын ұйымның оларды сақтау тәртібі;</w:t>
      </w:r>
    </w:p>
    <w:bookmarkEnd w:id="78"/>
    <w:bookmarkStart w:name="z114" w:id="79"/>
    <w:p>
      <w:pPr>
        <w:spacing w:after="0"/>
        <w:ind w:left="0"/>
        <w:jc w:val="both"/>
      </w:pPr>
      <w:r>
        <w:rPr>
          <w:rFonts w:ascii="Times New Roman"/>
          <w:b w:val="false"/>
          <w:i w:val="false"/>
          <w:color w:val="000000"/>
          <w:sz w:val="28"/>
        </w:rPr>
        <w:t>
      5-1) депозиттерге міндетті кепілдік беруді жүзеге асыратын ұйымның басқарушы органы айқындайтын, депозиттерге міндетті кепілдік беруді жүзеге асыратын ұйымның қатысушы банктердің шарт талаптарын орындау сәйкестігін анықтау жөніндегі, оның ішінде қатысушы банктің кепiлдiк берiлетiн депозиттер бойынша міндеттемелерін және кепілдік берілген өтем сомаларын автоматтандырылған есепке алу жөніндегі іс-шараларды жүргізу тәртібі;</w:t>
      </w:r>
    </w:p>
    <w:bookmarkEnd w:id="79"/>
    <w:bookmarkStart w:name="z115" w:id="80"/>
    <w:p>
      <w:pPr>
        <w:spacing w:after="0"/>
        <w:ind w:left="0"/>
        <w:jc w:val="both"/>
      </w:pPr>
      <w:r>
        <w:rPr>
          <w:rFonts w:ascii="Times New Roman"/>
          <w:b w:val="false"/>
          <w:i w:val="false"/>
          <w:color w:val="000000"/>
          <w:sz w:val="28"/>
        </w:rPr>
        <w:t>
      6) қатысушы банк барлық банк операцияларын жүргізуге арналған лицензиясынан айырылған жағдайда қатысушы банктердiң кепiлдiк берiлетін депозиттер және солар бойынша депозиттерге мiндеттi кепiлдiк берудi жүзеге асыратын ұйым өтейтiн сомалар бойынша өз мiндеттемелерiн есептеу тәртiбi;</w:t>
      </w:r>
    </w:p>
    <w:bookmarkEnd w:id="80"/>
    <w:bookmarkStart w:name="z116" w:id="81"/>
    <w:p>
      <w:pPr>
        <w:spacing w:after="0"/>
        <w:ind w:left="0"/>
        <w:jc w:val="both"/>
      </w:pPr>
      <w:r>
        <w:rPr>
          <w:rFonts w:ascii="Times New Roman"/>
          <w:b w:val="false"/>
          <w:i w:val="false"/>
          <w:color w:val="000000"/>
          <w:sz w:val="28"/>
        </w:rPr>
        <w:t xml:space="preserve">
      7) шартты тоқтату талаптары; </w:t>
      </w:r>
    </w:p>
    <w:bookmarkEnd w:id="81"/>
    <w:bookmarkStart w:name="z117" w:id="82"/>
    <w:p>
      <w:pPr>
        <w:spacing w:after="0"/>
        <w:ind w:left="0"/>
        <w:jc w:val="both"/>
      </w:pPr>
      <w:r>
        <w:rPr>
          <w:rFonts w:ascii="Times New Roman"/>
          <w:b w:val="false"/>
          <w:i w:val="false"/>
          <w:color w:val="000000"/>
          <w:sz w:val="28"/>
        </w:rPr>
        <w:t>
      8) депозиттерге мiндеттi кепiлдiк берудi жүзеге асыратын ұйымның қатысушы банктiң банктік шоттарынан толық немесе iшiнара төленбеген жарналар сомасын, сондай-ақ қатысушы банк шарт бойынша өз міндеттемелерiн орындамағаны үшiн тұрақсыздық айыбын акцептсіз тәртiппен есептен шығару құқығын қоса алғанда, тараптардың шартты бұзғаны үшiн жауаптылығы туралы талаптар;</w:t>
      </w:r>
    </w:p>
    <w:bookmarkEnd w:id="82"/>
    <w:bookmarkStart w:name="z118" w:id="83"/>
    <w:p>
      <w:pPr>
        <w:spacing w:after="0"/>
        <w:ind w:left="0"/>
        <w:jc w:val="both"/>
      </w:pPr>
      <w:r>
        <w:rPr>
          <w:rFonts w:ascii="Times New Roman"/>
          <w:b w:val="false"/>
          <w:i w:val="false"/>
          <w:color w:val="000000"/>
          <w:sz w:val="28"/>
        </w:rPr>
        <w:t>
      9) уәкілетті органның қатысушы банкті барлық банк операцияларын жүргізуге арналған лицензиясынан айыру туралы шешімінің күші жойылған жағдайда, депозиттерге міндетті кепілдік беруді жүзеге асыратын ұйым төлеген кепілдік берілген өтем сомасын қайтару тәртібі мен шарттары;</w:t>
      </w:r>
    </w:p>
    <w:bookmarkEnd w:id="83"/>
    <w:bookmarkStart w:name="z171" w:id="84"/>
    <w:p>
      <w:pPr>
        <w:spacing w:after="0"/>
        <w:ind w:left="0"/>
        <w:jc w:val="both"/>
      </w:pPr>
      <w:r>
        <w:rPr>
          <w:rFonts w:ascii="Times New Roman"/>
          <w:b w:val="false"/>
          <w:i w:val="false"/>
          <w:color w:val="000000"/>
          <w:sz w:val="28"/>
        </w:rPr>
        <w:t>
      10) қатысушы банк куәлігін алған күннен бастап бес жұмыс күні ішінде қатысушы банктің депозиттерге міндетті кепілдік беруді жүзеге асыратын ұйыммен төлемдердің электрондық порталына қосылу және қол жеткізу шарттары мен тәртібін айқындайтын келісім жасасу міндеті қамтылуға тиіс.</w:t>
      </w:r>
    </w:p>
    <w:bookmarkEnd w:id="84"/>
    <w:bookmarkStart w:name="z119" w:id="85"/>
    <w:p>
      <w:pPr>
        <w:spacing w:after="0"/>
        <w:ind w:left="0"/>
        <w:jc w:val="both"/>
      </w:pPr>
      <w:r>
        <w:rPr>
          <w:rFonts w:ascii="Times New Roman"/>
          <w:b w:val="false"/>
          <w:i w:val="false"/>
          <w:color w:val="000000"/>
          <w:sz w:val="28"/>
        </w:rPr>
        <w:t>
      3. Қосылу шарты депозиттерге мiндеттi кепiлдiк беру жүйесiнiң қатысушы банктер тiзiлiмiне ақпарат енгiзiлген кезден бастап күшiне енедi және қатысушы банктi депозиттерге мiндеттi кепiлдiк беру жүйесiнен шығарған жағдайда тоқтатылады.</w:t>
      </w:r>
    </w:p>
    <w:bookmarkEnd w:id="8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11-бапқа өзгеріс енгізілді - ҚР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12-бап. Қатысушы банктер жарналарының түрлерi және оларды төлеу тәртiбi </w:t>
      </w:r>
    </w:p>
    <w:p>
      <w:pPr>
        <w:spacing w:after="0"/>
        <w:ind w:left="0"/>
        <w:jc w:val="both"/>
      </w:pPr>
      <w:r>
        <w:rPr>
          <w:rFonts w:ascii="Times New Roman"/>
          <w:b w:val="false"/>
          <w:i w:val="false"/>
          <w:color w:val="000000"/>
          <w:sz w:val="28"/>
        </w:rPr>
        <w:t xml:space="preserve">
      1. Қатысушы банк осы Заңға және қосылу шартына сәйкес депозиттерге мiндеттi кепiлдiк берудi жүзеге асыратын ұйымға мынадай жарналар төлеуге мiндеттi: </w:t>
      </w:r>
    </w:p>
    <w:p>
      <w:pPr>
        <w:spacing w:after="0"/>
        <w:ind w:left="0"/>
        <w:jc w:val="both"/>
      </w:pPr>
      <w:r>
        <w:rPr>
          <w:rFonts w:ascii="Times New Roman"/>
          <w:b w:val="false"/>
          <w:i w:val="false"/>
          <w:color w:val="000000"/>
          <w:sz w:val="28"/>
        </w:rPr>
        <w:t xml:space="preserve">
      1) мiндеттi күнтiзбелiк жарналар - қатысушы банктердiң тоқсан сайынғы төлемдерi; </w:t>
      </w:r>
    </w:p>
    <w:p>
      <w:pPr>
        <w:spacing w:after="0"/>
        <w:ind w:left="0"/>
        <w:jc w:val="both"/>
      </w:pPr>
      <w:r>
        <w:rPr>
          <w:rFonts w:ascii="Times New Roman"/>
          <w:b w:val="false"/>
          <w:i w:val="false"/>
          <w:color w:val="000000"/>
          <w:sz w:val="28"/>
        </w:rPr>
        <w:t xml:space="preserve">
      2) қосымша жарналар - депозиттерге мiндеттi кепiлдiк берудi жүзеге асыратын ұйымның кепiлдiк берiлген өтемдi төлеу үшiн арнайы резервi жеткiлiксiз болған жағдайда қатысушы банк төлейтiн бiр жолғы төлемдер; </w:t>
      </w:r>
    </w:p>
    <w:p>
      <w:pPr>
        <w:spacing w:after="0"/>
        <w:ind w:left="0"/>
        <w:jc w:val="both"/>
      </w:pPr>
      <w:r>
        <w:rPr>
          <w:rFonts w:ascii="Times New Roman"/>
          <w:b w:val="false"/>
          <w:i w:val="false"/>
          <w:color w:val="000000"/>
          <w:sz w:val="28"/>
        </w:rPr>
        <w:t xml:space="preserve">
      3) төтенше жарналар - қатысушы банктердiң депозиттерге мiндеттi кепiлдiк берудi жүзеге асыратын ұйым осы Заңның 23-бабында белгiленген тәртiппен алған қарыз сомасын және ол бойынша есептелген сыйақыны толық өтеуге арналған төлемдерi. </w:t>
      </w:r>
    </w:p>
    <w:p>
      <w:pPr>
        <w:spacing w:after="0"/>
        <w:ind w:left="0"/>
        <w:jc w:val="both"/>
      </w:pPr>
      <w:r>
        <w:rPr>
          <w:rFonts w:ascii="Times New Roman"/>
          <w:b w:val="false"/>
          <w:i w:val="false"/>
          <w:color w:val="000000"/>
          <w:sz w:val="28"/>
        </w:rPr>
        <w:t xml:space="preserve">
      Төтенше жарналарды төлеу қатысушы банктердiң мiндеттi күнтiзбелiк жарналарды төлеу мiндеттемелерiн тоқтатып қоймайды. </w:t>
      </w:r>
    </w:p>
    <w:p>
      <w:pPr>
        <w:spacing w:after="0"/>
        <w:ind w:left="0"/>
        <w:jc w:val="both"/>
      </w:pPr>
      <w:r>
        <w:rPr>
          <w:rFonts w:ascii="Times New Roman"/>
          <w:b w:val="false"/>
          <w:i w:val="false"/>
          <w:color w:val="000000"/>
          <w:sz w:val="28"/>
        </w:rPr>
        <w:t xml:space="preserve">
      2. Қатысушы банктiң жарналарды төлеу тәртiбi мен мөлшерiн депозиттерге мiндеттi кепiлдiк берудi жүзеге асыратын ұйымның басқарушы органы айқындайды. </w:t>
      </w:r>
    </w:p>
    <w:p>
      <w:pPr>
        <w:spacing w:after="0"/>
        <w:ind w:left="0"/>
        <w:jc w:val="both"/>
      </w:pPr>
      <w:r>
        <w:rPr>
          <w:rFonts w:ascii="Times New Roman"/>
          <w:b w:val="false"/>
          <w:i w:val="false"/>
          <w:color w:val="000000"/>
          <w:sz w:val="28"/>
        </w:rPr>
        <w:t xml:space="preserve">
      Қатысушы банктiң мiндеттi күнтiзбелiк жарнасының мөлшерi есеп берiлген тоқсаннан кейiнгi айдың бiрi күнгi жағдай бойынша қатысушы банктiң кепiлдiк берiлген депозиттерi сомасының 0,5 процентiнен аспауға тиiс. </w:t>
      </w:r>
    </w:p>
    <w:p>
      <w:pPr>
        <w:spacing w:after="0"/>
        <w:ind w:left="0"/>
        <w:jc w:val="both"/>
      </w:pPr>
      <w:r>
        <w:rPr>
          <w:rFonts w:ascii="Times New Roman"/>
          <w:b w:val="false"/>
          <w:i w:val="false"/>
          <w:color w:val="000000"/>
          <w:sz w:val="28"/>
        </w:rPr>
        <w:t xml:space="preserve">
      Қатысушы банктiң қосымша жарнасының мөлшерi аталған қатысушы банк депозиттерге мiндеттi кепiлдiк берудi жүзеге асыратын ұйымға өткен тоқсан үшiн төлейтiн мiндеттi күнтiзбелiк жарнаның екi еселенген мөлшерiнен аспауға тиiс. </w:t>
      </w:r>
    </w:p>
    <w:p>
      <w:pPr>
        <w:spacing w:after="0"/>
        <w:ind w:left="0"/>
        <w:jc w:val="both"/>
      </w:pPr>
      <w:r>
        <w:rPr>
          <w:rFonts w:ascii="Times New Roman"/>
          <w:b w:val="false"/>
          <w:i w:val="false"/>
          <w:color w:val="000000"/>
          <w:sz w:val="28"/>
        </w:rPr>
        <w:t xml:space="preserve">
      Қатысушы банктiң төтенше жарнасының жылдық мөлшерi аталған қатысушы банк депозиттерге мiндеттi кепiлдiк берудi жүзеге асыратын ұйымға тоқсан сайын төлейтiн мiндеттi күнтiзбелiк жарнаның жылдық мөлшерiнен аспауға тиiс. </w:t>
      </w:r>
    </w:p>
    <w:p>
      <w:pPr>
        <w:spacing w:after="0"/>
        <w:ind w:left="0"/>
        <w:jc w:val="both"/>
      </w:pPr>
      <w:r>
        <w:rPr>
          <w:rFonts w:ascii="Times New Roman"/>
          <w:b w:val="false"/>
          <w:i w:val="false"/>
          <w:color w:val="000000"/>
          <w:sz w:val="28"/>
        </w:rPr>
        <w:t>
      3. Қатысушы банк барлық банк операцияларын жүргізуге арналған лицензиясынан айырылған күннен бастап қатысушы банктің жарналарды төлеу жөніндегі міндеттемелері тоқтатылады.</w:t>
      </w:r>
    </w:p>
    <w:p>
      <w:pPr>
        <w:spacing w:after="0"/>
        <w:ind w:left="0"/>
        <w:jc w:val="both"/>
      </w:pPr>
      <w:r>
        <w:rPr>
          <w:rFonts w:ascii="Times New Roman"/>
          <w:b w:val="false"/>
          <w:i w:val="false"/>
          <w:color w:val="000000"/>
          <w:sz w:val="28"/>
        </w:rPr>
        <w:t xml:space="preserve">
      4. Қатысушы банктердiң қосылу шартына сәйкес төлеген жарналары қайтарылмайды.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12-бапқа өзгерістер енгізілді - ҚР 2007.01.12. </w:t>
      </w:r>
      <w:r>
        <w:rPr>
          <w:rFonts w:ascii="Times New Roman"/>
          <w:b w:val="false"/>
          <w:i w:val="false"/>
          <w:color w:val="000000"/>
          <w:sz w:val="28"/>
        </w:rPr>
        <w:t>№ 222</w:t>
      </w:r>
      <w:r>
        <w:rPr>
          <w:rFonts w:ascii="Times New Roman"/>
          <w:b w:val="false"/>
          <w:i w:val="false"/>
          <w:color w:val="ff0000"/>
          <w:sz w:val="28"/>
        </w:rPr>
        <w:t xml:space="preserve"> (ресми жарияланған күнінен бастап алты ай өткеннен кейін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13-бап. Қатысушы банктiң құқықтары мен мiндеттерi </w:t>
      </w:r>
    </w:p>
    <w:bookmarkStart w:name="z133" w:id="86"/>
    <w:p>
      <w:pPr>
        <w:spacing w:after="0"/>
        <w:ind w:left="0"/>
        <w:jc w:val="both"/>
      </w:pPr>
      <w:r>
        <w:rPr>
          <w:rFonts w:ascii="Times New Roman"/>
          <w:b w:val="false"/>
          <w:i w:val="false"/>
          <w:color w:val="000000"/>
          <w:sz w:val="28"/>
        </w:rPr>
        <w:t xml:space="preserve">
      1. Қатысушы банк: </w:t>
      </w:r>
    </w:p>
    <w:bookmarkEnd w:id="86"/>
    <w:bookmarkStart w:name="z134" w:id="87"/>
    <w:p>
      <w:pPr>
        <w:spacing w:after="0"/>
        <w:ind w:left="0"/>
        <w:jc w:val="both"/>
      </w:pPr>
      <w:r>
        <w:rPr>
          <w:rFonts w:ascii="Times New Roman"/>
          <w:b w:val="false"/>
          <w:i w:val="false"/>
          <w:color w:val="000000"/>
          <w:sz w:val="28"/>
        </w:rPr>
        <w:t xml:space="preserve">
      1) депозиттерге мiндеттi кепiлдiк берудi жүзеге асыратын ұйымнан жарна ставкалары және оларды төлеу мерзiмi жөнiндегi мәлiметтердi, сондай-ақ депозиттерге мiндеттi кепiлдiк беру мәселелерi бойынша банктiк және заңмен қорғалатын өзге құпияны құрайтын ақпараты жоқ өзге де мәлiметтердi алуға; </w:t>
      </w:r>
    </w:p>
    <w:bookmarkEnd w:id="8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 ҚР 02.01.2021 </w:t>
      </w:r>
      <w:r>
        <w:rPr>
          <w:rFonts w:ascii="Times New Roman"/>
          <w:b w:val="false"/>
          <w:i w:val="false"/>
          <w:color w:val="000000"/>
          <w:sz w:val="28"/>
        </w:rPr>
        <w:t>№ 399-VI</w:t>
      </w:r>
      <w:r>
        <w:rPr>
          <w:rFonts w:ascii="Times New Roman"/>
          <w:b w:val="false"/>
          <w:i w:val="false"/>
          <w:color w:val="ff0000"/>
          <w:sz w:val="28"/>
        </w:rPr>
        <w:t xml:space="preserve"> (01.05.2021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136" w:id="88"/>
    <w:p>
      <w:pPr>
        <w:spacing w:after="0"/>
        <w:ind w:left="0"/>
        <w:jc w:val="both"/>
      </w:pPr>
      <w:r>
        <w:rPr>
          <w:rFonts w:ascii="Times New Roman"/>
          <w:b w:val="false"/>
          <w:i w:val="false"/>
          <w:color w:val="000000"/>
          <w:sz w:val="28"/>
        </w:rPr>
        <w:t xml:space="preserve">
      3) бұқаралық ақпарат құралдарында өзiнiң депозиттерге мiндеттi кепiлдiк беру жүйесiне қатысатыны туралы мәлiметтердi таратуға құқылы. </w:t>
      </w:r>
    </w:p>
    <w:bookmarkEnd w:id="88"/>
    <w:bookmarkStart w:name="z121" w:id="89"/>
    <w:p>
      <w:pPr>
        <w:spacing w:after="0"/>
        <w:ind w:left="0"/>
        <w:jc w:val="both"/>
      </w:pPr>
      <w:r>
        <w:rPr>
          <w:rFonts w:ascii="Times New Roman"/>
          <w:b w:val="false"/>
          <w:i w:val="false"/>
          <w:color w:val="000000"/>
          <w:sz w:val="28"/>
        </w:rPr>
        <w:t xml:space="preserve">
      2. Қатысушы банк: </w:t>
      </w:r>
    </w:p>
    <w:bookmarkEnd w:id="89"/>
    <w:bookmarkStart w:name="z122" w:id="90"/>
    <w:p>
      <w:pPr>
        <w:spacing w:after="0"/>
        <w:ind w:left="0"/>
        <w:jc w:val="both"/>
      </w:pPr>
      <w:r>
        <w:rPr>
          <w:rFonts w:ascii="Times New Roman"/>
          <w:b w:val="false"/>
          <w:i w:val="false"/>
          <w:color w:val="000000"/>
          <w:sz w:val="28"/>
        </w:rPr>
        <w:t xml:space="preserve">
      1) осы Заңға сәйкес жарналарды уақтылы және толық көлемде төлеуге; </w:t>
      </w:r>
    </w:p>
    <w:bookmarkEnd w:id="90"/>
    <w:bookmarkStart w:name="z120" w:id="91"/>
    <w:p>
      <w:pPr>
        <w:spacing w:after="0"/>
        <w:ind w:left="0"/>
        <w:jc w:val="both"/>
      </w:pPr>
      <w:r>
        <w:rPr>
          <w:rFonts w:ascii="Times New Roman"/>
          <w:b w:val="false"/>
          <w:i w:val="false"/>
          <w:color w:val="000000"/>
          <w:sz w:val="28"/>
        </w:rPr>
        <w:t>
      2) клиенттерге қатысушы банк куәлігінің нөмірі мен берілген күнін көрсете отырып, өзінің депозиттерге міндетті кепілдік беру жүйесіне қатысатыны туралы хабарлауға, сондай-ақ банктік шот шартын және (немесе) банктік салым шартын жасасқан кезде жазбаша немесе банктік шот шартында және (немесе) банктік салым шартында көзделген тәсілмен оларды депозиттерге міндетті кепілдік беруді жүзеге асыратын ұйымның басқарушы органы бекіткен нысан бойынша осы Заңда көзделген кепілді өтемді төлеу мерзімдері мен тәртібі туралы, оның ішінде депозиттерге міндетті кепілдік беруді жүзеге асыратын ұйымның өтемнің талап етілмеген сомасын Қазақстан Республикасының зейнетақымен қамсыздандыру туралы заңнамасында көзделген тәртіппен ашылған, ерікті зейнетақы жарналарын есепке алуға арналған жеке зейнетақы шотына аударуы туралы хабардар етуге;</w:t>
      </w:r>
    </w:p>
    <w:bookmarkEnd w:id="91"/>
    <w:bookmarkStart w:name="z124" w:id="92"/>
    <w:p>
      <w:pPr>
        <w:spacing w:after="0"/>
        <w:ind w:left="0"/>
        <w:jc w:val="both"/>
      </w:pPr>
      <w:r>
        <w:rPr>
          <w:rFonts w:ascii="Times New Roman"/>
          <w:b w:val="false"/>
          <w:i w:val="false"/>
          <w:color w:val="000000"/>
          <w:sz w:val="28"/>
        </w:rPr>
        <w:t xml:space="preserve">
      3) депозиттерге мiндеттi кепiлдiк берудi жүзеге асыратын ұйымға кепiлдiк берiлген депозиттердi қайтару жөнiндегi мiндеттемелерiн толық және уақтылы орындау мүмкiн болмай қалуына әкеп соғатын жағдайдың туындағаны туралы мұндай жағдай туындаған кезден бастап күнтiзбелiк бес күн iшiнде хабарлауға; </w:t>
      </w:r>
    </w:p>
    <w:bookmarkEnd w:id="92"/>
    <w:bookmarkStart w:name="z125" w:id="93"/>
    <w:p>
      <w:pPr>
        <w:spacing w:after="0"/>
        <w:ind w:left="0"/>
        <w:jc w:val="both"/>
      </w:pPr>
      <w:r>
        <w:rPr>
          <w:rFonts w:ascii="Times New Roman"/>
          <w:b w:val="false"/>
          <w:i w:val="false"/>
          <w:color w:val="000000"/>
          <w:sz w:val="28"/>
        </w:rPr>
        <w:t xml:space="preserve">
      4) депозиттерге мiндеттi кепiлдiк берудi жүзеге асыратын ұйымға өздерi төлеген жарналар бойынша есептердiң дұрыстығын растайтын мәлiметтердi ұсынуға; </w:t>
      </w:r>
    </w:p>
    <w:bookmarkEnd w:id="93"/>
    <w:bookmarkStart w:name="z126" w:id="94"/>
    <w:p>
      <w:pPr>
        <w:spacing w:after="0"/>
        <w:ind w:left="0"/>
        <w:jc w:val="both"/>
      </w:pPr>
      <w:r>
        <w:rPr>
          <w:rFonts w:ascii="Times New Roman"/>
          <w:b w:val="false"/>
          <w:i w:val="false"/>
          <w:color w:val="000000"/>
          <w:sz w:val="28"/>
        </w:rPr>
        <w:t>
      5) депозиттерге міндетті кепілдік беруді жүзеге асыратын ұйымның сұрау салуы бойынша депозиттерге міндетті кепілдік беру жүйесінің жұмыс істеуін қамтамасыз ету үшін қажетті өзге де ақпаратты, оның ішінде банктік және заңмен қорғалатын өзге де құпияны құрайтын мәліметтерді беруге;</w:t>
      </w:r>
    </w:p>
    <w:bookmarkEnd w:id="94"/>
    <w:bookmarkStart w:name="z127" w:id="95"/>
    <w:p>
      <w:pPr>
        <w:spacing w:after="0"/>
        <w:ind w:left="0"/>
        <w:jc w:val="both"/>
      </w:pPr>
      <w:r>
        <w:rPr>
          <w:rFonts w:ascii="Times New Roman"/>
          <w:b w:val="false"/>
          <w:i w:val="false"/>
          <w:color w:val="000000"/>
          <w:sz w:val="28"/>
        </w:rPr>
        <w:t>
      5-1) қатысушы банк депозиторлары мен кредиторларының мүдделеріне қатер төндіретін және (немесе) қаржы жүйесінің тұрақтылығына қатер төндіретін қаржылық жағдайы орнықсыз банктер, Қазақстан Республикасы бейрезидент-банктерінің филиалдары санатына және (немесе) төлемге қабілетсіз банктер, Қазақстан Республикасы бейрезидент-банктерінің филиалдары санатына жатқызылған жағдайда, депозиттерге міндетті кепілдік беруді жүзеге асыратын ұйымның сұрау салуы бойынша жеке тұлғалардың депозиттері жөніндегі мәліметтерді, сондай-ақ кредитор мен борышкер бір тұлға болған жағдайда олардың міндеттемелері жөніндегі, оның ішінде банктік және заңмен қорғалатын өзге де құпияны құрайтын мәліметтерді ұсынуға;</w:t>
      </w:r>
    </w:p>
    <w:bookmarkEnd w:id="95"/>
    <w:bookmarkStart w:name="z128" w:id="96"/>
    <w:p>
      <w:pPr>
        <w:spacing w:after="0"/>
        <w:ind w:left="0"/>
        <w:jc w:val="both"/>
      </w:pPr>
      <w:r>
        <w:rPr>
          <w:rFonts w:ascii="Times New Roman"/>
          <w:b w:val="false"/>
          <w:i w:val="false"/>
          <w:color w:val="000000"/>
          <w:sz w:val="28"/>
        </w:rPr>
        <w:t>
      6) қосылу шартының талаптарын сақтауға;</w:t>
      </w:r>
    </w:p>
    <w:bookmarkEnd w:id="96"/>
    <w:bookmarkStart w:name="z129" w:id="97"/>
    <w:p>
      <w:pPr>
        <w:spacing w:after="0"/>
        <w:ind w:left="0"/>
        <w:jc w:val="both"/>
      </w:pPr>
      <w:r>
        <w:rPr>
          <w:rFonts w:ascii="Times New Roman"/>
          <w:b w:val="false"/>
          <w:i w:val="false"/>
          <w:color w:val="000000"/>
          <w:sz w:val="28"/>
        </w:rPr>
        <w:t>
      7) уәкілетті органның қатысушы банкті барлық банк операцияларын жүргізуге арналған лицензиясынан айыру туралы шешімінің күші жойылған жағдайда, депозиттерге міндетті кепілдік беруді жүзеге асыратын ұйым төлеген кепілдік берілген өтем сомасын қосылу шартында көзделген тәртіппен қайтаруға;</w:t>
      </w:r>
    </w:p>
    <w:bookmarkEnd w:id="97"/>
    <w:p>
      <w:pPr>
        <w:spacing w:after="0"/>
        <w:ind w:left="0"/>
        <w:jc w:val="both"/>
      </w:pPr>
      <w:r>
        <w:rPr>
          <w:rFonts w:ascii="Times New Roman"/>
          <w:b w:val="false"/>
          <w:i w:val="false"/>
          <w:color w:val="000000"/>
          <w:sz w:val="28"/>
        </w:rPr>
        <w:t>
      8) қатысушы банк барлық банк операцияларын жүргізуге арналған лицензиядан айырылған жағдайда депозиттерге міндетті кепілдік беруді жүзеге асыратын ұйым жүргізетін, кепілді өтемді төлеуді жүзеге асыру үшін банк-агенттердің алдын ала тізбесін бекіту жөніндегі рәсімдерге қатысуға міндетті.</w:t>
      </w:r>
    </w:p>
    <w:p>
      <w:pPr>
        <w:spacing w:after="0"/>
        <w:ind w:left="0"/>
        <w:jc w:val="both"/>
      </w:pPr>
      <w:r>
        <w:rPr>
          <w:rFonts w:ascii="Times New Roman"/>
          <w:b w:val="false"/>
          <w:i w:val="false"/>
          <w:color w:val="000000"/>
          <w:sz w:val="28"/>
        </w:rPr>
        <w:t>
      Осы тармақтың бірінші бөлігі 8) тармақшасының ережесі Қазақстан Республикасы бейрезидент-банкінің филиалына қолданылмайды.</w:t>
      </w:r>
    </w:p>
    <w:bookmarkStart w:name="z130" w:id="98"/>
    <w:p>
      <w:pPr>
        <w:spacing w:after="0"/>
        <w:ind w:left="0"/>
        <w:jc w:val="both"/>
      </w:pPr>
      <w:r>
        <w:rPr>
          <w:rFonts w:ascii="Times New Roman"/>
          <w:b w:val="false"/>
          <w:i w:val="false"/>
          <w:color w:val="000000"/>
          <w:sz w:val="28"/>
        </w:rPr>
        <w:t>
      3. Қатысушы банктің барлық банк операцияларын жүргізуге арналған лицензиядан айырылу кезеңіне тағайындалатын уақытша әкімшілік (қызметі мәжбүрлеп тоқтатылатын Қазақстан Республикасы бейрезидент-банкі филиалының тарату комиссиясы) қатысушы банк барлық банк операцияларын жүргізуге арналған лицензиядан айырылған күннен бастап жиырма бес жұмыс күні ішінде депозиттерге міндетті кепілдік беруді жүзеге асыратын ұйымға қатысушы банк барлық банк операцияларын жүргізуге арналған лицензиядан айырылған күнге жасалған депозиторлар тізілімін депозиттерге міндетті кепілдік беруді жүзеге асыратын ұйымның басқарушы органы айқындайтын нысан бойынша және тәртіппен ұсынуға міндетті.</w:t>
      </w:r>
    </w:p>
    <w:bookmarkEnd w:id="98"/>
    <w:p>
      <w:pPr>
        <w:spacing w:after="0"/>
        <w:ind w:left="0"/>
        <w:jc w:val="both"/>
      </w:pPr>
      <w:r>
        <w:rPr>
          <w:rFonts w:ascii="Times New Roman"/>
          <w:b w:val="false"/>
          <w:i w:val="false"/>
          <w:color w:val="000000"/>
          <w:sz w:val="28"/>
        </w:rPr>
        <w:t>
      Осы Заңның талаптарына сәйкес кепілді өтемді төлеу мақсаттары үшін депозиттерге міндетті кепілдік беруді жүзеге асыратын ұйым барлық банк операцияларын жүргізуге арналған лицензиядан айырылған қатысушы банк депозиторларының дербес деректерін жинауды және өңдеуді дербес деректер субъектілерінің немесе олардың заңды өкілдерінің келісімінсіз жүзеге асырады.</w:t>
      </w:r>
    </w:p>
    <w:p>
      <w:pPr>
        <w:spacing w:after="0"/>
        <w:ind w:left="0"/>
        <w:jc w:val="both"/>
      </w:pPr>
      <w:r>
        <w:rPr>
          <w:rFonts w:ascii="Times New Roman"/>
          <w:b w:val="false"/>
          <w:i w:val="false"/>
          <w:color w:val="000000"/>
          <w:sz w:val="28"/>
        </w:rPr>
        <w:t>
      Бұл ретте депозиттерге міндетті кепілдік беруді жүзеге асыратын ұйым барлық банк операцияларын жүргізуге арналған лицензиядан айырылған қатысушы банк депозиторларының дербес деректерін өңдеуді және қорғауды Қазақстан Республикасының дербес деректер және оларды қорғау туралы заңнамасына сәйкес жүзеге асырады.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13-бапқа өзгерістер енгізілді - ҚР 24.11.2015 </w:t>
      </w:r>
      <w:r>
        <w:rPr>
          <w:rFonts w:ascii="Times New Roman"/>
          <w:b w:val="false"/>
          <w:i w:val="false"/>
          <w:color w:val="ff0000"/>
          <w:sz w:val="28"/>
        </w:rPr>
        <w:t>№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14-бап. Қатысушы банктiң атауын өзгерту салдары </w:t>
      </w:r>
    </w:p>
    <w:bookmarkStart w:name="z131" w:id="99"/>
    <w:p>
      <w:pPr>
        <w:spacing w:after="0"/>
        <w:ind w:left="0"/>
        <w:jc w:val="both"/>
      </w:pPr>
      <w:r>
        <w:rPr>
          <w:rFonts w:ascii="Times New Roman"/>
          <w:b w:val="false"/>
          <w:i w:val="false"/>
          <w:color w:val="000000"/>
          <w:sz w:val="28"/>
        </w:rPr>
        <w:t>
      1. Қатысушы банк мемлекеттік қайта тіркеу туралы (есептік қайта тіркеу туралы) анықтаманы алған күнінен бастап бес жұмыс күні ішінде депозиттерге міндетті кепілдік беруді жүзеге асыратын ұйымды өз атауының өзгергені туралы жазбаша нысанда хабардар етеді.</w:t>
      </w:r>
    </w:p>
    <w:bookmarkEnd w:id="99"/>
    <w:bookmarkStart w:name="z132" w:id="100"/>
    <w:p>
      <w:pPr>
        <w:spacing w:after="0"/>
        <w:ind w:left="0"/>
        <w:jc w:val="both"/>
      </w:pPr>
      <w:r>
        <w:rPr>
          <w:rFonts w:ascii="Times New Roman"/>
          <w:b w:val="false"/>
          <w:i w:val="false"/>
          <w:color w:val="000000"/>
          <w:sz w:val="28"/>
        </w:rPr>
        <w:t>
      2. Қатысушы банктiң атауы өзгерген жағдайда депозиттерге мiндеттi кепiлдiк берудi жүзеге асыратын ұйым қатысушы банктен растайтын құжаттарды алған кезден бастап он жұмыс күнi iшiнде депозиттерге мiндеттi кепiлдiк беру жүйесiнiң қатысушы банктер тiзiлiмiне тиiстi өзгерiстер енгiзе отырып қатысушы банктiң куәлiгiн ауыстырады. Бұл ретте, мұндай банкке бұрын берiлген қатысушы банк куәлiгiнiң күшi жойылуға тиiс.</w:t>
      </w:r>
    </w:p>
    <w:bookmarkEnd w:id="10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14-бапқа өзгеріс енгізілді - ҚР 2012.12.24 </w:t>
      </w:r>
      <w:r>
        <w:rPr>
          <w:rFonts w:ascii="Times New Roman"/>
          <w:b w:val="false"/>
          <w:i w:val="false"/>
          <w:color w:val="000000"/>
          <w:sz w:val="28"/>
        </w:rPr>
        <w:t>№ 60-V</w:t>
      </w:r>
      <w:r>
        <w:rPr>
          <w:rFonts w:ascii="Times New Roman"/>
          <w:b w:val="false"/>
          <w:i w:val="false"/>
          <w:color w:val="ff0000"/>
          <w:sz w:val="28"/>
        </w:rPr>
        <w:t xml:space="preserve"> (алғашқы ресми жарияланғанынан кейiн күнтiзбелiк он күн өткен соң қолданысқа енгiзiледi);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19" w:id="101"/>
    <w:p>
      <w:pPr>
        <w:spacing w:after="0"/>
        <w:ind w:left="0"/>
        <w:jc w:val="left"/>
      </w:pPr>
      <w:r>
        <w:rPr>
          <w:rFonts w:ascii="Times New Roman"/>
          <w:b/>
          <w:i w:val="false"/>
          <w:color w:val="000000"/>
        </w:rPr>
        <w:t xml:space="preserve"> 4-тарау. Қатысушы банктердi депозиттерге мiндеттi кепiлдiк беру жүйесiнен шығару тәртiбi және депозиттерге мiндеттi кепiлдiк берудi жүзеге асыратын ұйымның банк активтері мен міндеттемелерін басқа банкке (банктерге) бiр мезгiлде беру жөніндегі операция жүргізуге қатысуы</w:t>
      </w:r>
    </w:p>
    <w:bookmarkEnd w:id="101"/>
    <w:p>
      <w:pPr>
        <w:spacing w:after="0"/>
        <w:ind w:left="0"/>
        <w:jc w:val="both"/>
      </w:pPr>
      <w:r>
        <w:rPr>
          <w:rFonts w:ascii="Times New Roman"/>
          <w:b w:val="false"/>
          <w:i w:val="false"/>
          <w:color w:val="ff0000"/>
          <w:sz w:val="28"/>
        </w:rPr>
        <w:t xml:space="preserve">
      Ескерту. 4-тараудың тақырыбы жаңа редакцияда - ҚР 2011.12.28 </w:t>
      </w:r>
      <w:r>
        <w:rPr>
          <w:rFonts w:ascii="Times New Roman"/>
          <w:b w:val="false"/>
          <w:i w:val="false"/>
          <w:color w:val="ff0000"/>
          <w:sz w:val="28"/>
        </w:rPr>
        <w:t>№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p>
    <w:p>
      <w:pPr>
        <w:spacing w:after="0"/>
        <w:ind w:left="0"/>
        <w:jc w:val="both"/>
      </w:pPr>
      <w:r>
        <w:rPr>
          <w:rFonts w:ascii="Times New Roman"/>
          <w:b/>
          <w:i w:val="false"/>
          <w:color w:val="000000"/>
          <w:sz w:val="28"/>
        </w:rPr>
        <w:t xml:space="preserve">15-бап. Қатысушы банктi депозиттерге мiндеттi кепiлдiк беру жүйесiнен шығару </w:t>
      </w:r>
    </w:p>
    <w:bookmarkStart w:name="z137" w:id="102"/>
    <w:p>
      <w:pPr>
        <w:spacing w:after="0"/>
        <w:ind w:left="0"/>
        <w:jc w:val="both"/>
      </w:pPr>
      <w:r>
        <w:rPr>
          <w:rFonts w:ascii="Times New Roman"/>
          <w:b w:val="false"/>
          <w:i w:val="false"/>
          <w:color w:val="000000"/>
          <w:sz w:val="28"/>
        </w:rPr>
        <w:t xml:space="preserve">
      1. Қатысушы банктi депозиттерге мiндеттi кепiлдiк беру жүйесiнен шығаруға мыналар: </w:t>
      </w:r>
    </w:p>
    <w:bookmarkEnd w:id="102"/>
    <w:bookmarkStart w:name="z138" w:id="103"/>
    <w:p>
      <w:pPr>
        <w:spacing w:after="0"/>
        <w:ind w:left="0"/>
        <w:jc w:val="both"/>
      </w:pPr>
      <w:r>
        <w:rPr>
          <w:rFonts w:ascii="Times New Roman"/>
          <w:b w:val="false"/>
          <w:i w:val="false"/>
          <w:color w:val="000000"/>
          <w:sz w:val="28"/>
        </w:rPr>
        <w:t xml:space="preserve">
      1) уәкiлеттi органның қатысушы банкті жеке тұлғалардың депозиттерiн қабылдауға, олардың банк шоттарын ашу мен жүргiзуге арналған лицензиясынан не барлық банк операцияларын жүргізуге арналған лицензиясынан айыруы; </w:t>
      </w:r>
    </w:p>
    <w:bookmarkEnd w:id="103"/>
    <w:bookmarkStart w:name="z139" w:id="104"/>
    <w:p>
      <w:pPr>
        <w:spacing w:after="0"/>
        <w:ind w:left="0"/>
        <w:jc w:val="both"/>
      </w:pPr>
      <w:r>
        <w:rPr>
          <w:rFonts w:ascii="Times New Roman"/>
          <w:b w:val="false"/>
          <w:i w:val="false"/>
          <w:color w:val="000000"/>
          <w:sz w:val="28"/>
        </w:rPr>
        <w:t>
      2) қайта ұйымдастыру, тарату жолымен қатысушы банктің қызметін тоқтату немесе Қазақстан Республикасы бейрезидент-банкі филиалының қызметін тоқтату;</w:t>
      </w:r>
    </w:p>
    <w:bookmarkEnd w:id="104"/>
    <w:bookmarkStart w:name="z140" w:id="105"/>
    <w:p>
      <w:pPr>
        <w:spacing w:after="0"/>
        <w:ind w:left="0"/>
        <w:jc w:val="both"/>
      </w:pPr>
      <w:r>
        <w:rPr>
          <w:rFonts w:ascii="Times New Roman"/>
          <w:b w:val="false"/>
          <w:i w:val="false"/>
          <w:color w:val="000000"/>
          <w:sz w:val="28"/>
        </w:rPr>
        <w:t>
      3) қатысушы банктiң уәкiлеттi органға жеке тұлғалардың депозиттерiн қабылдауға, банк шоттарын ашу мен жүргiзуге берiлген лицензияны ерiктi түрде қайтарып беруi;</w:t>
      </w:r>
    </w:p>
    <w:bookmarkEnd w:id="105"/>
    <w:bookmarkStart w:name="z141" w:id="106"/>
    <w:p>
      <w:pPr>
        <w:spacing w:after="0"/>
        <w:ind w:left="0"/>
        <w:jc w:val="both"/>
      </w:pPr>
      <w:r>
        <w:rPr>
          <w:rFonts w:ascii="Times New Roman"/>
          <w:b w:val="false"/>
          <w:i w:val="false"/>
          <w:color w:val="000000"/>
          <w:sz w:val="28"/>
        </w:rPr>
        <w:t xml:space="preserve">
      4) қатысушы банктің осы Заңның 13-бабы 2-тармағының 7) тармақшасында көзделген міндетті орындамауы негіз болып табылады. </w:t>
      </w:r>
    </w:p>
    <w:bookmarkEnd w:id="106"/>
    <w:bookmarkStart w:name="z142" w:id="107"/>
    <w:p>
      <w:pPr>
        <w:spacing w:after="0"/>
        <w:ind w:left="0"/>
        <w:jc w:val="both"/>
      </w:pPr>
      <w:r>
        <w:rPr>
          <w:rFonts w:ascii="Times New Roman"/>
          <w:b w:val="false"/>
          <w:i w:val="false"/>
          <w:color w:val="000000"/>
          <w:sz w:val="28"/>
        </w:rPr>
        <w:t xml:space="preserve">
      2. Қатысушы банк: </w:t>
      </w:r>
    </w:p>
    <w:bookmarkEnd w:id="107"/>
    <w:bookmarkStart w:name="z143" w:id="108"/>
    <w:p>
      <w:pPr>
        <w:spacing w:after="0"/>
        <w:ind w:left="0"/>
        <w:jc w:val="both"/>
      </w:pPr>
      <w:r>
        <w:rPr>
          <w:rFonts w:ascii="Times New Roman"/>
          <w:b w:val="false"/>
          <w:i w:val="false"/>
          <w:color w:val="000000"/>
          <w:sz w:val="28"/>
        </w:rPr>
        <w:t xml:space="preserve">
      1) уәкiлеттi орган қатысушы банкті жеке тұлғалардың депозиттерiн қабылдауға, банк шоттарын ашу мен жүргiзуге арналған лицензиясынан не барлық банк операцияларын жүргізуге арналған лицензиясынан айырған кезде - уәкiлеттi органның осындай лицензиядан айыру туралы шешiмi күшiне енген күннен бастап; </w:t>
      </w:r>
    </w:p>
    <w:bookmarkEnd w:id="108"/>
    <w:bookmarkStart w:name="z144" w:id="109"/>
    <w:p>
      <w:pPr>
        <w:spacing w:after="0"/>
        <w:ind w:left="0"/>
        <w:jc w:val="both"/>
      </w:pPr>
      <w:r>
        <w:rPr>
          <w:rFonts w:ascii="Times New Roman"/>
          <w:b w:val="false"/>
          <w:i w:val="false"/>
          <w:color w:val="000000"/>
          <w:sz w:val="28"/>
        </w:rPr>
        <w:t xml:space="preserve">
      2) қатысушы банк мәжбүрлеп қайта ұйымдастырылған кезде - қатысушы банктi мәжбүрлеп қайта ұйымдастыру немесе тарату туралы сот шешiмi заңды күшiне енген күннен бастап; </w:t>
      </w:r>
    </w:p>
    <w:bookmarkEnd w:id="109"/>
    <w:bookmarkStart w:name="z145" w:id="110"/>
    <w:p>
      <w:pPr>
        <w:spacing w:after="0"/>
        <w:ind w:left="0"/>
        <w:jc w:val="both"/>
      </w:pPr>
      <w:r>
        <w:rPr>
          <w:rFonts w:ascii="Times New Roman"/>
          <w:b w:val="false"/>
          <w:i w:val="false"/>
          <w:color w:val="000000"/>
          <w:sz w:val="28"/>
        </w:rPr>
        <w:t>
      3) қатысушы банк ерiктi түрде қайта ұйымдастырылған кезде – қатысушы банктiң ерiктi түрде қайта ұйымдастырылуына уәкiлеттi органның рұқсатында көрсетілген күннен бастап;</w:t>
      </w:r>
    </w:p>
    <w:bookmarkEnd w:id="110"/>
    <w:bookmarkStart w:name="z146" w:id="111"/>
    <w:p>
      <w:pPr>
        <w:spacing w:after="0"/>
        <w:ind w:left="0"/>
        <w:jc w:val="both"/>
      </w:pPr>
      <w:r>
        <w:rPr>
          <w:rFonts w:ascii="Times New Roman"/>
          <w:b w:val="false"/>
          <w:i w:val="false"/>
          <w:color w:val="000000"/>
          <w:sz w:val="28"/>
        </w:rPr>
        <w:t>
      3-1) қатысушы банк ерiктi түрде таратылған кезде – қатысушы банктiң ерiктi түрде таратылуына уәкiлеттi органның рұқсаты алынған күннен бастап;</w:t>
      </w:r>
    </w:p>
    <w:bookmarkEnd w:id="111"/>
    <w:bookmarkStart w:name="z151" w:id="112"/>
    <w:p>
      <w:pPr>
        <w:spacing w:after="0"/>
        <w:ind w:left="0"/>
        <w:jc w:val="both"/>
      </w:pPr>
      <w:r>
        <w:rPr>
          <w:rFonts w:ascii="Times New Roman"/>
          <w:b w:val="false"/>
          <w:i w:val="false"/>
          <w:color w:val="000000"/>
          <w:sz w:val="28"/>
        </w:rPr>
        <w:t>
      3-2) Қазақстан Республикасы бейрезидент-банкі филиалының қызметі ерікті түрде тоқтатылған кезде – Қазақстан Республикасы бейрезидент-банкі филиалының қызметін ерікті түрде тоқтатуға уәкілетті органның рұқсаты алынған күннен бастап;</w:t>
      </w:r>
    </w:p>
    <w:bookmarkEnd w:id="112"/>
    <w:bookmarkStart w:name="z147" w:id="113"/>
    <w:p>
      <w:pPr>
        <w:spacing w:after="0"/>
        <w:ind w:left="0"/>
        <w:jc w:val="both"/>
      </w:pPr>
      <w:r>
        <w:rPr>
          <w:rFonts w:ascii="Times New Roman"/>
          <w:b w:val="false"/>
          <w:i w:val="false"/>
          <w:color w:val="000000"/>
          <w:sz w:val="28"/>
        </w:rPr>
        <w:t>
      4) қатысушы банк уәкiлеттi органға жеке тұлғалардың депозиттерiн қабылдауға, банкте шоттарын ашуға және жүргiзуге арналған лицензияны ерiктi түрде қайтарған кезде - оның ерiктi түрде қайтарылуына байланысты лицензияның қолданылуы тоқтатылғаны туралы уәкiлеттi органның шешiмi күшiне енген күннен бастап;</w:t>
      </w:r>
    </w:p>
    <w:bookmarkEnd w:id="113"/>
    <w:bookmarkStart w:name="z148" w:id="114"/>
    <w:p>
      <w:pPr>
        <w:spacing w:after="0"/>
        <w:ind w:left="0"/>
        <w:jc w:val="both"/>
      </w:pPr>
      <w:r>
        <w:rPr>
          <w:rFonts w:ascii="Times New Roman"/>
          <w:b w:val="false"/>
          <w:i w:val="false"/>
          <w:color w:val="000000"/>
          <w:sz w:val="28"/>
        </w:rPr>
        <w:t xml:space="preserve">
      5) қатысушы банк осы Заңның 13-бабы 2-тармағының 7) тармақшасында көзделген міндетті орындамаған кезде – депозиттерге міндетті кепілдік беруді жүзеге асыратын ұйымның басқарушы органы шешім қабылдаған күннен бастап депозиттерге міндетті кепілдік беру жүйесінен шығарылуға жатады. </w:t>
      </w:r>
    </w:p>
    <w:bookmarkEnd w:id="114"/>
    <w:bookmarkStart w:name="z149" w:id="115"/>
    <w:p>
      <w:pPr>
        <w:spacing w:after="0"/>
        <w:ind w:left="0"/>
        <w:jc w:val="both"/>
      </w:pPr>
      <w:r>
        <w:rPr>
          <w:rFonts w:ascii="Times New Roman"/>
          <w:b w:val="false"/>
          <w:i w:val="false"/>
          <w:color w:val="000000"/>
          <w:sz w:val="28"/>
        </w:rPr>
        <w:t xml:space="preserve">
      3. Қатысушы банктi депозиттерге мiндеттi кепiлдiк беру жүйесiнен шығару депозиттерге мiндеттi кепiлдiк беру жүйесiнiң қатысушы банктердiң тiзiлiмiне қатысушы банктiң куәлiгiн жою туралы жазба енгiзу арқылы жүзеге асырылады. </w:t>
      </w:r>
    </w:p>
    <w:bookmarkEnd w:id="115"/>
    <w:bookmarkStart w:name="z150" w:id="116"/>
    <w:p>
      <w:pPr>
        <w:spacing w:after="0"/>
        <w:ind w:left="0"/>
        <w:jc w:val="both"/>
      </w:pPr>
      <w:r>
        <w:rPr>
          <w:rFonts w:ascii="Times New Roman"/>
          <w:b w:val="false"/>
          <w:i w:val="false"/>
          <w:color w:val="000000"/>
          <w:sz w:val="28"/>
        </w:rPr>
        <w:t xml:space="preserve">
      4. Қатысушы банктi депозиттерге мiндеттi кепiлдiк беру жүйесiнен шығару депозиттерге мiндеттi кепiлдiк берудi жүзеге асыратын ұйымның қатысушы банкте ол жүйеден шығарылған күнге дейiн жатқан кепiлдiк берiлген депозиттер бойынша мiндеттемелерiн тоқтатпайды. </w:t>
      </w:r>
    </w:p>
    <w:bookmarkEnd w:id="116"/>
    <w:p>
      <w:pPr>
        <w:spacing w:after="0"/>
        <w:ind w:left="0"/>
        <w:jc w:val="both"/>
      </w:pPr>
      <w:r>
        <w:rPr>
          <w:rFonts w:ascii="Times New Roman"/>
          <w:b w:val="false"/>
          <w:i w:val="false"/>
          <w:color w:val="000000"/>
          <w:sz w:val="28"/>
        </w:rPr>
        <w:t>
      Қатысушы банк депозиттерге міндетті кепілдік беру жүйесінен уәкілетті органның жеке тұлғалардың депозиттерін қабылдауға, банктік шоттарын ашуға және жүргізуге арналған лицензиядан айыру, ерікті түрде қайта ұйымдастыру негіздері бойынша, сондай-ақ осы баптың 2-тармағының 5) тармақшасында көзделген негіз бойынша шығарылған кезде жүйеден шығарылған банк (Қазақстан Республикасы бейрезидент-банкінің филиалы) өзін шығарған күннен бастап үш ай ішінде жеке тұлғалардың депозиттерін Қазақстан Республикасы заңнамасының талаптарын ескере отырып, тікелей төлеу арқылы не оларды басқа қатысушы банкке аудару арқылы қайтарып беруге міндетті.</w:t>
      </w:r>
    </w:p>
    <w:p>
      <w:pPr>
        <w:spacing w:after="0"/>
        <w:ind w:left="0"/>
        <w:jc w:val="both"/>
      </w:pPr>
      <w:r>
        <w:rPr>
          <w:rFonts w:ascii="Times New Roman"/>
          <w:b w:val="false"/>
          <w:i w:val="false"/>
          <w:color w:val="000000"/>
          <w:sz w:val="28"/>
        </w:rPr>
        <w:t xml:space="preserve">
      Қатысушы банк депозиттерге міндетті кепілдік беру жүйесінен осы баптың 2-тармағының 2) және 4) тармақшаларында көрсетілген негіздер бойынша шығарылған кезде жүйеден шығарылған банк (Қазақстан Республикасы бейрезидент-банкінің филиалы) Қазақстан Республикасы заңнамасының талаптарына сәйкес депозиттерді қайтарып беруге міндетті.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15-бапқа өзгерістер енгізілді - ҚР 2007.01.12. </w:t>
      </w:r>
      <w:r>
        <w:rPr>
          <w:rFonts w:ascii="Times New Roman"/>
          <w:b w:val="false"/>
          <w:i w:val="false"/>
          <w:color w:val="000000"/>
          <w:sz w:val="28"/>
        </w:rPr>
        <w:t>№ 222</w:t>
      </w:r>
      <w:r>
        <w:rPr>
          <w:rFonts w:ascii="Times New Roman"/>
          <w:b w:val="false"/>
          <w:i w:val="false"/>
          <w:color w:val="ff0000"/>
          <w:sz w:val="28"/>
        </w:rPr>
        <w:t xml:space="preserve"> (ресми жарияланған күнінен бастап алты ай өткеннен кейін қолданысқа енгізіледі), 2008.10.23 </w:t>
      </w:r>
      <w:r>
        <w:rPr>
          <w:rFonts w:ascii="Times New Roman"/>
          <w:b w:val="false"/>
          <w:i w:val="false"/>
          <w:color w:val="000000"/>
          <w:sz w:val="28"/>
        </w:rPr>
        <w:t>№ 72-IV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27.04.2015 </w:t>
      </w:r>
      <w:r>
        <w:rPr>
          <w:rFonts w:ascii="Times New Roman"/>
          <w:b w:val="false"/>
          <w:i w:val="false"/>
          <w:color w:val="000000"/>
          <w:sz w:val="28"/>
        </w:rPr>
        <w:t>№ 311-V</w:t>
      </w:r>
      <w:r>
        <w:rPr>
          <w:rFonts w:ascii="Times New Roman"/>
          <w:b w:val="false"/>
          <w:i w:val="false"/>
          <w:color w:val="ff0000"/>
          <w:sz w:val="28"/>
        </w:rPr>
        <w:t xml:space="preserve"> (01.09.2014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16-бап. Кепiлдiк берiлген депозиттер бойынша мiндеттемелердiң бiр бөлiгiн және мәжбүрлеп таратылатын банктiң мүлкін бiр мезгiлде беру ерекшелiктерi </w:t>
      </w:r>
    </w:p>
    <w:p>
      <w:pPr>
        <w:spacing w:after="0"/>
        <w:ind w:left="0"/>
        <w:jc w:val="both"/>
      </w:pPr>
      <w:r>
        <w:rPr>
          <w:rFonts w:ascii="Times New Roman"/>
          <w:b w:val="false"/>
          <w:i w:val="false"/>
          <w:color w:val="000000"/>
          <w:sz w:val="28"/>
        </w:rPr>
        <w:t>
      1. Депозиторлардың мүдделерiн қорғау мақсатында банк активтері мен міндеттемелерін жеке және (немесе) заңды тұлғалар алдында ішінара не толық көлемде басқа банкке (банктерге) бiр мезгiлде беру операциясын жүргізуге жол берiледi, оны жүргiзу тәртiбi Қазақстан Республикасының банк заңнамасында айқындалады.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2. Алып тасталды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3. Егер осы баптың 1-тармағына сәйкес берiлетiн кепiлдiк берiлген депозиттер бойынша мiндеттемелердiң мөлшерi банк мүлкінің мөлшерiнен асып кетсе, депозиттерге мiндеттi кепiлдiк берудi жүзеге асыратын ұйым арнайы резерв қаражаты есебiнен пайда болған айырманың орнын толтыруға міндетті. </w:t>
      </w:r>
    </w:p>
    <w:p>
      <w:pPr>
        <w:spacing w:after="0"/>
        <w:ind w:left="0"/>
        <w:jc w:val="both"/>
      </w:pPr>
      <w:r>
        <w:rPr>
          <w:rFonts w:ascii="Times New Roman"/>
          <w:b w:val="false"/>
          <w:i w:val="false"/>
          <w:color w:val="000000"/>
          <w:sz w:val="28"/>
        </w:rPr>
        <w:t xml:space="preserve">
      4. Депозиттерге мiндеттi кепiлдiк берудi жүзеге асыратын ұйым осы баптың 3-тармағына сәйкес беретiн қаражат мөлшерi кепiлдiк берiлген өтем ретiнде төленуге жататын, осы Заңның 18-бабына сәйкес айқындалатын сомадан аспауға тиiс.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16-бапқа өзгеріс енгізілді - ҚР 2008.10.23 </w:t>
      </w:r>
      <w:r>
        <w:rPr>
          <w:rFonts w:ascii="Times New Roman"/>
          <w:b w:val="false"/>
          <w:i w:val="false"/>
          <w:color w:val="000000"/>
          <w:sz w:val="28"/>
        </w:rPr>
        <w:t>№ 72-IV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2011.12.28 </w:t>
      </w:r>
      <w:r>
        <w:rPr>
          <w:rFonts w:ascii="Times New Roman"/>
          <w:b w:val="false"/>
          <w:i w:val="false"/>
          <w:color w:val="000000"/>
          <w:sz w:val="28"/>
        </w:rPr>
        <w:t>№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Заңдарымен.</w:t>
      </w:r>
      <w:r>
        <w:br/>
      </w:r>
      <w:r>
        <w:rPr>
          <w:rFonts w:ascii="Times New Roman"/>
          <w:b w:val="false"/>
          <w:i w:val="false"/>
          <w:color w:val="000000"/>
          <w:sz w:val="28"/>
        </w:rPr>
        <w:t>
</w:t>
      </w:r>
    </w:p>
    <w:bookmarkStart w:name="z22" w:id="117"/>
    <w:p>
      <w:pPr>
        <w:spacing w:after="0"/>
        <w:ind w:left="0"/>
        <w:jc w:val="left"/>
      </w:pPr>
      <w:r>
        <w:rPr>
          <w:rFonts w:ascii="Times New Roman"/>
          <w:b/>
          <w:i w:val="false"/>
          <w:color w:val="000000"/>
        </w:rPr>
        <w:t xml:space="preserve"> 5-тарау. ДЕПОЗИТТЕРГЕ МIНДЕТТI КЕПIЛДIК БЕРУ ОБЪЕКТIЛЕРI. </w:t>
      </w:r>
      <w:r>
        <w:br/>
      </w:r>
      <w:r>
        <w:rPr>
          <w:rFonts w:ascii="Times New Roman"/>
          <w:b/>
          <w:i w:val="false"/>
          <w:color w:val="000000"/>
        </w:rPr>
        <w:t xml:space="preserve">КЕПIЛДIК БЕРIЛГЕН ӨТЕМДI ТӨЛЕУ МӨЛШЕРI МЕН ТӘРТIБI </w:t>
      </w:r>
    </w:p>
    <w:bookmarkEnd w:id="117"/>
    <w:p>
      <w:pPr>
        <w:spacing w:after="0"/>
        <w:ind w:left="0"/>
        <w:jc w:val="both"/>
      </w:pPr>
      <w:r>
        <w:rPr>
          <w:rFonts w:ascii="Times New Roman"/>
          <w:b/>
          <w:i w:val="false"/>
          <w:color w:val="000000"/>
          <w:sz w:val="28"/>
        </w:rPr>
        <w:t xml:space="preserve">17-бап. Депозиттерге мiндеттi кепiлдiк беру объектiлерi </w:t>
      </w:r>
    </w:p>
    <w:p>
      <w:pPr>
        <w:spacing w:after="0"/>
        <w:ind w:left="0"/>
        <w:jc w:val="both"/>
      </w:pPr>
      <w:r>
        <w:rPr>
          <w:rFonts w:ascii="Times New Roman"/>
          <w:b w:val="false"/>
          <w:i w:val="false"/>
          <w:color w:val="000000"/>
          <w:sz w:val="28"/>
        </w:rPr>
        <w:t>
      Қатысушы банк барлық банк операцияларын жүргізуге арналған лицензиясынан айырылған жағдайда, банк шоттарында жатқан және банктік шот және (немесе) банктік салым шарттарымен куәландырылған жеке тұлғалардың теңге мен шетел валютасындағы депозиттерiн және қатысушы банк барлық банк операцияларын жүргізуге арналған лицензиясынан айырылған күнге есепке жазылған осындай депозиттер бойынша сыйақыны қайтару бойынша қатысушы банктiң мiндеттемелерi депозиттерге мiндеттi кепiлдiк беру объектiлерi болып табылады.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17-бапқа өзгеріс енгізілді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18-бап. Кепiлдiк берiлген өтем </w:t>
      </w:r>
    </w:p>
    <w:bookmarkStart w:name="z42" w:id="118"/>
    <w:p>
      <w:pPr>
        <w:spacing w:after="0"/>
        <w:ind w:left="0"/>
        <w:jc w:val="both"/>
      </w:pPr>
      <w:r>
        <w:rPr>
          <w:rFonts w:ascii="Times New Roman"/>
          <w:b w:val="false"/>
          <w:i w:val="false"/>
          <w:color w:val="000000"/>
          <w:sz w:val="28"/>
        </w:rPr>
        <w:t>
      1. Қатысушы банк барлық банк операцияларын жүргізуге арналған лицензиясынан айырылған жағдайда, депозиттерге міндетті кепілдік беруді жүзеге асыратын ұйым кепілдік берілетін депозиттер бойынша депозиторларға:</w:t>
      </w:r>
    </w:p>
    <w:bookmarkEnd w:id="118"/>
    <w:p>
      <w:pPr>
        <w:spacing w:after="0"/>
        <w:ind w:left="0"/>
        <w:jc w:val="both"/>
      </w:pPr>
      <w:r>
        <w:rPr>
          <w:rFonts w:ascii="Times New Roman"/>
          <w:b w:val="false"/>
          <w:i w:val="false"/>
          <w:color w:val="000000"/>
          <w:sz w:val="28"/>
        </w:rPr>
        <w:t xml:space="preserve">
      ұлттық валютадағы жинақ салымдары (депозиттері) бойынша – жиырма миллион теңгеден аспайтын; </w:t>
      </w:r>
    </w:p>
    <w:p>
      <w:pPr>
        <w:spacing w:after="0"/>
        <w:ind w:left="0"/>
        <w:jc w:val="both"/>
      </w:pPr>
      <w:r>
        <w:rPr>
          <w:rFonts w:ascii="Times New Roman"/>
          <w:b w:val="false"/>
          <w:i w:val="false"/>
          <w:color w:val="000000"/>
          <w:sz w:val="28"/>
        </w:rPr>
        <w:t>
      ұлттық валютадағы өзге де депозиттер бойынша – он миллион теңгеден аспайтын;</w:t>
      </w:r>
    </w:p>
    <w:p>
      <w:pPr>
        <w:spacing w:after="0"/>
        <w:ind w:left="0"/>
        <w:jc w:val="both"/>
      </w:pPr>
      <w:r>
        <w:rPr>
          <w:rFonts w:ascii="Times New Roman"/>
          <w:b w:val="false"/>
          <w:i w:val="false"/>
          <w:color w:val="000000"/>
          <w:sz w:val="28"/>
        </w:rPr>
        <w:t>
      шетел валютасындағы депозиттер бойынша – бес миллион теңгеден аспайтын қалдықтар сомасында кепілдік берілген өтем төлейді.</w:t>
      </w:r>
    </w:p>
    <w:p>
      <w:pPr>
        <w:spacing w:after="0"/>
        <w:ind w:left="0"/>
        <w:jc w:val="both"/>
      </w:pPr>
      <w:r>
        <w:rPr>
          <w:rFonts w:ascii="Times New Roman"/>
          <w:b w:val="false"/>
          <w:i w:val="false"/>
          <w:color w:val="000000"/>
          <w:sz w:val="28"/>
        </w:rPr>
        <w:t>
      Депозитордың қатысушы банкте осы тармақтың бірінші бөлігінде көрсетілген кепілдік берілген депозиттердің бірнеше алуан түрі болған кезде депозиттерге міндетті кепілдік беруді жүзеге асыратын ұйым олар бойынша жиынтық кепілдік берілген өтемді депозиттің әрбір түрі бойынша жеке белгіленген кепілдік берілген өтемнің ең жоғары мөлшері шегінде, бірақ жиырма миллион теңгеден асырмай төлейді.</w:t>
      </w:r>
    </w:p>
    <w:bookmarkStart w:name="z43" w:id="119"/>
    <w:p>
      <w:pPr>
        <w:spacing w:after="0"/>
        <w:ind w:left="0"/>
        <w:jc w:val="both"/>
      </w:pPr>
      <w:r>
        <w:rPr>
          <w:rFonts w:ascii="Times New Roman"/>
          <w:b w:val="false"/>
          <w:i w:val="false"/>
          <w:color w:val="000000"/>
          <w:sz w:val="28"/>
        </w:rPr>
        <w:t>
      2. Кепілдік берілетін депозиттер бойынша кепілдік берілген өтемді төлеу Қазақстан Республикасының ұлттық валютасында жүргізіледі. Шетел валютасындағы депозиттер бойынша кепілдік берілген өтемді есептеу үшін валюта айырбастаудың қатысушы банкті барлық банк операцияларын жүргізуге арналған лицензиясынан айыру күніне айқындалған нарықтық бағамы пайдаланылады.</w:t>
      </w:r>
    </w:p>
    <w:bookmarkEnd w:id="119"/>
    <w:bookmarkStart w:name="z152" w:id="120"/>
    <w:p>
      <w:pPr>
        <w:spacing w:after="0"/>
        <w:ind w:left="0"/>
        <w:jc w:val="both"/>
      </w:pPr>
      <w:r>
        <w:rPr>
          <w:rFonts w:ascii="Times New Roman"/>
          <w:b w:val="false"/>
          <w:i w:val="false"/>
          <w:color w:val="000000"/>
          <w:sz w:val="28"/>
        </w:rPr>
        <w:t xml:space="preserve">
      3. Барлық банк операцияларын жүргізуге арналған лицензиядан айырылған қатысушы банк депозиторға қатысты кредитор ретінде әрекет еткен жағдайда, кепілді өтемнің мөлшері аталған қатысушы банктің кепілдік берілген депозит сомасын және қарсы талаптарының сомасын есепке жатқызу нәтижесінде түзілген айырма сомасы негізге алына отырып, қатысушы банк барлық банк операцияларын жүргізуге арналған лицензиядан айырылған күнге айқындалады. </w:t>
      </w:r>
    </w:p>
    <w:bookmarkEnd w:id="12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18-бап жаңа редакцияда - ҚР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өзгеріс енгізілді – ҚР 02.01.2021 </w:t>
      </w:r>
      <w:r>
        <w:rPr>
          <w:rFonts w:ascii="Times New Roman"/>
          <w:b w:val="false"/>
          <w:i w:val="false"/>
          <w:color w:val="000000"/>
          <w:sz w:val="28"/>
        </w:rPr>
        <w:t>№ 399-VI</w:t>
      </w:r>
      <w:r>
        <w:rPr>
          <w:rFonts w:ascii="Times New Roman"/>
          <w:b w:val="false"/>
          <w:i w:val="false"/>
          <w:color w:val="ff0000"/>
          <w:sz w:val="28"/>
        </w:rPr>
        <w:t xml:space="preserve"> (01.05.2021 бастап қолданысқа </w:t>
      </w:r>
      <w:r>
        <w:rPr>
          <w:rFonts w:ascii="Times New Roman"/>
          <w:b w:val="false"/>
          <w:i w:val="false"/>
          <w:color w:val="000000"/>
          <w:sz w:val="28"/>
        </w:rPr>
        <w:t>енгізіледі</w:t>
      </w:r>
      <w:r>
        <w:rPr>
          <w:rFonts w:ascii="Times New Roman"/>
          <w:b w:val="false"/>
          <w:i w:val="false"/>
          <w:color w:val="ff0000"/>
          <w:sz w:val="28"/>
        </w:rPr>
        <w:t xml:space="preserve">); 30.12.2021 </w:t>
      </w:r>
      <w:r>
        <w:rPr>
          <w:rFonts w:ascii="Times New Roman"/>
          <w:b w:val="false"/>
          <w:i w:val="false"/>
          <w:color w:val="000000"/>
          <w:sz w:val="28"/>
        </w:rPr>
        <w:t>№ 95-VII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19-бап. Депозиторлардың кепiлдiк берiлген өтем алу құқықтары </w:t>
      </w:r>
    </w:p>
    <w:bookmarkStart w:name="z153" w:id="121"/>
    <w:p>
      <w:pPr>
        <w:spacing w:after="0"/>
        <w:ind w:left="0"/>
        <w:jc w:val="both"/>
      </w:pPr>
      <w:r>
        <w:rPr>
          <w:rFonts w:ascii="Times New Roman"/>
          <w:b w:val="false"/>
          <w:i w:val="false"/>
          <w:color w:val="000000"/>
          <w:sz w:val="28"/>
        </w:rPr>
        <w:t xml:space="preserve">
      1. Депозитор осы Заңда белгіленген мөлшерде, тәртіппен және мерзімдерде кепiлдiк берiлген депозит бойынша кепiлдiк берiлген өтем алуға құқылы. </w:t>
      </w:r>
    </w:p>
    <w:bookmarkEnd w:id="121"/>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 </w:t>
      </w:r>
      <w:r>
        <w:rPr>
          <w:rFonts w:ascii="Times New Roman"/>
          <w:b w:val="false"/>
          <w:i w:val="false"/>
          <w:color w:val="000000"/>
          <w:sz w:val="28"/>
        </w:rPr>
        <w:t xml:space="preserve">Алып тасталды - ҚР 27.04.2015 </w:t>
      </w:r>
      <w:r>
        <w:rPr>
          <w:rFonts w:ascii="Times New Roman"/>
          <w:b w:val="false"/>
          <w:i w:val="false"/>
          <w:color w:val="000000"/>
          <w:sz w:val="28"/>
        </w:rPr>
        <w:t>№ 311-V</w:t>
      </w:r>
      <w:r>
        <w:rPr>
          <w:rFonts w:ascii="Times New Roman"/>
          <w:b w:val="false"/>
          <w:i w:val="false"/>
          <w:color w:val="000000"/>
          <w:sz w:val="28"/>
        </w:rPr>
        <w:t xml:space="preserve"> (алғашқы ресми жарияланған күнінен кейін күнтізбелік он күн өткен соң қолданысқа енгізіледі) Заңымен.</w:t>
      </w:r>
    </w:p>
    <w:p>
      <w:pPr>
        <w:spacing w:after="0"/>
        <w:ind w:left="0"/>
        <w:jc w:val="both"/>
      </w:pPr>
      <w:r>
        <w:rPr>
          <w:rFonts w:ascii="Times New Roman"/>
          <w:b w:val="false"/>
          <w:i w:val="false"/>
          <w:color w:val="000000"/>
          <w:sz w:val="28"/>
        </w:rPr>
        <w:t xml:space="preserve">
      3. Депозитор бiрнеше қатысушы банктерде депозиттер ашқан жағдайда депозиттерге мiндеттi кепiлдiк берудi жүзеге асыратын ұйым кепiлдiк берiлген өтемдi әрбiр қатысушы банк бойынша жеке-жеке төлейдi.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4.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Ескерту. 19-бапқа өзгерістер енгізілді - ҚР 2008.10.23 </w:t>
      </w:r>
      <w:r>
        <w:rPr>
          <w:rFonts w:ascii="Times New Roman"/>
          <w:b w:val="false"/>
          <w:i w:val="false"/>
          <w:color w:val="000000"/>
          <w:sz w:val="28"/>
        </w:rPr>
        <w:t>№ 72-IV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2011.12.28 </w:t>
      </w:r>
      <w:r>
        <w:rPr>
          <w:rFonts w:ascii="Times New Roman"/>
          <w:b w:val="false"/>
          <w:i w:val="false"/>
          <w:color w:val="000000"/>
          <w:sz w:val="28"/>
        </w:rPr>
        <w:t>№ 524-IV</w:t>
      </w:r>
      <w:r>
        <w:rPr>
          <w:rFonts w:ascii="Times New Roman"/>
          <w:b w:val="false"/>
          <w:i w:val="false"/>
          <w:color w:val="ff0000"/>
          <w:sz w:val="28"/>
        </w:rPr>
        <w:t xml:space="preserve"> (2012.01.01 бастап қолданысқа енгізіледі);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(01.05.2021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20-бап. Кепілді өтемді банк-агенттер арқылы төлеу </w:t>
      </w:r>
    </w:p>
    <w:p>
      <w:pPr>
        <w:spacing w:after="0"/>
        <w:ind w:left="0"/>
        <w:jc w:val="both"/>
      </w:pPr>
      <w:r>
        <w:rPr>
          <w:rFonts w:ascii="Times New Roman"/>
          <w:b w:val="false"/>
          <w:i w:val="false"/>
          <w:color w:val="000000"/>
          <w:sz w:val="28"/>
        </w:rPr>
        <w:t xml:space="preserve">
      Кепілді өтем төлеуді депозиттерге міндетті кепілдік беруді жүзеге асыратын ұйым кепілді өтем төлеуді жүзеге асыру үшін банк-агенттердің алдын ала тізбесінен таңдап алынған банк-агенттер арқылы жүргізеді. </w:t>
      </w:r>
    </w:p>
    <w:p>
      <w:pPr>
        <w:spacing w:after="0"/>
        <w:ind w:left="0"/>
        <w:jc w:val="both"/>
      </w:pPr>
      <w:r>
        <w:rPr>
          <w:rFonts w:ascii="Times New Roman"/>
          <w:b w:val="false"/>
          <w:i w:val="false"/>
          <w:color w:val="000000"/>
          <w:sz w:val="28"/>
        </w:rPr>
        <w:t>
      Депозиттерге міндетті кепілдік беруді жүзеге асыратын ұйым қоятын талаптарға сай келетін банк-агенттер қатысушы банктің барлық банк операцияларын жүргізуге арналған лицензиядан айырылған күніне депозиттерге міндетті кепілдік беруді жүзеге асыратын ұйыммен кепілді өтемді төлеу туралы келісім жасасуға міндетті.</w:t>
      </w:r>
    </w:p>
    <w:p>
      <w:pPr>
        <w:spacing w:after="0"/>
        <w:ind w:left="0"/>
        <w:jc w:val="both"/>
      </w:pPr>
      <w:r>
        <w:rPr>
          <w:rFonts w:ascii="Times New Roman"/>
          <w:b w:val="false"/>
          <w:i w:val="false"/>
          <w:color w:val="000000"/>
          <w:sz w:val="28"/>
        </w:rPr>
        <w:t>
      Кепілді өтем сомасын және депозиторларға кепілді өтемді төлеу жөніндегі рәсімдерді орындауға байланысты шығыстарды банк-агентке аудару шарттары мен тәртібі депозиттерге міндетті кепілдік беруді жүзеге асыратын ұйыммен жасасқан кепілді өтемді төлеу туралы келісімде айқындалады.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20-бап жаңа редакцияда – ҚР 02.01.2021 </w:t>
      </w:r>
      <w:r>
        <w:rPr>
          <w:rFonts w:ascii="Times New Roman"/>
          <w:b w:val="false"/>
          <w:i w:val="false"/>
          <w:color w:val="000000"/>
          <w:sz w:val="28"/>
        </w:rPr>
        <w:t>№ 399-VI</w:t>
      </w:r>
      <w:r>
        <w:rPr>
          <w:rFonts w:ascii="Times New Roman"/>
          <w:b w:val="false"/>
          <w:i w:val="false"/>
          <w:color w:val="ff0000"/>
          <w:sz w:val="28"/>
        </w:rPr>
        <w:t xml:space="preserve"> (01.05.2021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21-бап. Кепiлдiк берiлген өтемдi төлеу тәртiбi </w:t>
      </w:r>
    </w:p>
    <w:bookmarkStart w:name="z154" w:id="122"/>
    <w:p>
      <w:pPr>
        <w:spacing w:after="0"/>
        <w:ind w:left="0"/>
        <w:jc w:val="both"/>
      </w:pPr>
      <w:r>
        <w:rPr>
          <w:rFonts w:ascii="Times New Roman"/>
          <w:b w:val="false"/>
          <w:i w:val="false"/>
          <w:color w:val="000000"/>
          <w:sz w:val="28"/>
        </w:rPr>
        <w:t>
      1. Депозиттерге міндетті кепілдік беруді жүзеге асыратын ұйым қатысушы банктің барлық банк операцияларын жүргізуге арналған лицензиядан айырылған күнінен бастап отыз жұмыс күні ішінде депозиторларға кепілді өтем төлеуді жүзеге асыратын банк-агенттердің тізбесін көрсете отырып, кепілді өтем төлеудің басталу күні, төлеу кезеңі мен орындары не осы Заңның 23-бабында көзделген жағдайда, кепілді өтемді төлеудің басталуын кейінге қалдыру туралы қазақ және орыс тілдеріндегі ақпаратты Қазақстан Республикасының бүкіл аумағында таратылатын мерзімді баспасөз басылымдарында жариялау арқылы, сондай-ақ өзінің интернет-ресурсында орналастыру арқылы хабарлайды.</w:t>
      </w:r>
    </w:p>
    <w:bookmarkEnd w:id="122"/>
    <w:p>
      <w:pPr>
        <w:spacing w:after="0"/>
        <w:ind w:left="0"/>
        <w:jc w:val="both"/>
      </w:pPr>
      <w:r>
        <w:rPr>
          <w:rFonts w:ascii="Times New Roman"/>
          <w:b w:val="false"/>
          <w:i w:val="false"/>
          <w:color w:val="000000"/>
          <w:sz w:val="28"/>
        </w:rPr>
        <w:t>
      Кепілдік берілген өтемді төлеу басталатын күн депозиттерге міндетті кепілдік беруді жүзеге асыратын ұйым хабарландыруды жариялаған күннен бастап бес жұмыс күнінен аспауға тиіс.</w:t>
      </w:r>
    </w:p>
    <w:p>
      <w:pPr>
        <w:spacing w:after="0"/>
        <w:ind w:left="0"/>
        <w:jc w:val="both"/>
      </w:pPr>
      <w:r>
        <w:rPr>
          <w:rFonts w:ascii="Times New Roman"/>
          <w:b w:val="false"/>
          <w:i w:val="false"/>
          <w:color w:val="000000"/>
          <w:sz w:val="28"/>
        </w:rPr>
        <w:t xml:space="preserve">
      Депозиттерге мiндеттi кепiлдiк берудi жүзеге асыратын ұйым кепiлдiк берiлген өтемдi төлей бастау мерзiмiн кейiнге қалдырған жағдайда Қазақстан Республикасының бүкiл аумағында таратылатын мерзімді баспасөз басылымдарында жариялау арқылы, сондай-ақ өзінің интернет-ресурсында орналастыру арқылы қазақ және орыс тілдерінде төлеудiң басталуы, кезеңi, орындары және шарттары туралы депозиторларға қосымша хабарлайды. </w:t>
      </w:r>
    </w:p>
    <w:p>
      <w:pPr>
        <w:spacing w:after="0"/>
        <w:ind w:left="0"/>
        <w:jc w:val="both"/>
      </w:pPr>
      <w:r>
        <w:rPr>
          <w:rFonts w:ascii="Times New Roman"/>
          <w:b w:val="false"/>
          <w:i w:val="false"/>
          <w:color w:val="000000"/>
          <w:sz w:val="28"/>
        </w:rPr>
        <w:t xml:space="preserve">
      Депозитор аталған ақпаратты депозиттерге мiндеттi кепiлдiк берудi жүзеге асыратын ұйымнан тiкелей алуға құқылы. </w:t>
      </w:r>
    </w:p>
    <w:bookmarkStart w:name="z155" w:id="123"/>
    <w:p>
      <w:pPr>
        <w:spacing w:after="0"/>
        <w:ind w:left="0"/>
        <w:jc w:val="both"/>
      </w:pPr>
      <w:r>
        <w:rPr>
          <w:rFonts w:ascii="Times New Roman"/>
          <w:b w:val="false"/>
          <w:i w:val="false"/>
          <w:color w:val="000000"/>
          <w:sz w:val="28"/>
        </w:rPr>
        <w:t>
      2. Кепілді өтемді алу үшін депозитор кепілді өтемді төлеу басталған күннен бастап бір жыл ішінде:</w:t>
      </w:r>
    </w:p>
    <w:bookmarkEnd w:id="123"/>
    <w:p>
      <w:pPr>
        <w:spacing w:after="0"/>
        <w:ind w:left="0"/>
        <w:jc w:val="both"/>
      </w:pPr>
      <w:r>
        <w:rPr>
          <w:rFonts w:ascii="Times New Roman"/>
          <w:b w:val="false"/>
          <w:i w:val="false"/>
          <w:color w:val="000000"/>
          <w:sz w:val="28"/>
        </w:rPr>
        <w:t>
      депозиттерге міндетті кепілдік беруді жүзеге асыратын ұйымға төлемдердің электрондық порталы не "электрондық үкіметтің" веб-порталы арқылы электрондық нысанда;</w:t>
      </w:r>
    </w:p>
    <w:p>
      <w:pPr>
        <w:spacing w:after="0"/>
        <w:ind w:left="0"/>
        <w:jc w:val="both"/>
      </w:pPr>
      <w:r>
        <w:rPr>
          <w:rFonts w:ascii="Times New Roman"/>
          <w:b w:val="false"/>
          <w:i w:val="false"/>
          <w:color w:val="000000"/>
          <w:sz w:val="28"/>
        </w:rPr>
        <w:t>
      осы Заңның 21-бабының 1-тармағында көрсетілген банк-агенттер тізбесінен таңдап алынған банк-агентке қағаз жеткізгіште кепілді өтемді төлеуге өтініш беруге құқылы.</w:t>
      </w:r>
    </w:p>
    <w:bookmarkStart w:name="z156" w:id="124"/>
    <w:p>
      <w:pPr>
        <w:spacing w:after="0"/>
        <w:ind w:left="0"/>
        <w:jc w:val="both"/>
      </w:pPr>
      <w:r>
        <w:rPr>
          <w:rFonts w:ascii="Times New Roman"/>
          <w:b w:val="false"/>
          <w:i w:val="false"/>
          <w:color w:val="000000"/>
          <w:sz w:val="28"/>
        </w:rPr>
        <w:t>
      3. Депозитордың барлық банк операцияларын жүргізуге арналған лицензиядан айырылған қатысушы банкке талап ету құқығы расталған кезде кепілді өтемді төлеу кепілді өтемді төлеуге өтініш және растайтын құжаттар келіп түскен күннен бастап бес жұмыс күнінен кешіктірілмей жүргізіледі.</w:t>
      </w:r>
    </w:p>
    <w:bookmarkEnd w:id="124"/>
    <w:bookmarkStart w:name="z157" w:id="125"/>
    <w:p>
      <w:pPr>
        <w:spacing w:after="0"/>
        <w:ind w:left="0"/>
        <w:jc w:val="both"/>
      </w:pPr>
      <w:r>
        <w:rPr>
          <w:rFonts w:ascii="Times New Roman"/>
          <w:b w:val="false"/>
          <w:i w:val="false"/>
          <w:color w:val="000000"/>
          <w:sz w:val="28"/>
        </w:rPr>
        <w:t>
      4. Депозиторларға кепілді өтемді төлеу, сондай-ақ қатысушы банктерді, қатысушы банктің барлық банк операцияларын жүргізуге арналған лицензиядан айырылу кезеңіне тағайындалатын уақытша әкімшілікті және мәжбүрлеп таратылатын қатысушы банктің (қызметі мәжбүрлеп тоқтатылатын Қазақстан Республикасы бейрезидент-банкі филиалының) тарату комиссиясын төлемдердің электрондық порталына қосу және олардың қол жеткізу тәртібін депозиттерге міндетті кепілдік беруді жүзеге асыратын ұйымның басқарушы органы айқындайды.</w:t>
      </w:r>
    </w:p>
    <w:bookmarkEnd w:id="12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 Алып тасталды – ҚР 02.01.2021 </w:t>
      </w:r>
      <w:r>
        <w:rPr>
          <w:rFonts w:ascii="Times New Roman"/>
          <w:b w:val="false"/>
          <w:i w:val="false"/>
          <w:color w:val="000000"/>
          <w:sz w:val="28"/>
        </w:rPr>
        <w:t>№ 399-VI</w:t>
      </w:r>
      <w:r>
        <w:rPr>
          <w:rFonts w:ascii="Times New Roman"/>
          <w:b w:val="false"/>
          <w:i w:val="false"/>
          <w:color w:val="ff0000"/>
          <w:sz w:val="28"/>
        </w:rPr>
        <w:t xml:space="preserve"> (01.05.2021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r>
        <w:rPr>
          <w:rFonts w:ascii="Times New Roman"/>
          <w:b w:val="false"/>
          <w:i w:val="false"/>
          <w:color w:val="ff0000"/>
          <w:sz w:val="28"/>
        </w:rPr>
        <w:t xml:space="preserve">      Ескерту. 21-бапқа өзгерістер енгізілді - ҚР 24.11.2015 </w:t>
      </w:r>
      <w:r>
        <w:rPr>
          <w:rFonts w:ascii="Times New Roman"/>
          <w:b w:val="false"/>
          <w:i w:val="false"/>
          <w:color w:val="ff0000"/>
          <w:sz w:val="28"/>
        </w:rPr>
        <w:t>№ 422-V</w:t>
      </w:r>
      <w:r>
        <w:rPr>
          <w:rFonts w:ascii="Times New Roman"/>
          <w:b w:val="false"/>
          <w:i w:val="false"/>
          <w:color w:val="ff0000"/>
          <w:sz w:val="28"/>
        </w:rPr>
        <w:t xml:space="preserve"> (01.01.2016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(01.05.2021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21-1-бап. Кепілді өтемнің талап етілмеген сомасы</w:t>
      </w:r>
    </w:p>
    <w:bookmarkStart w:name="z172" w:id="126"/>
    <w:p>
      <w:pPr>
        <w:spacing w:after="0"/>
        <w:ind w:left="0"/>
        <w:jc w:val="both"/>
      </w:pPr>
      <w:r>
        <w:rPr>
          <w:rFonts w:ascii="Times New Roman"/>
          <w:b w:val="false"/>
          <w:i w:val="false"/>
          <w:color w:val="000000"/>
          <w:sz w:val="28"/>
        </w:rPr>
        <w:t>
      1. Депозиттерге міндетті кепілдік беруді жүзеге асыратын ұйым осы Заңның 21-бабының 2-тармағында көзделген кепілді өтемді төлеу мерзімі өткенге дейін отыз жұмыс күні бұрын:</w:t>
      </w:r>
    </w:p>
    <w:bookmarkEnd w:id="126"/>
    <w:p>
      <w:pPr>
        <w:spacing w:after="0"/>
        <w:ind w:left="0"/>
        <w:jc w:val="both"/>
      </w:pPr>
      <w:r>
        <w:rPr>
          <w:rFonts w:ascii="Times New Roman"/>
          <w:b w:val="false"/>
          <w:i w:val="false"/>
          <w:color w:val="000000"/>
          <w:sz w:val="28"/>
        </w:rPr>
        <w:t>
      кепілді өтемді төлеу мерзімінің аяқталатын күні;</w:t>
      </w:r>
    </w:p>
    <w:p>
      <w:pPr>
        <w:spacing w:after="0"/>
        <w:ind w:left="0"/>
        <w:jc w:val="both"/>
      </w:pPr>
      <w:r>
        <w:rPr>
          <w:rFonts w:ascii="Times New Roman"/>
          <w:b w:val="false"/>
          <w:i w:val="false"/>
          <w:color w:val="000000"/>
          <w:sz w:val="28"/>
        </w:rPr>
        <w:t>
      осы баптың 2-тармағында көзделген шарттар болған кезде кепілді өтемнің талап етілмеген сомасының бірыңғай жинақтаушы зейнетақы қорына аударылатыны туралы қазақ және орыс тілдеріндегі ақпаратты Қазақстан Республикасының бүкіл аумағында таратылатын мерзімді баспасөз басылымдарында жариялау, сондай-ақ өзінің интернет-ресурсында орналастыру арқылы хабарлайды.</w:t>
      </w:r>
    </w:p>
    <w:p>
      <w:pPr>
        <w:spacing w:after="0"/>
        <w:ind w:left="0"/>
        <w:jc w:val="both"/>
      </w:pPr>
      <w:r>
        <w:rPr>
          <w:rFonts w:ascii="Times New Roman"/>
          <w:b w:val="false"/>
          <w:i w:val="false"/>
          <w:color w:val="000000"/>
          <w:sz w:val="28"/>
        </w:rPr>
        <w:t>
      Бұл ретте депозиттерге міндетті кепілдік беруді жүзеге асыратын ұйым осы Заңның 21-бабының 2-тармағында көзделген кепілді өтемді төлеу мерзімі өткенге дейін депозиттерге міндетті кепілдік беруді жүзеге асыратын ұйымның басқарушы органы айқындаған тәртіппен, кепілді өтемді төлеуге өтініш жасамаған депозиторларға ақпарат берудің Қазақстан Республикасының заңнамасында көзделген өзге де тәсілдері мен нысандарын пайдаланады.</w:t>
      </w:r>
    </w:p>
    <w:p>
      <w:pPr>
        <w:spacing w:after="0"/>
        <w:ind w:left="0"/>
        <w:jc w:val="both"/>
      </w:pPr>
      <w:r>
        <w:rPr>
          <w:rFonts w:ascii="Times New Roman"/>
          <w:b w:val="false"/>
          <w:i w:val="false"/>
          <w:color w:val="000000"/>
          <w:sz w:val="28"/>
        </w:rPr>
        <w:t>
      Депозитор осы Заңның 21-бабының 2-тармағында көзделген кепілді өтемді төлеу мерзімі аяқталғанға дейін кепілді өтемді төлеуге өтініш жасамаған жағдайда, депозиттерге міндетті кепілдік беруді жүзеге асыратын ұйым кепілді өтемнің талап етілмеген сомасын Қазақстан Республикасының зейнетақымен қамсыздандыру туралы заңнамасында көзделген тәртіппен депозитордың атына ашылған, ерікті зейнетақы жарналарын есепке алуға арналған жеке зейнетақы шотына аударады.</w:t>
      </w:r>
    </w:p>
    <w:bookmarkStart w:name="z173" w:id="127"/>
    <w:p>
      <w:pPr>
        <w:spacing w:after="0"/>
        <w:ind w:left="0"/>
        <w:jc w:val="both"/>
      </w:pPr>
      <w:r>
        <w:rPr>
          <w:rFonts w:ascii="Times New Roman"/>
          <w:b w:val="false"/>
          <w:i w:val="false"/>
          <w:color w:val="000000"/>
          <w:sz w:val="28"/>
        </w:rPr>
        <w:t>
      2. Депозиттерге міндетті кепілдік беруді жүзеге асыратын ұйым осы Заңның 21-бабының 2-тармағында көзделген кепілді өтемді төлеу мерзімі өткеннен кейін күнтізбелік отыз күн ішінде кепілді өтемнің талап етілмеген сомасын Қазақстан Республикасының зейнетақымен қамсыздандыру туралы заңнамасында көзделген тәртіппен депозитордың атына ашылған, ерікті зейнетақы жарналарын есепке алуға арналған жеке зейнетақы шотына:</w:t>
      </w:r>
    </w:p>
    <w:bookmarkEnd w:id="127"/>
    <w:p>
      <w:pPr>
        <w:spacing w:after="0"/>
        <w:ind w:left="0"/>
        <w:jc w:val="both"/>
      </w:pPr>
      <w:r>
        <w:rPr>
          <w:rFonts w:ascii="Times New Roman"/>
          <w:b w:val="false"/>
          <w:i w:val="false"/>
          <w:color w:val="000000"/>
          <w:sz w:val="28"/>
        </w:rPr>
        <w:t>
      депозиторлар тізіліміндегі депозитордың дербес деректерінің (жеке сәйкестендіру нөмірі, тегі, аты, әкесінің аты (егер ол жеке басын куәландыратын құжатта көрсетілген болса), туған күні) жеке тұлғалар туралы ақпаратты тіркеу мен сақтаудың бірыңғай жүйесіндегі жеке тұлғаның дербес деректеріне (жеке сәйкестендіру нөмірі, тегі, аты, әкесінің аты (егер ол жеке басын куәландыратын құжатта көрсетілген болса), туған күні) сәйкес келген, сондай-ақ депозитордың жеке басын куәландыратын қолданыстағы құжат болған;</w:t>
      </w:r>
    </w:p>
    <w:p>
      <w:pPr>
        <w:spacing w:after="0"/>
        <w:ind w:left="0"/>
        <w:jc w:val="both"/>
      </w:pPr>
      <w:r>
        <w:rPr>
          <w:rFonts w:ascii="Times New Roman"/>
          <w:b w:val="false"/>
          <w:i w:val="false"/>
          <w:color w:val="000000"/>
          <w:sz w:val="28"/>
        </w:rPr>
        <w:t>
      депозитордың бірыңғай жинақтаушы зейнетақы қорында міндетті зейнетақы жарналары және (немесе) міндетті кәсіптік зейнетақы жарналары және (немесе) ерікті зейнетақы жарналары есебінен зейнетақы жинақтары бар жеке зейнетақы шоты болған жағдайларда, аударуды жүзеге асырады.</w:t>
      </w:r>
    </w:p>
    <w:bookmarkStart w:name="z174" w:id="128"/>
    <w:p>
      <w:pPr>
        <w:spacing w:after="0"/>
        <w:ind w:left="0"/>
        <w:jc w:val="both"/>
      </w:pPr>
      <w:r>
        <w:rPr>
          <w:rFonts w:ascii="Times New Roman"/>
          <w:b w:val="false"/>
          <w:i w:val="false"/>
          <w:color w:val="000000"/>
          <w:sz w:val="28"/>
        </w:rPr>
        <w:t>
      3. Депозиттерге міндетті кепілдік беруді жүзеге асыратын ұйым мен бірыңғай жинақтаушы зейнетақы қорының өзара іс-қимылы келісім негізінде жүзеге асырылады, онда:</w:t>
      </w:r>
    </w:p>
    <w:bookmarkEnd w:id="128"/>
    <w:p>
      <w:pPr>
        <w:spacing w:after="0"/>
        <w:ind w:left="0"/>
        <w:jc w:val="both"/>
      </w:pPr>
      <w:r>
        <w:rPr>
          <w:rFonts w:ascii="Times New Roman"/>
          <w:b w:val="false"/>
          <w:i w:val="false"/>
          <w:color w:val="000000"/>
          <w:sz w:val="28"/>
        </w:rPr>
        <w:t>
      1) депозиттерге міндетті кепілдік беруді жүзеге асыратын ұйым мен бірыңғай жинақтаушы зейнетақы қоры арасында ақпарат алмасу тәртібі мен мерзімдері;</w:t>
      </w:r>
    </w:p>
    <w:p>
      <w:pPr>
        <w:spacing w:after="0"/>
        <w:ind w:left="0"/>
        <w:jc w:val="both"/>
      </w:pPr>
      <w:r>
        <w:rPr>
          <w:rFonts w:ascii="Times New Roman"/>
          <w:b w:val="false"/>
          <w:i w:val="false"/>
          <w:color w:val="000000"/>
          <w:sz w:val="28"/>
        </w:rPr>
        <w:t xml:space="preserve">
      2) кепілді өтемнің талап етілмеген сомасын Қазақстан Республикасының зейнетақымен қамсыздандыру туралы заңнамасында көзделген тәртіппен депозитордың атына ашылған, ерікті зейнетақы жарналарын есепке алуға арналған жеке зейнетақы шотына аудару, сондай-ақ бірыңғай жинақтаушы зейнетақы қорының кепілді өтемнің талап етілмеген сомасын депозиттерге міндетті кепілдік беруді жүзеге асыратын ұйымға қайтару тәртібі, мерзімдері және шарттары қамтылуға тиіс. </w:t>
      </w:r>
    </w:p>
    <w:bookmarkStart w:name="z175" w:id="129"/>
    <w:p>
      <w:pPr>
        <w:spacing w:after="0"/>
        <w:ind w:left="0"/>
        <w:jc w:val="both"/>
      </w:pPr>
      <w:r>
        <w:rPr>
          <w:rFonts w:ascii="Times New Roman"/>
          <w:b w:val="false"/>
          <w:i w:val="false"/>
          <w:color w:val="000000"/>
          <w:sz w:val="28"/>
        </w:rPr>
        <w:t>
      4. Осы Заңның 21-бабының 2-тармағында көзделген мерзім өткеннен кейін берілген кепілді өтемді төлеуге өтініш депозиттерге міндетті кепілдік беруді жүзеге асыратын ұйымның осы Заңның 21-бабының 2-тармағында көзделген мерзім кезеңінде кепілді өтемді төлеуге өтініш беруге кедергі келтірген мынадай мән-жайлардың бірі болған кезде қарауына жатады:</w:t>
      </w:r>
    </w:p>
    <w:bookmarkEnd w:id="129"/>
    <w:p>
      <w:pPr>
        <w:spacing w:after="0"/>
        <w:ind w:left="0"/>
        <w:jc w:val="both"/>
      </w:pPr>
      <w:r>
        <w:rPr>
          <w:rFonts w:ascii="Times New Roman"/>
          <w:b w:val="false"/>
          <w:i w:val="false"/>
          <w:color w:val="000000"/>
          <w:sz w:val="28"/>
        </w:rPr>
        <w:t>
      депозитордың әскери қызметке кіруі;</w:t>
      </w:r>
    </w:p>
    <w:p>
      <w:pPr>
        <w:spacing w:after="0"/>
        <w:ind w:left="0"/>
        <w:jc w:val="both"/>
      </w:pPr>
      <w:r>
        <w:rPr>
          <w:rFonts w:ascii="Times New Roman"/>
          <w:b w:val="false"/>
          <w:i w:val="false"/>
          <w:color w:val="000000"/>
          <w:sz w:val="28"/>
        </w:rPr>
        <w:t xml:space="preserve">
      депозитордың Қазақстан Республикасының шегінен тыс жерде болуы; </w:t>
      </w:r>
    </w:p>
    <w:p>
      <w:pPr>
        <w:spacing w:after="0"/>
        <w:ind w:left="0"/>
        <w:jc w:val="both"/>
      </w:pPr>
      <w:r>
        <w:rPr>
          <w:rFonts w:ascii="Times New Roman"/>
          <w:b w:val="false"/>
          <w:i w:val="false"/>
          <w:color w:val="000000"/>
          <w:sz w:val="28"/>
        </w:rPr>
        <w:t>
      депозитордың мұрасын қабылдау және мұраны иемденуге немесе ашуға байланысты өзге де себептер;</w:t>
      </w:r>
    </w:p>
    <w:p>
      <w:pPr>
        <w:spacing w:after="0"/>
        <w:ind w:left="0"/>
        <w:jc w:val="both"/>
      </w:pPr>
      <w:r>
        <w:rPr>
          <w:rFonts w:ascii="Times New Roman"/>
          <w:b w:val="false"/>
          <w:i w:val="false"/>
          <w:color w:val="000000"/>
          <w:sz w:val="28"/>
        </w:rPr>
        <w:t>
      депозитордың бас бостандығынан айыру орындарында болуы;</w:t>
      </w:r>
    </w:p>
    <w:p>
      <w:pPr>
        <w:spacing w:after="0"/>
        <w:ind w:left="0"/>
        <w:jc w:val="both"/>
      </w:pPr>
      <w:r>
        <w:rPr>
          <w:rFonts w:ascii="Times New Roman"/>
          <w:b w:val="false"/>
          <w:i w:val="false"/>
          <w:color w:val="000000"/>
          <w:sz w:val="28"/>
        </w:rPr>
        <w:t>
      сот анықтаған өзге де мән-жайлар.</w:t>
      </w:r>
    </w:p>
    <w:p>
      <w:pPr>
        <w:spacing w:after="0"/>
        <w:ind w:left="0"/>
        <w:jc w:val="both"/>
      </w:pPr>
      <w:r>
        <w:rPr>
          <w:rFonts w:ascii="Times New Roman"/>
          <w:b w:val="false"/>
          <w:i w:val="false"/>
          <w:color w:val="000000"/>
          <w:sz w:val="28"/>
        </w:rPr>
        <w:t xml:space="preserve">
      Кепілді өтемді төлеуге өтініш осы Заңның 21-бабының 2-тармағында көзделген мерзім кезеңінде кепілді өтемді төлеуге өтініш беруге кедергі келтірген мән-жайлардың бірінің болғанын растайтын құжаттар қоса беріле отырып, қағаз жеткізгіште беріледі. </w:t>
      </w:r>
    </w:p>
    <w:p>
      <w:pPr>
        <w:spacing w:after="0"/>
        <w:ind w:left="0"/>
        <w:jc w:val="both"/>
      </w:pPr>
      <w:r>
        <w:rPr>
          <w:rFonts w:ascii="Times New Roman"/>
          <w:b w:val="false"/>
          <w:i w:val="false"/>
          <w:color w:val="000000"/>
          <w:sz w:val="28"/>
        </w:rPr>
        <w:t>
      Кепілді өтемді төлеуге өтініш қатысушы банкті мәжбүрлеп тарату (Қазақстан Республикасы бейрезидент-банкі филиалының қызметін мәжбүрлеп тоқтату) туралы мәліметтер Бизнес-сәйкестендіру нөмірлерінің ұлттық тізіліміне енгізілген күнге дейін не кепілді өтемнің талап етілмеген сомасы Қазақстан Республикасының зейнетақымен қамсыздандыру туралы заңнамасында көзделген тәртіппен депозитордың атына ашылған, ерікті зейнетақы жарналарын есепке алуға арналған жеке зейнетақы шотына аударылған жағдайда "Қазақстан Республикасында зейнетақымен қамсыздандыру туралы" Қазақстан Республикасы Заңының 33-бабына сәйкес ерікті зейнетақы жарналары есебінен зейнетақы төлемдеріне құқық басталғанға дейін берілуі мүмкін.</w:t>
      </w:r>
    </w:p>
    <w:p>
      <w:pPr>
        <w:spacing w:after="0"/>
        <w:ind w:left="0"/>
        <w:jc w:val="both"/>
      </w:pPr>
      <w:r>
        <w:rPr>
          <w:rFonts w:ascii="Times New Roman"/>
          <w:b w:val="false"/>
          <w:i w:val="false"/>
          <w:color w:val="000000"/>
          <w:sz w:val="28"/>
        </w:rPr>
        <w:t>
      Депозиттерге міндетті кепілдік беруді жүзеге асыратын ұйым кепілді өтемді төлеуге өтініш келіп түскен күнінен бастап бес жұмыс күнінен кешіктірмей қарайды.</w:t>
      </w:r>
    </w:p>
    <w:bookmarkStart w:name="z176" w:id="130"/>
    <w:p>
      <w:pPr>
        <w:spacing w:after="0"/>
        <w:ind w:left="0"/>
        <w:jc w:val="both"/>
      </w:pPr>
      <w:r>
        <w:rPr>
          <w:rFonts w:ascii="Times New Roman"/>
          <w:b w:val="false"/>
          <w:i w:val="false"/>
          <w:color w:val="000000"/>
          <w:sz w:val="28"/>
        </w:rPr>
        <w:t>
      5. Депозитор осы баптың 4-тармағына сәйкес кепілді өтемді төлеу туралы өтініш берген жағдайда, депозиттерге міндетті кепілдік беруді жүзеге асыратын ұйым осы баптың 3-тармағында көзделген келісімге сәйкес бірыңғай жинақтаушы зейнетақы қорына хабарлама жібереді.</w:t>
      </w:r>
    </w:p>
    <w:bookmarkEnd w:id="130"/>
    <w:p>
      <w:pPr>
        <w:spacing w:after="0"/>
        <w:ind w:left="0"/>
        <w:jc w:val="both"/>
      </w:pPr>
      <w:r>
        <w:rPr>
          <w:rFonts w:ascii="Times New Roman"/>
          <w:b w:val="false"/>
          <w:i w:val="false"/>
          <w:color w:val="000000"/>
          <w:sz w:val="28"/>
        </w:rPr>
        <w:t>
      Бірыңғай жинақтаушы зейнетақы қоры хабарламаны алғаннан кейін кепілді өтемнің талап етілмеген сомасын депозиттерге міндетті кепілдік беруді жүзеге асыратын ұйымға Қазақстан Республикасының зейнетақымен қамсыздандыру туралы заңнамасында көзделген тәртіппен депозитор атына ашылған, ерікті зейнетақы жарналарын есепке алуға арналған жеке зейнетақы шотындағы зейнетақы жинақтарының қалдығы шегінде қайтаруды жүзеге асырады.</w:t>
      </w:r>
    </w:p>
    <w:p>
      <w:pPr>
        <w:spacing w:after="0"/>
        <w:ind w:left="0"/>
        <w:jc w:val="both"/>
      </w:pPr>
      <w:r>
        <w:rPr>
          <w:rFonts w:ascii="Times New Roman"/>
          <w:b w:val="false"/>
          <w:i w:val="false"/>
          <w:color w:val="000000"/>
          <w:sz w:val="28"/>
        </w:rPr>
        <w:t>
      Қазақстан Республикасының зейнетақымен қамсыздандыру туралы заңнамасында көзделген тәртіппен депозитордың атына ашылған, ерікті зейнетақы жарналарын есепке алуға арналған жеке зейнетақы шотындағы қалдық кепілді өтемнің талап етілмеген сомасынан аз болған жағдайда, жетіспейтін бөліктің орнын толтыруды депозиттерге міндетті кепілдік беруді жүзеге асыратын ұйым арнайы резерв қаражаты есебінен жүзеге асырады.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21-1-баппен толықтырылды – ҚР 02.01.2021 </w:t>
      </w:r>
      <w:r>
        <w:rPr>
          <w:rFonts w:ascii="Times New Roman"/>
          <w:b w:val="false"/>
          <w:i w:val="false"/>
          <w:color w:val="000000"/>
          <w:sz w:val="28"/>
        </w:rPr>
        <w:t>№ 399-VI</w:t>
      </w:r>
      <w:r>
        <w:rPr>
          <w:rFonts w:ascii="Times New Roman"/>
          <w:b w:val="false"/>
          <w:i w:val="false"/>
          <w:color w:val="ff0000"/>
          <w:sz w:val="28"/>
        </w:rPr>
        <w:t xml:space="preserve"> (01.05.2021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28" w:id="131"/>
    <w:p>
      <w:pPr>
        <w:spacing w:after="0"/>
        <w:ind w:left="0"/>
        <w:jc w:val="left"/>
      </w:pPr>
      <w:r>
        <w:rPr>
          <w:rFonts w:ascii="Times New Roman"/>
          <w:b/>
          <w:i w:val="false"/>
          <w:color w:val="000000"/>
        </w:rPr>
        <w:t xml:space="preserve"> 6-тарау. ДЕПОЗИТТЕРГЕ МIНДЕТТI КЕПIЛДIК БЕРУДI ЖҮЗЕГЕ</w:t>
      </w:r>
      <w:r>
        <w:br/>
      </w:r>
      <w:r>
        <w:rPr>
          <w:rFonts w:ascii="Times New Roman"/>
          <w:b/>
          <w:i w:val="false"/>
          <w:color w:val="000000"/>
        </w:rPr>
        <w:t>АСЫРАТЫН ҰЙЫМНЫҢ КЕПIЛДIК БЕРIЛГЕН ӨТЕМДI ТӨЛЕУГЕ АРНАЛҒАН</w:t>
      </w:r>
      <w:r>
        <w:br/>
      </w:r>
      <w:r>
        <w:rPr>
          <w:rFonts w:ascii="Times New Roman"/>
          <w:b/>
          <w:i w:val="false"/>
          <w:color w:val="000000"/>
        </w:rPr>
        <w:t xml:space="preserve">АРНАЙЫ РЕЗЕРВI </w:t>
      </w:r>
    </w:p>
    <w:bookmarkEnd w:id="131"/>
    <w:p>
      <w:pPr>
        <w:spacing w:after="0"/>
        <w:ind w:left="0"/>
        <w:jc w:val="both"/>
      </w:pPr>
      <w:r>
        <w:rPr>
          <w:rFonts w:ascii="Times New Roman"/>
          <w:b/>
          <w:i w:val="false"/>
          <w:color w:val="000000"/>
          <w:sz w:val="28"/>
        </w:rPr>
        <w:t xml:space="preserve">22-бап. Депозиттерге мiндеттi кепiлдiк берудi жүзеге асыратын ұйымның арнайы резервi </w:t>
      </w:r>
    </w:p>
    <w:bookmarkStart w:name="z160" w:id="132"/>
    <w:p>
      <w:pPr>
        <w:spacing w:after="0"/>
        <w:ind w:left="0"/>
        <w:jc w:val="both"/>
      </w:pPr>
      <w:r>
        <w:rPr>
          <w:rFonts w:ascii="Times New Roman"/>
          <w:b w:val="false"/>
          <w:i w:val="false"/>
          <w:color w:val="000000"/>
          <w:sz w:val="28"/>
        </w:rPr>
        <w:t>
      1. Депозиттерге мiндеттi кепiлдiк берудi жүзеге асыратын ұйым осы Заңда көзделген қатысушы банк депозиторларының мүдделерін қорғау жөніндегі қызметтi жүзеге асыру үшiн:</w:t>
      </w:r>
    </w:p>
    <w:bookmarkEnd w:id="132"/>
    <w:bookmarkStart w:name="z161" w:id="133"/>
    <w:p>
      <w:pPr>
        <w:spacing w:after="0"/>
        <w:ind w:left="0"/>
        <w:jc w:val="both"/>
      </w:pPr>
      <w:r>
        <w:rPr>
          <w:rFonts w:ascii="Times New Roman"/>
          <w:b w:val="false"/>
          <w:i w:val="false"/>
          <w:color w:val="000000"/>
          <w:sz w:val="28"/>
        </w:rPr>
        <w:t>
      1) депозиттерге мiндеттi кепiлдiк берудi жүзеге асыратын ұйымның жарғылық капиталы мөлшерінің жетпіс пайызы шегiнде оның шығыстары;</w:t>
      </w:r>
    </w:p>
    <w:bookmarkEnd w:id="133"/>
    <w:bookmarkStart w:name="z162" w:id="134"/>
    <w:p>
      <w:pPr>
        <w:spacing w:after="0"/>
        <w:ind w:left="0"/>
        <w:jc w:val="both"/>
      </w:pPr>
      <w:r>
        <w:rPr>
          <w:rFonts w:ascii="Times New Roman"/>
          <w:b w:val="false"/>
          <w:i w:val="false"/>
          <w:color w:val="000000"/>
          <w:sz w:val="28"/>
        </w:rPr>
        <w:t xml:space="preserve">
      2) қатысушы банктердiң жарналары; </w:t>
      </w:r>
    </w:p>
    <w:bookmarkEnd w:id="134"/>
    <w:bookmarkStart w:name="z163" w:id="135"/>
    <w:p>
      <w:pPr>
        <w:spacing w:after="0"/>
        <w:ind w:left="0"/>
        <w:jc w:val="both"/>
      </w:pPr>
      <w:r>
        <w:rPr>
          <w:rFonts w:ascii="Times New Roman"/>
          <w:b w:val="false"/>
          <w:i w:val="false"/>
          <w:color w:val="000000"/>
          <w:sz w:val="28"/>
        </w:rPr>
        <w:t xml:space="preserve">
      3) қосылу шарты бойынша мiндеттемелердi орындамағаны немесе тиiсiнше орындамағаны үшiн қатысушы банктерге қолданылған тұрақсыздық төлемi; </w:t>
      </w:r>
    </w:p>
    <w:bookmarkEnd w:id="135"/>
    <w:bookmarkStart w:name="z164" w:id="136"/>
    <w:p>
      <w:pPr>
        <w:spacing w:after="0"/>
        <w:ind w:left="0"/>
        <w:jc w:val="both"/>
      </w:pPr>
      <w:r>
        <w:rPr>
          <w:rFonts w:ascii="Times New Roman"/>
          <w:b w:val="false"/>
          <w:i w:val="false"/>
          <w:color w:val="000000"/>
          <w:sz w:val="28"/>
        </w:rPr>
        <w:t>
      4) мәжбүрлеп таратылатын қатысушы банктің (қызметі мәжбүрлеп тоқтатылатын Қазақстан Республикасы бейрезидент-банкі филиалының) депозиттерге міндетті кепілдік беруді жүзеге асыратын ұйымның төленген (төленетін) кепілді өтемнің сомалары жөніндегі талаптарын қанағаттандыру тәртібімен алынған ақша;</w:t>
      </w:r>
    </w:p>
    <w:bookmarkEnd w:id="136"/>
    <w:bookmarkStart w:name="z165" w:id="137"/>
    <w:p>
      <w:pPr>
        <w:spacing w:after="0"/>
        <w:ind w:left="0"/>
        <w:jc w:val="both"/>
      </w:pPr>
      <w:r>
        <w:rPr>
          <w:rFonts w:ascii="Times New Roman"/>
          <w:b w:val="false"/>
          <w:i w:val="false"/>
          <w:color w:val="000000"/>
          <w:sz w:val="28"/>
        </w:rPr>
        <w:t>
      5) депозиттерге мiндеттi кепiлдiк берудi жүзеге асыратын ұйымның арнайы резервінің активтерiн орналастырудан түскен кiрiс;</w:t>
      </w:r>
    </w:p>
    <w:bookmarkEnd w:id="137"/>
    <w:bookmarkStart w:name="z166" w:id="138"/>
    <w:p>
      <w:pPr>
        <w:spacing w:after="0"/>
        <w:ind w:left="0"/>
        <w:jc w:val="both"/>
      </w:pPr>
      <w:r>
        <w:rPr>
          <w:rFonts w:ascii="Times New Roman"/>
          <w:b w:val="false"/>
          <w:i w:val="false"/>
          <w:color w:val="000000"/>
          <w:sz w:val="28"/>
        </w:rPr>
        <w:t>
      6) депозиттерге мiндеттi кепiлдiк берудi жүзеге асыратын ұйымның жарғысында көзделген тәртiппен оның шығыстар мен аударымдар сомасына азайтылған меншікті активтерін орналастырудан түскен кiрiс;</w:t>
      </w:r>
    </w:p>
    <w:bookmarkEnd w:id="138"/>
    <w:bookmarkStart w:name="z167" w:id="139"/>
    <w:p>
      <w:pPr>
        <w:spacing w:after="0"/>
        <w:ind w:left="0"/>
        <w:jc w:val="both"/>
      </w:pPr>
      <w:r>
        <w:rPr>
          <w:rFonts w:ascii="Times New Roman"/>
          <w:b w:val="false"/>
          <w:i w:val="false"/>
          <w:color w:val="000000"/>
          <w:sz w:val="28"/>
        </w:rPr>
        <w:t>
      7) уәкілетті органның қатысушы банкті барлық банк операцияларын жүргізуге арналған лицензиясынан айыру туралы шешімінің күші жойылған жағдайда одан алынған, депозиттерге мiндеттi кепiлдiк берудi жүзеге асыратын ұйым төлеген кепілдік берілген өтем сомасы мөлшеріндегі ақша;</w:t>
      </w:r>
    </w:p>
    <w:bookmarkEnd w:id="139"/>
    <w:bookmarkStart w:name="z177" w:id="140"/>
    <w:p>
      <w:pPr>
        <w:spacing w:after="0"/>
        <w:ind w:left="0"/>
        <w:jc w:val="both"/>
      </w:pPr>
      <w:r>
        <w:rPr>
          <w:rFonts w:ascii="Times New Roman"/>
          <w:b w:val="false"/>
          <w:i w:val="false"/>
          <w:color w:val="000000"/>
          <w:sz w:val="28"/>
        </w:rPr>
        <w:t>
      8) кепілді өтемнің талап етілмеген сомасы Қазақстан Республикасының зейнетақымен қамсыздандыру туралы заңнамасында көзделген тәртіппен депозитордың атына ашылған, ерікті зейнетақы жарналарын есепке алуға арналған жеке зейнетақы шотынан қайтарылған жағдайда, осы Заңның 21-1-бабының 5-тармағына сәйкес бірыңғай жинақтаушы зейнетақы қорынан алынған ақша шегінде және есебінен арнайы резерв қалыптастырады.</w:t>
      </w:r>
    </w:p>
    <w:bookmarkEnd w:id="140"/>
    <w:bookmarkStart w:name="z168" w:id="141"/>
    <w:p>
      <w:pPr>
        <w:spacing w:after="0"/>
        <w:ind w:left="0"/>
        <w:jc w:val="both"/>
      </w:pPr>
      <w:r>
        <w:rPr>
          <w:rFonts w:ascii="Times New Roman"/>
          <w:b w:val="false"/>
          <w:i w:val="false"/>
          <w:color w:val="000000"/>
          <w:sz w:val="28"/>
        </w:rPr>
        <w:t>
      2. Депозиттерге мiндеттi кепiлдiк берудi жүзеге асыратын ұйымның арнаулы резервiнiң нысаналы мөлшерi қатысушы банктердегi бүкiл кепiлдiк берiлген депозиттер сомасының бес процентiнен кем болмайды.</w:t>
      </w:r>
    </w:p>
    <w:bookmarkEnd w:id="141"/>
    <w:bookmarkStart w:name="z169" w:id="142"/>
    <w:p>
      <w:pPr>
        <w:spacing w:after="0"/>
        <w:ind w:left="0"/>
        <w:jc w:val="both"/>
      </w:pPr>
      <w:r>
        <w:rPr>
          <w:rFonts w:ascii="Times New Roman"/>
          <w:b w:val="false"/>
          <w:i w:val="false"/>
          <w:color w:val="000000"/>
          <w:sz w:val="28"/>
        </w:rPr>
        <w:t>
      3. Депозиттерге міндетті кепілдік беруді жүзеге асыратын ұйымның арнайы резерві:</w:t>
      </w:r>
    </w:p>
    <w:bookmarkEnd w:id="142"/>
    <w:p>
      <w:pPr>
        <w:spacing w:after="0"/>
        <w:ind w:left="0"/>
        <w:jc w:val="both"/>
      </w:pPr>
      <w:r>
        <w:rPr>
          <w:rFonts w:ascii="Times New Roman"/>
          <w:b w:val="false"/>
          <w:i w:val="false"/>
          <w:color w:val="000000"/>
          <w:sz w:val="28"/>
        </w:rPr>
        <w:t>
      кепілді өтемді төлеу;</w:t>
      </w:r>
    </w:p>
    <w:p>
      <w:pPr>
        <w:spacing w:after="0"/>
        <w:ind w:left="0"/>
        <w:jc w:val="both"/>
      </w:pPr>
      <w:r>
        <w:rPr>
          <w:rFonts w:ascii="Times New Roman"/>
          <w:b w:val="false"/>
          <w:i w:val="false"/>
          <w:color w:val="000000"/>
          <w:sz w:val="28"/>
        </w:rPr>
        <w:t>
      банк мүлкінің мөлшері мен басқа банкке (банктерге) берілетін кепілдік берілетін депозиттер бойынша міндеттемелердің мөлшері арасындағы айырманың орнын толтыру;</w:t>
      </w:r>
    </w:p>
    <w:p>
      <w:pPr>
        <w:spacing w:after="0"/>
        <w:ind w:left="0"/>
        <w:jc w:val="both"/>
      </w:pPr>
      <w:r>
        <w:rPr>
          <w:rFonts w:ascii="Times New Roman"/>
          <w:b w:val="false"/>
          <w:i w:val="false"/>
          <w:color w:val="000000"/>
          <w:sz w:val="28"/>
        </w:rPr>
        <w:t>
      депозиттерге міндетті кепілдік беруді жүзеге асыратын ұйыммен жасалған кепілді өтемді төлеу туралы келісімде айқындалған шарттарда және тәртіппен депозиторларға кепілді өтемді төлеу жөніндегі рәсімдерді орындауға байланысты шығыстарды банк-агентке өтеу;</w:t>
      </w:r>
    </w:p>
    <w:p>
      <w:pPr>
        <w:spacing w:after="0"/>
        <w:ind w:left="0"/>
        <w:jc w:val="both"/>
      </w:pPr>
      <w:r>
        <w:rPr>
          <w:rFonts w:ascii="Times New Roman"/>
          <w:b w:val="false"/>
          <w:i w:val="false"/>
          <w:color w:val="000000"/>
          <w:sz w:val="28"/>
        </w:rPr>
        <w:t>
      осы Заңның 21-1-бабының 5-тармағына сәйкес кепілді өтемнің талап етілмеген сомасының жетіспейтін бөлігінің орнын толтыру үшін пайдаланылуы мүмкін.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22-бапқа өзгерістер енгізілді - ҚР 05.12.2013 </w:t>
      </w:r>
      <w:r>
        <w:rPr>
          <w:rFonts w:ascii="Times New Roman"/>
          <w:b w:val="false"/>
          <w:i w:val="false"/>
          <w:color w:val="000000"/>
          <w:sz w:val="28"/>
        </w:rPr>
        <w:t>№ 152-V</w:t>
      </w:r>
      <w:r>
        <w:rPr>
          <w:rFonts w:ascii="Times New Roman"/>
          <w:b w:val="false"/>
          <w:i w:val="false"/>
          <w:color w:val="ff0000"/>
          <w:sz w:val="28"/>
        </w:rPr>
        <w:t xml:space="preserve"> (01.01.2014 бастап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23-бап. Депозиттерге мiндеттi кепiлдiк берудi жүзеге асыратын ұйымның қарыз алуы </w:t>
      </w:r>
    </w:p>
    <w:p>
      <w:pPr>
        <w:spacing w:after="0"/>
        <w:ind w:left="0"/>
        <w:jc w:val="both"/>
      </w:pPr>
      <w:r>
        <w:rPr>
          <w:rFonts w:ascii="Times New Roman"/>
          <w:b w:val="false"/>
          <w:i w:val="false"/>
          <w:color w:val="000000"/>
          <w:sz w:val="28"/>
        </w:rPr>
        <w:t xml:space="preserve">
      Депозиттерге мiндеттi кепiлдiк берудi жүзеге асыратын ұйымның арнайы резервiнiң қаражаты депозиторларға кепiлдiк берiлген өтем төлеуге жеткiлiксiз болса және жетiспейтiн соманы қатысушы банктердiң қосымша жарналары есебiнен жабу мүмкiн болмаған жағдайда, депозиттерге мiндеттi кепiлдiк берудi жүзеге асыратын ұйым Қазақстан Республикасының Ұлттық Банкінен жетiспейтiн ақша сомасында қарыз алуға құқылы. </w:t>
      </w:r>
    </w:p>
    <w:p>
      <w:pPr>
        <w:spacing w:after="0"/>
        <w:ind w:left="0"/>
        <w:jc w:val="both"/>
      </w:pPr>
      <w:r>
        <w:rPr>
          <w:rFonts w:ascii="Times New Roman"/>
          <w:b w:val="false"/>
          <w:i w:val="false"/>
          <w:color w:val="000000"/>
          <w:sz w:val="28"/>
        </w:rPr>
        <w:t>
      Депозиторларға кепiлдiк берiлген өтемді төлеуді бастау уәкiлеттi органмен және Қазақстан Республикасының Ұлттық Банкімен келiсу бойынша қарыз алу үшiн қажеттi, бiрақ қатысушы банк барлық банк операцияларын жүргізуге арналған лицензиясынан айырылған күннен бастап қырық бес жұмыс күнінен аспайтын мерзiмге кейінге қалдырылады.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23-бапқа өзгерістер енгізілді - ҚР 2012.07.05 </w:t>
      </w:r>
      <w:r>
        <w:rPr>
          <w:rFonts w:ascii="Times New Roman"/>
          <w:b w:val="false"/>
          <w:i w:val="false"/>
          <w:color w:val="000000"/>
          <w:sz w:val="28"/>
        </w:rPr>
        <w:t>№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bookmarkStart w:name="z31" w:id="143"/>
    <w:p>
      <w:pPr>
        <w:spacing w:after="0"/>
        <w:ind w:left="0"/>
        <w:jc w:val="left"/>
      </w:pPr>
      <w:r>
        <w:rPr>
          <w:rFonts w:ascii="Times New Roman"/>
          <w:b/>
          <w:i w:val="false"/>
          <w:color w:val="000000"/>
        </w:rPr>
        <w:t xml:space="preserve">  7-тарау. ҚОРЫТЫНДЫ ЕРЕЖЕЛЕР</w:t>
      </w:r>
    </w:p>
    <w:bookmarkEnd w:id="143"/>
    <w:p>
      <w:pPr>
        <w:spacing w:after="0"/>
        <w:ind w:left="0"/>
        <w:jc w:val="both"/>
      </w:pPr>
      <w:r>
        <w:rPr>
          <w:rFonts w:ascii="Times New Roman"/>
          <w:b/>
          <w:i w:val="false"/>
          <w:color w:val="000000"/>
          <w:sz w:val="28"/>
        </w:rPr>
        <w:t xml:space="preserve">24-бап. Дауларды қарау тәртiбi </w:t>
      </w:r>
    </w:p>
    <w:p>
      <w:pPr>
        <w:spacing w:after="0"/>
        <w:ind w:left="0"/>
        <w:jc w:val="both"/>
      </w:pPr>
      <w:r>
        <w:rPr>
          <w:rFonts w:ascii="Times New Roman"/>
          <w:b w:val="false"/>
          <w:i w:val="false"/>
          <w:color w:val="000000"/>
          <w:sz w:val="28"/>
        </w:rPr>
        <w:t xml:space="preserve">
      Депозиттерге мiндеттi кепiлдiк беру жөнiндегi қарым-қатынастардан туындайтын даулар Қазақстан Республикасының заңнамасында белгiленген тәртiппен қаралады. </w:t>
      </w:r>
    </w:p>
    <w:p>
      <w:pPr>
        <w:spacing w:after="0"/>
        <w:ind w:left="0"/>
        <w:jc w:val="both"/>
      </w:pPr>
      <w:r>
        <w:rPr>
          <w:rFonts w:ascii="Times New Roman"/>
          <w:b/>
          <w:i w:val="false"/>
          <w:color w:val="000000"/>
          <w:sz w:val="28"/>
        </w:rPr>
        <w:t xml:space="preserve">25-бап. Осы Заңды қолданысқа енгiзу тәртiбi </w:t>
      </w:r>
    </w:p>
    <w:p>
      <w:pPr>
        <w:spacing w:after="0"/>
        <w:ind w:left="0"/>
        <w:jc w:val="both"/>
      </w:pPr>
      <w:r>
        <w:rPr>
          <w:rFonts w:ascii="Times New Roman"/>
          <w:b w:val="false"/>
          <w:i w:val="false"/>
          <w:color w:val="000000"/>
          <w:sz w:val="28"/>
        </w:rPr>
        <w:t xml:space="preserve">
      1. Осы Заң 2007 жылғы 1 қаңтардан бастап қолданысқа енгiзiледi және Заң қолданысқа енгiзiлгенге дейiн банктер жеке тұлғалармен жасасқан банктiк шот және (немесе) банктiк салым шарттарынан туындайтын қарым-қатынастарға қолданылады. </w:t>
      </w:r>
    </w:p>
    <w:p>
      <w:pPr>
        <w:spacing w:after="0"/>
        <w:ind w:left="0"/>
        <w:jc w:val="both"/>
      </w:pPr>
      <w:r>
        <w:rPr>
          <w:rFonts w:ascii="Times New Roman"/>
          <w:b w:val="false"/>
          <w:i w:val="false"/>
          <w:color w:val="000000"/>
          <w:sz w:val="28"/>
        </w:rPr>
        <w:t xml:space="preserve">
      2. Осы Заң қолданысқа енгiзiлген кезде депозиттерге мiндеттi кепiлдiк беру жүйесiнiң қатысушылары болған банктер осы Заң қолданысқа енгiзiлген күннен бастап үш ай iшiнде депозиттерге мiндеттi кепiлдiк берудi жүзеге асыратын ұйыммен осы Заңда белгiленген тәртiппен қосылу шартын жасасуға мiндеттi. </w:t>
      </w:r>
    </w:p>
    <w:p>
      <w:pPr>
        <w:spacing w:after="0"/>
        <w:ind w:left="0"/>
        <w:jc w:val="both"/>
      </w:pPr>
      <w:r>
        <w:rPr>
          <w:rFonts w:ascii="Times New Roman"/>
          <w:b w:val="false"/>
          <w:i w:val="false"/>
          <w:color w:val="000000"/>
          <w:sz w:val="28"/>
        </w:rPr>
        <w:t xml:space="preserve">
      3. Депозиттерге мiндеттi кепiлдiк берудi жүзеге асыратын ұйым осы Заң қолданысқа енгiзiлгенге дейiн қатысушы банктермен жасасқан мiндеттi күнтiзбелiк, қосымша және төтенше жарналарды төлеу, жеке тұлғалардың тартылған депозиттерi бойынша сыйақының ең жоғары ставкалары және банктiң депозит саясаты жөнiндегi мәлiметтердi ұсыну туралы шарттар қатысушы банкпен осы Заңда белгiленген тәртiппен қосылу шартын жасасқан кезге дейiн қолданылады. </w:t>
      </w:r>
    </w:p>
    <w:tbl>
      <w:tblPr>
        <w:tblW w:w="0" w:type="auto"/>
        <w:tblCellSpacing w:w="0" w:type="auto"/>
        <w:tblBorders>
          <w:top w:val="none"/>
          <w:left w:val="none"/>
          <w:bottom w:val="none"/>
          <w:right w:val="none"/>
          <w:insideH w:val="none"/>
          <w:insideV w:val="none"/>
        </w:tblBorders>
        <w:tblLayout w:type="fixed"/>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p>
          <w:p>
            <w:pPr>
              <w:spacing w:after="20"/>
              <w:ind w:left="20"/>
              <w:jc w:val="both"/>
            </w:pPr>
          </w:p>
          <w:p>
            <w:pPr>
              <w:spacing w:after="20"/>
              <w:ind w:left="20"/>
              <w:jc w:val="both"/>
            </w:pPr>
            <w:r>
              <w:rPr>
                <w:rFonts w:ascii="Times New Roman"/>
                <w:b w:val="false"/>
                <w:i/>
                <w:color w:val="000000"/>
                <w:sz w:val="20"/>
              </w:rPr>
              <w:t>Президентi</w:t>
            </w:r>
            <w:r>
              <w:rPr>
                <w:rFonts w:ascii="Times New Roman"/>
                <w:b w:val="false"/>
                <w:i w:val="false"/>
                <w:color w:val="000000"/>
                <w:sz w:val="20"/>
              </w:rPr>
              <w:t>
</w:t>
            </w:r>
          </w:p>
        </w:tc>
      </w:tr>
    </w:tbl>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