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d036880" w14:textId="d036880">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Сақтандыру қызметі туралы</w:t>
      </w:r>
    </w:p>
    <w:p>
      <w:pPr>
        <w:spacing w:after="0"/>
        <w:ind w:left="0"/>
        <w:jc w:val="both"/>
      </w:pPr>
      <w:r>
        <w:rPr>
          <w:rFonts w:ascii="Times New Roman"/>
          <w:b w:val="false"/>
          <w:i w:val="false"/>
          <w:color w:val="000000"/>
          <w:sz w:val="28"/>
        </w:rPr>
        <w:t>Қазақстан Республикасының 2000 жылғы 18 желтоқсандағы N 126 Заңы.</w:t>
      </w:r>
    </w:p>
    <w:p>
      <w:pPr>
        <w:spacing w:after="0"/>
        <w:ind w:left="0"/>
        <w:jc w:val="both"/>
      </w:pPr>
      <w:r>
        <w:rPr>
          <w:rFonts w:ascii="Times New Roman"/>
          <w:b w:val="false"/>
          <w:i w:val="false"/>
          <w:color w:val="000000"/>
          <w:sz w:val="28"/>
        </w:rPr>
        <w:t>МАЗМҰНЫ</w:t>
      </w:r>
    </w:p>
    <w:bookmarkStart w:name="z940" w:id="0"/>
    <w:p>
      <w:pPr>
        <w:spacing w:after="0"/>
        <w:ind w:left="0"/>
        <w:jc w:val="left"/>
      </w:pPr>
      <w:r>
        <w:rPr>
          <w:rFonts w:ascii="Times New Roman"/>
          <w:b/>
          <w:i w:val="false"/>
          <w:color w:val="000000"/>
        </w:rPr>
        <w:t xml:space="preserve"> 1-тарау. ЖАЛПЫ ЕРЕЖЕЛЕР</w:t>
      </w:r>
    </w:p>
    <w:bookmarkEnd w:id="0"/>
    <w:p>
      <w:pPr>
        <w:spacing w:after="0"/>
        <w:ind w:left="0"/>
        <w:jc w:val="both"/>
      </w:pPr>
      <w:r>
        <w:rPr>
          <w:rFonts w:ascii="Times New Roman"/>
          <w:b w:val="false"/>
          <w:i w:val="false"/>
          <w:color w:val="ff0000"/>
          <w:sz w:val="28"/>
        </w:rPr>
        <w:t xml:space="preserve">
      Ескерту. Мәтiндегi "уәкiлеттi мемлекеттiк органның", "уәкiлеттi мемлекеттiк органға", "уәкiлеттi мемлекеттiк орган" деген сөздер тиiсiнше "уәкiлеттi органның", "уәкiлеттi органға", "уәкiлеттi орган" деген сөздермен ауыстырылды - ҚР 2003.07.10 </w:t>
      </w:r>
      <w:r>
        <w:rPr>
          <w:rFonts w:ascii="Times New Roman"/>
          <w:b w:val="false"/>
          <w:i w:val="false"/>
          <w:color w:val="ff0000"/>
          <w:sz w:val="28"/>
        </w:rPr>
        <w:t>№ 483</w:t>
      </w:r>
      <w:r>
        <w:rPr>
          <w:rFonts w:ascii="Times New Roman"/>
          <w:b w:val="false"/>
          <w:i w:val="false"/>
          <w:color w:val="ff0000"/>
          <w:sz w:val="28"/>
        </w:rPr>
        <w:t xml:space="preserve"> Заңымен.</w:t>
      </w:r>
    </w:p>
    <w:bookmarkStart w:name="z2" w:id="1"/>
    <w:p>
      <w:pPr>
        <w:spacing w:after="0"/>
        <w:ind w:left="0"/>
        <w:jc w:val="left"/>
      </w:pPr>
      <w:r>
        <w:rPr>
          <w:rFonts w:ascii="Times New Roman"/>
          <w:b/>
          <w:i w:val="false"/>
          <w:color w:val="000000"/>
        </w:rPr>
        <w:t xml:space="preserve"> 1-бап. Қазақстан Республикасының сақтандыру iсi және сақтандыру қызметі туралы заңнамасы</w:t>
      </w:r>
    </w:p>
    <w:bookmarkEnd w:id="1"/>
    <w:p>
      <w:pPr>
        <w:spacing w:after="0"/>
        <w:ind w:left="0"/>
        <w:jc w:val="both"/>
      </w:pPr>
      <w:r>
        <w:rPr>
          <w:rFonts w:ascii="Times New Roman"/>
          <w:b w:val="false"/>
          <w:i w:val="false"/>
          <w:color w:val="ff0000"/>
          <w:sz w:val="28"/>
        </w:rPr>
        <w:t xml:space="preserve">
      Ескерту. Тақырыпқа өзгерту енгізілді - ҚР 2009.12.30 </w:t>
      </w:r>
      <w:r>
        <w:rPr>
          <w:rFonts w:ascii="Times New Roman"/>
          <w:b w:val="false"/>
          <w:i w:val="false"/>
          <w:color w:val="ff0000"/>
          <w:sz w:val="28"/>
        </w:rPr>
        <w:t>№ 234-IV</w:t>
      </w:r>
      <w:r>
        <w:rPr>
          <w:rFonts w:ascii="Times New Roman"/>
          <w:b w:val="false"/>
          <w:i w:val="false"/>
          <w:color w:val="ff0000"/>
          <w:sz w:val="28"/>
        </w:rPr>
        <w:t xml:space="preserve"> (қолданысқа енгізілу тәртібін </w:t>
      </w:r>
      <w:r>
        <w:rPr>
          <w:rFonts w:ascii="Times New Roman"/>
          <w:b w:val="false"/>
          <w:i w:val="false"/>
          <w:color w:val="ff0000"/>
          <w:sz w:val="28"/>
        </w:rPr>
        <w:t>2-б</w:t>
      </w:r>
      <w:r>
        <w:rPr>
          <w:rFonts w:ascii="Times New Roman"/>
          <w:b w:val="false"/>
          <w:i w:val="false"/>
          <w:color w:val="ff0000"/>
          <w:sz w:val="28"/>
        </w:rPr>
        <w:t xml:space="preserve">. қараңыз) Заңымен. </w:t>
      </w:r>
    </w:p>
    <w:p>
      <w:pPr>
        <w:spacing w:after="0"/>
        <w:ind w:left="0"/>
        <w:jc w:val="both"/>
      </w:pPr>
      <w:r>
        <w:rPr>
          <w:rFonts w:ascii="Times New Roman"/>
          <w:b w:val="false"/>
          <w:i w:val="false"/>
          <w:color w:val="000000"/>
          <w:sz w:val="28"/>
        </w:rPr>
        <w:t>
      1. Қазақстан Республикасының сақтандыру iсi және сақтандыру қызметі туралы заңнамасы Қазақстан Республикасының Конституциясына негізделедi және Қазақстан Республикасының Азаматтық кодексінен, осы Заң мен Қазақстан Республикасының өзге де нормативтік құқықтық актілерінен тұрады.</w:t>
      </w:r>
    </w:p>
    <w:bookmarkStart w:name="z107" w:id="2"/>
    <w:p>
      <w:pPr>
        <w:spacing w:after="0"/>
        <w:ind w:left="0"/>
        <w:jc w:val="both"/>
      </w:pPr>
      <w:r>
        <w:rPr>
          <w:rFonts w:ascii="Times New Roman"/>
          <w:b w:val="false"/>
          <w:i w:val="false"/>
          <w:color w:val="000000"/>
          <w:sz w:val="28"/>
        </w:rPr>
        <w:t>
      2. Осы Заңмен тікелей реттелген қатынастарды қоспағанда, сақтандырудан туындайтын және Қазақстан Республикасының өзге де заңнамалық актілерінің қолданылатын аясына жататын қатынастар осы актілермен реттеледі.</w:t>
      </w:r>
    </w:p>
    <w:bookmarkEnd w:id="2"/>
    <w:bookmarkStart w:name="z812" w:id="3"/>
    <w:p>
      <w:pPr>
        <w:spacing w:after="0"/>
        <w:ind w:left="0"/>
        <w:jc w:val="both"/>
      </w:pPr>
      <w:r>
        <w:rPr>
          <w:rFonts w:ascii="Times New Roman"/>
          <w:b w:val="false"/>
          <w:i w:val="false"/>
          <w:color w:val="000000"/>
          <w:sz w:val="28"/>
        </w:rPr>
        <w:t>
      2-1. Осы Заң міндетті әлеуметтік медициналық сақтандыруға, міндетті әлеуметтік сақтандыруға байланысты қатынастарды реттемейді.</w:t>
      </w:r>
    </w:p>
    <w:bookmarkEnd w:id="3"/>
    <w:bookmarkStart w:name="z108" w:id="4"/>
    <w:p>
      <w:pPr>
        <w:spacing w:after="0"/>
        <w:ind w:left="0"/>
        <w:jc w:val="both"/>
      </w:pPr>
      <w:r>
        <w:rPr>
          <w:rFonts w:ascii="Times New Roman"/>
          <w:b w:val="false"/>
          <w:i w:val="false"/>
          <w:color w:val="000000"/>
          <w:sz w:val="28"/>
        </w:rPr>
        <w:t xml:space="preserve">
      3. Егер Қазақстан Республикасы ратификациялаған халықаралық шартта осы Заңдағыдан өзгеше ережелер белгіленсе, онда халықаралық шарттың ережелері қолданылады. </w:t>
      </w:r>
    </w:p>
    <w:bookmarkEnd w:id="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1-бапқа өзгерту енгізілді - ҚР 2006.02.20 </w:t>
      </w:r>
      <w:r>
        <w:rPr>
          <w:rFonts w:ascii="Times New Roman"/>
          <w:b w:val="false"/>
          <w:i w:val="false"/>
          <w:color w:val="000000"/>
          <w:sz w:val="28"/>
        </w:rPr>
        <w:t>№ 128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2009.12.30 </w:t>
      </w:r>
      <w:r>
        <w:rPr>
          <w:rFonts w:ascii="Times New Roman"/>
          <w:b w:val="false"/>
          <w:i w:val="false"/>
          <w:color w:val="000000"/>
          <w:sz w:val="28"/>
        </w:rPr>
        <w:t>№ 234-IV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қараңыз); 16.11.2015</w:t>
      </w:r>
      <w:r>
        <w:rPr>
          <w:rFonts w:ascii="Times New Roman"/>
          <w:b w:val="false"/>
          <w:i w:val="false"/>
          <w:color w:val="000000"/>
          <w:sz w:val="28"/>
        </w:rPr>
        <w:t xml:space="preserve"> № 406-V</w:t>
      </w:r>
      <w:r>
        <w:rPr>
          <w:rFonts w:ascii="Times New Roman"/>
          <w:b w:val="false"/>
          <w:i w:val="false"/>
          <w:color w:val="ff0000"/>
          <w:sz w:val="28"/>
        </w:rPr>
        <w:t xml:space="preserve"> (01.01.2016 бастап қолданысқа енгізіледі); 26.12.2019 </w:t>
      </w:r>
      <w:r>
        <w:rPr>
          <w:rFonts w:ascii="Times New Roman"/>
          <w:b w:val="false"/>
          <w:i w:val="false"/>
          <w:color w:val="000000"/>
          <w:sz w:val="28"/>
        </w:rPr>
        <w:t>№ 287-VІ</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bookmarkStart w:name="z3" w:id="5"/>
    <w:p>
      <w:pPr>
        <w:spacing w:after="0"/>
        <w:ind w:left="0"/>
        <w:jc w:val="left"/>
      </w:pPr>
      <w:r>
        <w:rPr>
          <w:rFonts w:ascii="Times New Roman"/>
          <w:b/>
          <w:i w:val="false"/>
          <w:color w:val="000000"/>
        </w:rPr>
        <w:t xml:space="preserve"> 2-бап. Осы Заңмен реттелетін қатынастар </w:t>
      </w:r>
    </w:p>
    <w:bookmarkEnd w:id="5"/>
    <w:bookmarkStart w:name="z823" w:id="6"/>
    <w:p>
      <w:pPr>
        <w:spacing w:after="0"/>
        <w:ind w:left="0"/>
        <w:jc w:val="both"/>
      </w:pPr>
      <w:r>
        <w:rPr>
          <w:rFonts w:ascii="Times New Roman"/>
          <w:b w:val="false"/>
          <w:i w:val="false"/>
          <w:color w:val="000000"/>
          <w:sz w:val="28"/>
        </w:rPr>
        <w:t>
      1. Осы Заң кәсіпкерлік қызмет түрі ретінде сақтандыруды жүзеге асыру жөніндегі негізгі ережелерді, сақтандыру (қайта сақтандыру) ұйымдарын, сақтандыру брокерлерін құру, олардың қызметін лицензиялау, реттеу, тоқтату ерекшеліктерін, Қазақстан Республикасының бейрезидент-сақтандыру (қайта сақтандыру) ұйымдарының филиалдарын, Қазақстан Республикасының бейрезидент-сақтандыру брокерлерінің филиалдарын ашу, олардың қызметін лицензиялау, реттеу, тоқтату ерекшеліктерін, өзге де жеке және заңды тұлғалардың сақтандыру нарығында қызмет ету шарттарын, сақтандыру нарығын мемлекеттік реттеу міндеттерін және сақтандыру қызметін бақылау мен қадағалауды қамтамасыз ету қағидаттарын айқындайды.</w:t>
      </w:r>
    </w:p>
    <w:bookmarkEnd w:id="6"/>
    <w:bookmarkStart w:name="z830" w:id="7"/>
    <w:p>
      <w:pPr>
        <w:spacing w:after="0"/>
        <w:ind w:left="0"/>
        <w:jc w:val="both"/>
      </w:pPr>
      <w:r>
        <w:rPr>
          <w:rFonts w:ascii="Times New Roman"/>
          <w:b w:val="false"/>
          <w:i w:val="false"/>
          <w:color w:val="000000"/>
          <w:sz w:val="28"/>
        </w:rPr>
        <w:t>
      2. Қаржы нарығы мен қаржы ұйымдарын реттеу, бақылау және қадағалау жөніндегі уәкілетті органның (бұдан әрi – уәкiлеттi орган) және Қазақстан Республикасы Ұлттық Банкiнiң (бұдан әрі – Ұлттық Банк) осы Заңға сәйкес қабылданатын нормативтік құқықтық актілерi сақтандыру нарығының барлық қатысушылары үшін мiндеттi болады.</w:t>
      </w:r>
    </w:p>
    <w:bookmarkEnd w:id="7"/>
    <w:bookmarkStart w:name="z1657" w:id="8"/>
    <w:p>
      <w:pPr>
        <w:spacing w:after="0"/>
        <w:ind w:left="0"/>
        <w:jc w:val="both"/>
      </w:pPr>
      <w:r>
        <w:rPr>
          <w:rFonts w:ascii="Times New Roman"/>
          <w:b w:val="false"/>
          <w:i w:val="false"/>
          <w:color w:val="000000"/>
          <w:sz w:val="28"/>
        </w:rPr>
        <w:t>
      3. "Қаржы нарығы мен қаржы ұйымдарын мемлекеттік реттеу, бақылау және қадағалау туралы" Қазақстан Республикасының Заңына сәйкес енгізілген ерекше реттеу режимі шеңберінде қызметін жүзеге асыратын сақтандыру (қайта сақтандыру) ұйымдарына, сақтандыру брокерлеріне және өзге де заңды тұлғаларға осы Заңның және уәкілетті органның, Ұлттық Банктің осы Заңға сәйкес қабылданатын нормативтік құқықтық актілерінің нормалары ерекше реттеу режимінің шарттарында көзделген шекте қолданылады.</w:t>
      </w:r>
    </w:p>
    <w:bookmarkEnd w:id="8"/>
    <w:bookmarkStart w:name="z1652" w:id="9"/>
    <w:p>
      <w:pPr>
        <w:spacing w:after="0"/>
        <w:ind w:left="0"/>
        <w:jc w:val="both"/>
      </w:pPr>
      <w:r>
        <w:rPr>
          <w:rFonts w:ascii="Times New Roman"/>
          <w:b w:val="false"/>
          <w:i w:val="false"/>
          <w:color w:val="000000"/>
          <w:sz w:val="28"/>
        </w:rPr>
        <w:t>
      4. Осы Заңның сақтандыру (қайта сақтандыру) ұйымдарына, сақтандыру брокерлеріне қатысты қолданылатын ережелері (</w:t>
      </w:r>
      <w:r>
        <w:rPr>
          <w:rFonts w:ascii="Times New Roman"/>
          <w:b w:val="false"/>
          <w:i w:val="false"/>
          <w:color w:val="000000"/>
          <w:sz w:val="28"/>
        </w:rPr>
        <w:t>10-1</w:t>
      </w:r>
      <w:r>
        <w:rPr>
          <w:rFonts w:ascii="Times New Roman"/>
          <w:b w:val="false"/>
          <w:i w:val="false"/>
          <w:color w:val="000000"/>
          <w:sz w:val="28"/>
        </w:rPr>
        <w:t xml:space="preserve">, </w:t>
      </w:r>
      <w:r>
        <w:rPr>
          <w:rFonts w:ascii="Times New Roman"/>
          <w:b w:val="false"/>
          <w:i w:val="false"/>
          <w:color w:val="000000"/>
          <w:sz w:val="28"/>
        </w:rPr>
        <w:t>10-2</w:t>
      </w:r>
      <w:r>
        <w:rPr>
          <w:rFonts w:ascii="Times New Roman"/>
          <w:b w:val="false"/>
          <w:i w:val="false"/>
          <w:color w:val="000000"/>
          <w:sz w:val="28"/>
        </w:rPr>
        <w:t xml:space="preserve">, </w:t>
      </w:r>
      <w:r>
        <w:rPr>
          <w:rFonts w:ascii="Times New Roman"/>
          <w:b w:val="false"/>
          <w:i w:val="false"/>
          <w:color w:val="000000"/>
          <w:sz w:val="28"/>
        </w:rPr>
        <w:t>10-3</w:t>
      </w:r>
      <w:r>
        <w:rPr>
          <w:rFonts w:ascii="Times New Roman"/>
          <w:b w:val="false"/>
          <w:i w:val="false"/>
          <w:color w:val="000000"/>
          <w:sz w:val="28"/>
        </w:rPr>
        <w:t xml:space="preserve">, </w:t>
      </w:r>
      <w:r>
        <w:rPr>
          <w:rFonts w:ascii="Times New Roman"/>
          <w:b w:val="false"/>
          <w:i w:val="false"/>
          <w:color w:val="000000"/>
          <w:sz w:val="28"/>
        </w:rPr>
        <w:t>16-2</w:t>
      </w:r>
      <w:r>
        <w:rPr>
          <w:rFonts w:ascii="Times New Roman"/>
          <w:b w:val="false"/>
          <w:i w:val="false"/>
          <w:color w:val="000000"/>
          <w:sz w:val="28"/>
        </w:rPr>
        <w:t xml:space="preserve">, </w:t>
      </w:r>
      <w:r>
        <w:rPr>
          <w:rFonts w:ascii="Times New Roman"/>
          <w:b w:val="false"/>
          <w:i w:val="false"/>
          <w:color w:val="000000"/>
          <w:sz w:val="28"/>
        </w:rPr>
        <w:t>16-3</w:t>
      </w:r>
      <w:r>
        <w:rPr>
          <w:rFonts w:ascii="Times New Roman"/>
          <w:b w:val="false"/>
          <w:i w:val="false"/>
          <w:color w:val="000000"/>
          <w:sz w:val="28"/>
        </w:rPr>
        <w:t xml:space="preserve">, </w:t>
      </w:r>
      <w:r>
        <w:rPr>
          <w:rFonts w:ascii="Times New Roman"/>
          <w:b w:val="false"/>
          <w:i w:val="false"/>
          <w:color w:val="000000"/>
          <w:sz w:val="28"/>
        </w:rPr>
        <w:t>21</w:t>
      </w:r>
      <w:r>
        <w:rPr>
          <w:rFonts w:ascii="Times New Roman"/>
          <w:b w:val="false"/>
          <w:i w:val="false"/>
          <w:color w:val="000000"/>
          <w:sz w:val="28"/>
        </w:rPr>
        <w:t xml:space="preserve">, </w:t>
      </w:r>
      <w:r>
        <w:rPr>
          <w:rFonts w:ascii="Times New Roman"/>
          <w:b w:val="false"/>
          <w:i w:val="false"/>
          <w:color w:val="000000"/>
          <w:sz w:val="28"/>
        </w:rPr>
        <w:t>24</w:t>
      </w:r>
      <w:r>
        <w:rPr>
          <w:rFonts w:ascii="Times New Roman"/>
          <w:b w:val="false"/>
          <w:i w:val="false"/>
          <w:color w:val="000000"/>
          <w:sz w:val="28"/>
        </w:rPr>
        <w:t xml:space="preserve">, </w:t>
      </w:r>
      <w:r>
        <w:rPr>
          <w:rFonts w:ascii="Times New Roman"/>
          <w:b w:val="false"/>
          <w:i w:val="false"/>
          <w:color w:val="000000"/>
          <w:sz w:val="28"/>
        </w:rPr>
        <w:t>25</w:t>
      </w:r>
      <w:r>
        <w:rPr>
          <w:rFonts w:ascii="Times New Roman"/>
          <w:b w:val="false"/>
          <w:i w:val="false"/>
          <w:color w:val="000000"/>
          <w:sz w:val="28"/>
        </w:rPr>
        <w:t xml:space="preserve">, </w:t>
      </w:r>
      <w:r>
        <w:rPr>
          <w:rFonts w:ascii="Times New Roman"/>
          <w:b w:val="false"/>
          <w:i w:val="false"/>
          <w:color w:val="000000"/>
          <w:sz w:val="28"/>
        </w:rPr>
        <w:t>25-1</w:t>
      </w:r>
      <w:r>
        <w:rPr>
          <w:rFonts w:ascii="Times New Roman"/>
          <w:b w:val="false"/>
          <w:i w:val="false"/>
          <w:color w:val="000000"/>
          <w:sz w:val="28"/>
        </w:rPr>
        <w:t xml:space="preserve">, </w:t>
      </w:r>
      <w:r>
        <w:rPr>
          <w:rFonts w:ascii="Times New Roman"/>
          <w:b w:val="false"/>
          <w:i w:val="false"/>
          <w:color w:val="000000"/>
          <w:sz w:val="28"/>
        </w:rPr>
        <w:t>26</w:t>
      </w:r>
      <w:r>
        <w:rPr>
          <w:rFonts w:ascii="Times New Roman"/>
          <w:b w:val="false"/>
          <w:i w:val="false"/>
          <w:color w:val="000000"/>
          <w:sz w:val="28"/>
        </w:rPr>
        <w:t xml:space="preserve">, </w:t>
      </w:r>
      <w:r>
        <w:rPr>
          <w:rFonts w:ascii="Times New Roman"/>
          <w:b w:val="false"/>
          <w:i w:val="false"/>
          <w:color w:val="000000"/>
          <w:sz w:val="28"/>
        </w:rPr>
        <w:t>26-1</w:t>
      </w:r>
      <w:r>
        <w:rPr>
          <w:rFonts w:ascii="Times New Roman"/>
          <w:b w:val="false"/>
          <w:i w:val="false"/>
          <w:color w:val="000000"/>
          <w:sz w:val="28"/>
        </w:rPr>
        <w:t xml:space="preserve">, </w:t>
      </w:r>
      <w:r>
        <w:rPr>
          <w:rFonts w:ascii="Times New Roman"/>
          <w:b w:val="false"/>
          <w:i w:val="false"/>
          <w:color w:val="000000"/>
          <w:sz w:val="28"/>
        </w:rPr>
        <w:t>27</w:t>
      </w:r>
      <w:r>
        <w:rPr>
          <w:rFonts w:ascii="Times New Roman"/>
          <w:b w:val="false"/>
          <w:i w:val="false"/>
          <w:color w:val="000000"/>
          <w:sz w:val="28"/>
        </w:rPr>
        <w:t xml:space="preserve">, </w:t>
      </w:r>
      <w:r>
        <w:rPr>
          <w:rFonts w:ascii="Times New Roman"/>
          <w:b w:val="false"/>
          <w:i w:val="false"/>
          <w:color w:val="000000"/>
          <w:sz w:val="28"/>
        </w:rPr>
        <w:t>28</w:t>
      </w:r>
      <w:r>
        <w:rPr>
          <w:rFonts w:ascii="Times New Roman"/>
          <w:b w:val="false"/>
          <w:i w:val="false"/>
          <w:color w:val="000000"/>
          <w:sz w:val="28"/>
        </w:rPr>
        <w:t xml:space="preserve">, </w:t>
      </w:r>
      <w:r>
        <w:rPr>
          <w:rFonts w:ascii="Times New Roman"/>
          <w:b w:val="false"/>
          <w:i w:val="false"/>
          <w:color w:val="000000"/>
          <w:sz w:val="28"/>
        </w:rPr>
        <w:t>30</w:t>
      </w:r>
      <w:r>
        <w:rPr>
          <w:rFonts w:ascii="Times New Roman"/>
          <w:b w:val="false"/>
          <w:i w:val="false"/>
          <w:color w:val="000000"/>
          <w:sz w:val="28"/>
        </w:rPr>
        <w:t xml:space="preserve">, </w:t>
      </w:r>
      <w:r>
        <w:rPr>
          <w:rFonts w:ascii="Times New Roman"/>
          <w:b w:val="false"/>
          <w:i w:val="false"/>
          <w:color w:val="000000"/>
          <w:sz w:val="28"/>
        </w:rPr>
        <w:t>31</w:t>
      </w:r>
      <w:r>
        <w:rPr>
          <w:rFonts w:ascii="Times New Roman"/>
          <w:b w:val="false"/>
          <w:i w:val="false"/>
          <w:color w:val="000000"/>
          <w:sz w:val="28"/>
        </w:rPr>
        <w:t xml:space="preserve">, </w:t>
      </w:r>
      <w:r>
        <w:rPr>
          <w:rFonts w:ascii="Times New Roman"/>
          <w:b w:val="false"/>
          <w:i w:val="false"/>
          <w:color w:val="000000"/>
          <w:sz w:val="28"/>
        </w:rPr>
        <w:t>32</w:t>
      </w:r>
      <w:r>
        <w:rPr>
          <w:rFonts w:ascii="Times New Roman"/>
          <w:b w:val="false"/>
          <w:i w:val="false"/>
          <w:color w:val="000000"/>
          <w:sz w:val="28"/>
        </w:rPr>
        <w:t xml:space="preserve">, </w:t>
      </w:r>
      <w:r>
        <w:rPr>
          <w:rFonts w:ascii="Times New Roman"/>
          <w:b w:val="false"/>
          <w:i w:val="false"/>
          <w:color w:val="000000"/>
          <w:sz w:val="28"/>
        </w:rPr>
        <w:t>35</w:t>
      </w:r>
      <w:r>
        <w:rPr>
          <w:rFonts w:ascii="Times New Roman"/>
          <w:b w:val="false"/>
          <w:i w:val="false"/>
          <w:color w:val="000000"/>
          <w:sz w:val="28"/>
        </w:rPr>
        <w:t xml:space="preserve">, </w:t>
      </w:r>
      <w:r>
        <w:rPr>
          <w:rFonts w:ascii="Times New Roman"/>
          <w:b w:val="false"/>
          <w:i w:val="false"/>
          <w:color w:val="000000"/>
          <w:sz w:val="28"/>
        </w:rPr>
        <w:t>40</w:t>
      </w:r>
      <w:r>
        <w:rPr>
          <w:rFonts w:ascii="Times New Roman"/>
          <w:b w:val="false"/>
          <w:i w:val="false"/>
          <w:color w:val="000000"/>
          <w:sz w:val="28"/>
        </w:rPr>
        <w:t xml:space="preserve">, </w:t>
      </w:r>
      <w:r>
        <w:rPr>
          <w:rFonts w:ascii="Times New Roman"/>
          <w:b w:val="false"/>
          <w:i w:val="false"/>
          <w:color w:val="000000"/>
          <w:sz w:val="28"/>
        </w:rPr>
        <w:t>48</w:t>
      </w:r>
      <w:r>
        <w:rPr>
          <w:rFonts w:ascii="Times New Roman"/>
          <w:b w:val="false"/>
          <w:i w:val="false"/>
          <w:color w:val="000000"/>
          <w:sz w:val="28"/>
        </w:rPr>
        <w:t xml:space="preserve">, </w:t>
      </w:r>
      <w:r>
        <w:rPr>
          <w:rFonts w:ascii="Times New Roman"/>
          <w:b w:val="false"/>
          <w:i w:val="false"/>
          <w:color w:val="000000"/>
          <w:sz w:val="28"/>
        </w:rPr>
        <w:t>49</w:t>
      </w:r>
      <w:r>
        <w:rPr>
          <w:rFonts w:ascii="Times New Roman"/>
          <w:b w:val="false"/>
          <w:i w:val="false"/>
          <w:color w:val="000000"/>
          <w:sz w:val="28"/>
        </w:rPr>
        <w:t xml:space="preserve">, </w:t>
      </w:r>
      <w:r>
        <w:rPr>
          <w:rFonts w:ascii="Times New Roman"/>
          <w:b w:val="false"/>
          <w:i w:val="false"/>
          <w:color w:val="000000"/>
          <w:sz w:val="28"/>
        </w:rPr>
        <w:t>50</w:t>
      </w:r>
      <w:r>
        <w:rPr>
          <w:rFonts w:ascii="Times New Roman"/>
          <w:b w:val="false"/>
          <w:i w:val="false"/>
          <w:color w:val="000000"/>
          <w:sz w:val="28"/>
        </w:rPr>
        <w:t xml:space="preserve">, </w:t>
      </w:r>
      <w:r>
        <w:rPr>
          <w:rFonts w:ascii="Times New Roman"/>
          <w:b w:val="false"/>
          <w:i w:val="false"/>
          <w:color w:val="000000"/>
          <w:sz w:val="28"/>
        </w:rPr>
        <w:t>51</w:t>
      </w:r>
      <w:r>
        <w:rPr>
          <w:rFonts w:ascii="Times New Roman"/>
          <w:b w:val="false"/>
          <w:i w:val="false"/>
          <w:color w:val="000000"/>
          <w:sz w:val="28"/>
        </w:rPr>
        <w:t xml:space="preserve">, </w:t>
      </w:r>
      <w:r>
        <w:rPr>
          <w:rFonts w:ascii="Times New Roman"/>
          <w:b w:val="false"/>
          <w:i w:val="false"/>
          <w:color w:val="000000"/>
          <w:sz w:val="28"/>
        </w:rPr>
        <w:t>52</w:t>
      </w:r>
      <w:r>
        <w:rPr>
          <w:rFonts w:ascii="Times New Roman"/>
          <w:b w:val="false"/>
          <w:i w:val="false"/>
          <w:color w:val="000000"/>
          <w:sz w:val="28"/>
        </w:rPr>
        <w:t xml:space="preserve">, </w:t>
      </w:r>
      <w:r>
        <w:rPr>
          <w:rFonts w:ascii="Times New Roman"/>
          <w:b w:val="false"/>
          <w:i w:val="false"/>
          <w:color w:val="000000"/>
          <w:sz w:val="28"/>
        </w:rPr>
        <w:t>53-4</w:t>
      </w:r>
      <w:r>
        <w:rPr>
          <w:rFonts w:ascii="Times New Roman"/>
          <w:b w:val="false"/>
          <w:i w:val="false"/>
          <w:color w:val="000000"/>
          <w:sz w:val="28"/>
        </w:rPr>
        <w:t xml:space="preserve">, </w:t>
      </w:r>
      <w:r>
        <w:rPr>
          <w:rFonts w:ascii="Times New Roman"/>
          <w:b w:val="false"/>
          <w:i w:val="false"/>
          <w:color w:val="000000"/>
          <w:sz w:val="28"/>
        </w:rPr>
        <w:t>54-1</w:t>
      </w:r>
      <w:r>
        <w:rPr>
          <w:rFonts w:ascii="Times New Roman"/>
          <w:b w:val="false"/>
          <w:i w:val="false"/>
          <w:color w:val="000000"/>
          <w:sz w:val="28"/>
        </w:rPr>
        <w:t xml:space="preserve">, </w:t>
      </w:r>
      <w:r>
        <w:rPr>
          <w:rFonts w:ascii="Times New Roman"/>
          <w:b w:val="false"/>
          <w:i w:val="false"/>
          <w:color w:val="000000"/>
          <w:sz w:val="28"/>
        </w:rPr>
        <w:t>55-1</w:t>
      </w:r>
      <w:r>
        <w:rPr>
          <w:rFonts w:ascii="Times New Roman"/>
          <w:b w:val="false"/>
          <w:i w:val="false"/>
          <w:color w:val="000000"/>
          <w:sz w:val="28"/>
        </w:rPr>
        <w:t xml:space="preserve">, </w:t>
      </w:r>
      <w:r>
        <w:rPr>
          <w:rFonts w:ascii="Times New Roman"/>
          <w:b w:val="false"/>
          <w:i w:val="false"/>
          <w:color w:val="000000"/>
          <w:sz w:val="28"/>
        </w:rPr>
        <w:t>55-2</w:t>
      </w:r>
      <w:r>
        <w:rPr>
          <w:rFonts w:ascii="Times New Roman"/>
          <w:b w:val="false"/>
          <w:i w:val="false"/>
          <w:color w:val="000000"/>
          <w:sz w:val="28"/>
        </w:rPr>
        <w:t xml:space="preserve">, </w:t>
      </w:r>
      <w:r>
        <w:rPr>
          <w:rFonts w:ascii="Times New Roman"/>
          <w:b w:val="false"/>
          <w:i w:val="false"/>
          <w:color w:val="000000"/>
          <w:sz w:val="28"/>
        </w:rPr>
        <w:t>55-3</w:t>
      </w:r>
      <w:r>
        <w:rPr>
          <w:rFonts w:ascii="Times New Roman"/>
          <w:b w:val="false"/>
          <w:i w:val="false"/>
          <w:color w:val="000000"/>
          <w:sz w:val="28"/>
        </w:rPr>
        <w:t xml:space="preserve">, </w:t>
      </w:r>
      <w:r>
        <w:rPr>
          <w:rFonts w:ascii="Times New Roman"/>
          <w:b w:val="false"/>
          <w:i w:val="false"/>
          <w:color w:val="000000"/>
          <w:sz w:val="28"/>
        </w:rPr>
        <w:t>55-4</w:t>
      </w:r>
      <w:r>
        <w:rPr>
          <w:rFonts w:ascii="Times New Roman"/>
          <w:b w:val="false"/>
          <w:i w:val="false"/>
          <w:color w:val="000000"/>
          <w:sz w:val="28"/>
        </w:rPr>
        <w:t xml:space="preserve">, </w:t>
      </w:r>
      <w:r>
        <w:rPr>
          <w:rFonts w:ascii="Times New Roman"/>
          <w:b w:val="false"/>
          <w:i w:val="false"/>
          <w:color w:val="000000"/>
          <w:sz w:val="28"/>
        </w:rPr>
        <w:t>55-5</w:t>
      </w:r>
      <w:r>
        <w:rPr>
          <w:rFonts w:ascii="Times New Roman"/>
          <w:b w:val="false"/>
          <w:i w:val="false"/>
          <w:color w:val="000000"/>
          <w:sz w:val="28"/>
        </w:rPr>
        <w:t xml:space="preserve">, </w:t>
      </w:r>
      <w:r>
        <w:rPr>
          <w:rFonts w:ascii="Times New Roman"/>
          <w:b w:val="false"/>
          <w:i w:val="false"/>
          <w:color w:val="000000"/>
          <w:sz w:val="28"/>
        </w:rPr>
        <w:t>55-6</w:t>
      </w:r>
      <w:r>
        <w:rPr>
          <w:rFonts w:ascii="Times New Roman"/>
          <w:b w:val="false"/>
          <w:i w:val="false"/>
          <w:color w:val="000000"/>
          <w:sz w:val="28"/>
        </w:rPr>
        <w:t xml:space="preserve">, </w:t>
      </w:r>
      <w:r>
        <w:rPr>
          <w:rFonts w:ascii="Times New Roman"/>
          <w:b w:val="false"/>
          <w:i w:val="false"/>
          <w:color w:val="000000"/>
          <w:sz w:val="28"/>
        </w:rPr>
        <w:t>56</w:t>
      </w:r>
      <w:r>
        <w:rPr>
          <w:rFonts w:ascii="Times New Roman"/>
          <w:b w:val="false"/>
          <w:i w:val="false"/>
          <w:color w:val="000000"/>
          <w:sz w:val="28"/>
        </w:rPr>
        <w:t xml:space="preserve">, </w:t>
      </w:r>
      <w:r>
        <w:rPr>
          <w:rFonts w:ascii="Times New Roman"/>
          <w:b w:val="false"/>
          <w:i w:val="false"/>
          <w:color w:val="000000"/>
          <w:sz w:val="28"/>
        </w:rPr>
        <w:t>59</w:t>
      </w:r>
      <w:r>
        <w:rPr>
          <w:rFonts w:ascii="Times New Roman"/>
          <w:b w:val="false"/>
          <w:i w:val="false"/>
          <w:color w:val="000000"/>
          <w:sz w:val="28"/>
        </w:rPr>
        <w:t xml:space="preserve">, </w:t>
      </w:r>
      <w:r>
        <w:rPr>
          <w:rFonts w:ascii="Times New Roman"/>
          <w:b w:val="false"/>
          <w:i w:val="false"/>
          <w:color w:val="000000"/>
          <w:sz w:val="28"/>
        </w:rPr>
        <w:t>60</w:t>
      </w:r>
      <w:r>
        <w:rPr>
          <w:rFonts w:ascii="Times New Roman"/>
          <w:b w:val="false"/>
          <w:i w:val="false"/>
          <w:color w:val="000000"/>
          <w:sz w:val="28"/>
        </w:rPr>
        <w:t xml:space="preserve">, </w:t>
      </w:r>
      <w:r>
        <w:rPr>
          <w:rFonts w:ascii="Times New Roman"/>
          <w:b w:val="false"/>
          <w:i w:val="false"/>
          <w:color w:val="000000"/>
          <w:sz w:val="28"/>
        </w:rPr>
        <w:t>61</w:t>
      </w:r>
      <w:r>
        <w:rPr>
          <w:rFonts w:ascii="Times New Roman"/>
          <w:b w:val="false"/>
          <w:i w:val="false"/>
          <w:color w:val="000000"/>
          <w:sz w:val="28"/>
        </w:rPr>
        <w:t xml:space="preserve">, </w:t>
      </w:r>
      <w:r>
        <w:rPr>
          <w:rFonts w:ascii="Times New Roman"/>
          <w:b w:val="false"/>
          <w:i w:val="false"/>
          <w:color w:val="000000"/>
          <w:sz w:val="28"/>
        </w:rPr>
        <w:t>62</w:t>
      </w:r>
      <w:r>
        <w:rPr>
          <w:rFonts w:ascii="Times New Roman"/>
          <w:b w:val="false"/>
          <w:i w:val="false"/>
          <w:color w:val="000000"/>
          <w:sz w:val="28"/>
        </w:rPr>
        <w:t xml:space="preserve">, </w:t>
      </w:r>
      <w:r>
        <w:rPr>
          <w:rFonts w:ascii="Times New Roman"/>
          <w:b w:val="false"/>
          <w:i w:val="false"/>
          <w:color w:val="000000"/>
          <w:sz w:val="28"/>
        </w:rPr>
        <w:t>63</w:t>
      </w:r>
      <w:r>
        <w:rPr>
          <w:rFonts w:ascii="Times New Roman"/>
          <w:b w:val="false"/>
          <w:i w:val="false"/>
          <w:color w:val="000000"/>
          <w:sz w:val="28"/>
        </w:rPr>
        <w:t xml:space="preserve">, </w:t>
      </w:r>
      <w:r>
        <w:rPr>
          <w:rFonts w:ascii="Times New Roman"/>
          <w:b w:val="false"/>
          <w:i w:val="false"/>
          <w:color w:val="000000"/>
          <w:sz w:val="28"/>
        </w:rPr>
        <w:t>65</w:t>
      </w:r>
      <w:r>
        <w:rPr>
          <w:rFonts w:ascii="Times New Roman"/>
          <w:b w:val="false"/>
          <w:i w:val="false"/>
          <w:color w:val="000000"/>
          <w:sz w:val="28"/>
        </w:rPr>
        <w:t xml:space="preserve">, </w:t>
      </w:r>
      <w:r>
        <w:rPr>
          <w:rFonts w:ascii="Times New Roman"/>
          <w:b w:val="false"/>
          <w:i w:val="false"/>
          <w:color w:val="000000"/>
          <w:sz w:val="28"/>
        </w:rPr>
        <w:t>66</w:t>
      </w:r>
      <w:r>
        <w:rPr>
          <w:rFonts w:ascii="Times New Roman"/>
          <w:b w:val="false"/>
          <w:i w:val="false"/>
          <w:color w:val="000000"/>
          <w:sz w:val="28"/>
        </w:rPr>
        <w:t xml:space="preserve">, </w:t>
      </w:r>
      <w:r>
        <w:rPr>
          <w:rFonts w:ascii="Times New Roman"/>
          <w:b w:val="false"/>
          <w:i w:val="false"/>
          <w:color w:val="000000"/>
          <w:sz w:val="28"/>
        </w:rPr>
        <w:t>69</w:t>
      </w:r>
      <w:r>
        <w:rPr>
          <w:rFonts w:ascii="Times New Roman"/>
          <w:b w:val="false"/>
          <w:i w:val="false"/>
          <w:color w:val="000000"/>
          <w:sz w:val="28"/>
        </w:rPr>
        <w:t xml:space="preserve">, </w:t>
      </w:r>
      <w:r>
        <w:rPr>
          <w:rFonts w:ascii="Times New Roman"/>
          <w:b w:val="false"/>
          <w:i w:val="false"/>
          <w:color w:val="000000"/>
          <w:sz w:val="28"/>
        </w:rPr>
        <w:t>69-1</w:t>
      </w:r>
      <w:r>
        <w:rPr>
          <w:rFonts w:ascii="Times New Roman"/>
          <w:b w:val="false"/>
          <w:i w:val="false"/>
          <w:color w:val="000000"/>
          <w:sz w:val="28"/>
        </w:rPr>
        <w:t xml:space="preserve">, </w:t>
      </w:r>
      <w:r>
        <w:rPr>
          <w:rFonts w:ascii="Times New Roman"/>
          <w:b w:val="false"/>
          <w:i w:val="false"/>
          <w:color w:val="000000"/>
          <w:sz w:val="28"/>
        </w:rPr>
        <w:t>71</w:t>
      </w:r>
      <w:r>
        <w:rPr>
          <w:rFonts w:ascii="Times New Roman"/>
          <w:b w:val="false"/>
          <w:i w:val="false"/>
          <w:color w:val="000000"/>
          <w:sz w:val="28"/>
        </w:rPr>
        <w:t xml:space="preserve">, </w:t>
      </w:r>
      <w:r>
        <w:rPr>
          <w:rFonts w:ascii="Times New Roman"/>
          <w:b w:val="false"/>
          <w:i w:val="false"/>
          <w:color w:val="000000"/>
          <w:sz w:val="28"/>
        </w:rPr>
        <w:t>74-1-баптарды</w:t>
      </w:r>
      <w:r>
        <w:rPr>
          <w:rFonts w:ascii="Times New Roman"/>
          <w:b w:val="false"/>
          <w:i w:val="false"/>
          <w:color w:val="000000"/>
          <w:sz w:val="28"/>
        </w:rPr>
        <w:t xml:space="preserve"> қоспағанда) осы Заңда белгіленген ерекшеліктер ескеріле отырып, Қазақстан Республикасы бейрезидент-сақтандыру (қайта сақтандыру) ұйымдарының филиалдарына, Қазақстан Республикасы бейрезидент-сақтандыру брокерлерінің филиалдарына қолданылады.</w:t>
      </w:r>
    </w:p>
    <w:bookmarkEnd w:id="9"/>
    <w:p>
      <w:pPr>
        <w:spacing w:after="0"/>
        <w:ind w:left="0"/>
        <w:jc w:val="both"/>
      </w:pPr>
      <w:r>
        <w:rPr>
          <w:rFonts w:ascii="Times New Roman"/>
          <w:b w:val="false"/>
          <w:i w:val="false"/>
          <w:color w:val="000000"/>
          <w:sz w:val="28"/>
        </w:rPr>
        <w:t xml:space="preserve">
      Осы Заңның </w:t>
      </w:r>
      <w:r>
        <w:rPr>
          <w:rFonts w:ascii="Times New Roman"/>
          <w:b w:val="false"/>
          <w:i w:val="false"/>
          <w:color w:val="000000"/>
          <w:sz w:val="28"/>
        </w:rPr>
        <w:t>6</w:t>
      </w:r>
      <w:r>
        <w:rPr>
          <w:rFonts w:ascii="Times New Roman"/>
          <w:b w:val="false"/>
          <w:i w:val="false"/>
          <w:color w:val="000000"/>
          <w:sz w:val="28"/>
        </w:rPr>
        <w:t xml:space="preserve">, </w:t>
      </w:r>
      <w:r>
        <w:rPr>
          <w:rFonts w:ascii="Times New Roman"/>
          <w:b w:val="false"/>
          <w:i w:val="false"/>
          <w:color w:val="000000"/>
          <w:sz w:val="28"/>
        </w:rPr>
        <w:t>9</w:t>
      </w:r>
      <w:r>
        <w:rPr>
          <w:rFonts w:ascii="Times New Roman"/>
          <w:b w:val="false"/>
          <w:i w:val="false"/>
          <w:color w:val="000000"/>
          <w:sz w:val="28"/>
        </w:rPr>
        <w:t xml:space="preserve">, </w:t>
      </w:r>
      <w:r>
        <w:rPr>
          <w:rFonts w:ascii="Times New Roman"/>
          <w:b w:val="false"/>
          <w:i w:val="false"/>
          <w:color w:val="000000"/>
          <w:sz w:val="28"/>
        </w:rPr>
        <w:t>11-1</w:t>
      </w:r>
      <w:r>
        <w:rPr>
          <w:rFonts w:ascii="Times New Roman"/>
          <w:b w:val="false"/>
          <w:i w:val="false"/>
          <w:color w:val="000000"/>
          <w:sz w:val="28"/>
        </w:rPr>
        <w:t xml:space="preserve">, </w:t>
      </w:r>
      <w:r>
        <w:rPr>
          <w:rFonts w:ascii="Times New Roman"/>
          <w:b w:val="false"/>
          <w:i w:val="false"/>
          <w:color w:val="000000"/>
          <w:sz w:val="28"/>
        </w:rPr>
        <w:t>12</w:t>
      </w:r>
      <w:r>
        <w:rPr>
          <w:rFonts w:ascii="Times New Roman"/>
          <w:b w:val="false"/>
          <w:i w:val="false"/>
          <w:color w:val="000000"/>
          <w:sz w:val="28"/>
        </w:rPr>
        <w:t xml:space="preserve">, </w:t>
      </w:r>
      <w:r>
        <w:rPr>
          <w:rFonts w:ascii="Times New Roman"/>
          <w:b w:val="false"/>
          <w:i w:val="false"/>
          <w:color w:val="000000"/>
          <w:sz w:val="28"/>
        </w:rPr>
        <w:t>15-1</w:t>
      </w:r>
      <w:r>
        <w:rPr>
          <w:rFonts w:ascii="Times New Roman"/>
          <w:b w:val="false"/>
          <w:i w:val="false"/>
          <w:color w:val="000000"/>
          <w:sz w:val="28"/>
        </w:rPr>
        <w:t xml:space="preserve">, </w:t>
      </w:r>
      <w:r>
        <w:rPr>
          <w:rFonts w:ascii="Times New Roman"/>
          <w:b w:val="false"/>
          <w:i w:val="false"/>
          <w:color w:val="000000"/>
          <w:sz w:val="28"/>
        </w:rPr>
        <w:t>15-2</w:t>
      </w:r>
      <w:r>
        <w:rPr>
          <w:rFonts w:ascii="Times New Roman"/>
          <w:b w:val="false"/>
          <w:i w:val="false"/>
          <w:color w:val="000000"/>
          <w:sz w:val="28"/>
        </w:rPr>
        <w:t xml:space="preserve">, </w:t>
      </w:r>
      <w:r>
        <w:rPr>
          <w:rFonts w:ascii="Times New Roman"/>
          <w:b w:val="false"/>
          <w:i w:val="false"/>
          <w:color w:val="000000"/>
          <w:sz w:val="28"/>
        </w:rPr>
        <w:t>16</w:t>
      </w:r>
      <w:r>
        <w:rPr>
          <w:rFonts w:ascii="Times New Roman"/>
          <w:b w:val="false"/>
          <w:i w:val="false"/>
          <w:color w:val="000000"/>
          <w:sz w:val="28"/>
        </w:rPr>
        <w:t xml:space="preserve">, </w:t>
      </w:r>
      <w:r>
        <w:rPr>
          <w:rFonts w:ascii="Times New Roman"/>
          <w:b w:val="false"/>
          <w:i w:val="false"/>
          <w:color w:val="000000"/>
          <w:sz w:val="28"/>
        </w:rPr>
        <w:t>17</w:t>
      </w:r>
      <w:r>
        <w:rPr>
          <w:rFonts w:ascii="Times New Roman"/>
          <w:b w:val="false"/>
          <w:i w:val="false"/>
          <w:color w:val="000000"/>
          <w:sz w:val="28"/>
        </w:rPr>
        <w:t xml:space="preserve">, </w:t>
      </w:r>
      <w:r>
        <w:rPr>
          <w:rFonts w:ascii="Times New Roman"/>
          <w:b w:val="false"/>
          <w:i w:val="false"/>
          <w:color w:val="000000"/>
          <w:sz w:val="28"/>
        </w:rPr>
        <w:t>20</w:t>
      </w:r>
      <w:r>
        <w:rPr>
          <w:rFonts w:ascii="Times New Roman"/>
          <w:b w:val="false"/>
          <w:i w:val="false"/>
          <w:color w:val="000000"/>
          <w:sz w:val="28"/>
        </w:rPr>
        <w:t xml:space="preserve">, </w:t>
      </w:r>
      <w:r>
        <w:rPr>
          <w:rFonts w:ascii="Times New Roman"/>
          <w:b w:val="false"/>
          <w:i w:val="false"/>
          <w:color w:val="000000"/>
          <w:sz w:val="28"/>
        </w:rPr>
        <w:t>31-1</w:t>
      </w:r>
      <w:r>
        <w:rPr>
          <w:rFonts w:ascii="Times New Roman"/>
          <w:b w:val="false"/>
          <w:i w:val="false"/>
          <w:color w:val="000000"/>
          <w:sz w:val="28"/>
        </w:rPr>
        <w:t xml:space="preserve">, </w:t>
      </w:r>
      <w:r>
        <w:rPr>
          <w:rFonts w:ascii="Times New Roman"/>
          <w:b w:val="false"/>
          <w:i w:val="false"/>
          <w:color w:val="000000"/>
          <w:sz w:val="28"/>
        </w:rPr>
        <w:t>34</w:t>
      </w:r>
      <w:r>
        <w:rPr>
          <w:rFonts w:ascii="Times New Roman"/>
          <w:b w:val="false"/>
          <w:i w:val="false"/>
          <w:color w:val="000000"/>
          <w:sz w:val="28"/>
        </w:rPr>
        <w:t xml:space="preserve">, </w:t>
      </w:r>
      <w:r>
        <w:rPr>
          <w:rFonts w:ascii="Times New Roman"/>
          <w:b w:val="false"/>
          <w:i w:val="false"/>
          <w:color w:val="000000"/>
          <w:sz w:val="28"/>
        </w:rPr>
        <w:t>36-2</w:t>
      </w:r>
      <w:r>
        <w:rPr>
          <w:rFonts w:ascii="Times New Roman"/>
          <w:b w:val="false"/>
          <w:i w:val="false"/>
          <w:color w:val="000000"/>
          <w:sz w:val="28"/>
        </w:rPr>
        <w:t xml:space="preserve">, </w:t>
      </w:r>
      <w:r>
        <w:rPr>
          <w:rFonts w:ascii="Times New Roman"/>
          <w:b w:val="false"/>
          <w:i w:val="false"/>
          <w:color w:val="000000"/>
          <w:sz w:val="28"/>
        </w:rPr>
        <w:t>36-3</w:t>
      </w:r>
      <w:r>
        <w:rPr>
          <w:rFonts w:ascii="Times New Roman"/>
          <w:b w:val="false"/>
          <w:i w:val="false"/>
          <w:color w:val="000000"/>
          <w:sz w:val="28"/>
        </w:rPr>
        <w:t xml:space="preserve">, </w:t>
      </w:r>
      <w:r>
        <w:rPr>
          <w:rFonts w:ascii="Times New Roman"/>
          <w:b w:val="false"/>
          <w:i w:val="false"/>
          <w:color w:val="000000"/>
          <w:sz w:val="28"/>
        </w:rPr>
        <w:t>37</w:t>
      </w:r>
      <w:r>
        <w:rPr>
          <w:rFonts w:ascii="Times New Roman"/>
          <w:b w:val="false"/>
          <w:i w:val="false"/>
          <w:color w:val="000000"/>
          <w:sz w:val="28"/>
        </w:rPr>
        <w:t xml:space="preserve">, </w:t>
      </w:r>
      <w:r>
        <w:rPr>
          <w:rFonts w:ascii="Times New Roman"/>
          <w:b w:val="false"/>
          <w:i w:val="false"/>
          <w:color w:val="000000"/>
          <w:sz w:val="28"/>
        </w:rPr>
        <w:t>37-1</w:t>
      </w:r>
      <w:r>
        <w:rPr>
          <w:rFonts w:ascii="Times New Roman"/>
          <w:b w:val="false"/>
          <w:i w:val="false"/>
          <w:color w:val="000000"/>
          <w:sz w:val="28"/>
        </w:rPr>
        <w:t xml:space="preserve">, </w:t>
      </w:r>
      <w:r>
        <w:rPr>
          <w:rFonts w:ascii="Times New Roman"/>
          <w:b w:val="false"/>
          <w:i w:val="false"/>
          <w:color w:val="000000"/>
          <w:sz w:val="28"/>
        </w:rPr>
        <w:t>46</w:t>
      </w:r>
      <w:r>
        <w:rPr>
          <w:rFonts w:ascii="Times New Roman"/>
          <w:b w:val="false"/>
          <w:i w:val="false"/>
          <w:color w:val="000000"/>
          <w:sz w:val="28"/>
        </w:rPr>
        <w:t xml:space="preserve">, </w:t>
      </w:r>
      <w:r>
        <w:rPr>
          <w:rFonts w:ascii="Times New Roman"/>
          <w:b w:val="false"/>
          <w:i w:val="false"/>
          <w:color w:val="000000"/>
          <w:sz w:val="28"/>
        </w:rPr>
        <w:t>47</w:t>
      </w:r>
      <w:r>
        <w:rPr>
          <w:rFonts w:ascii="Times New Roman"/>
          <w:b w:val="false"/>
          <w:i w:val="false"/>
          <w:color w:val="000000"/>
          <w:sz w:val="28"/>
        </w:rPr>
        <w:t xml:space="preserve">, </w:t>
      </w:r>
      <w:r>
        <w:rPr>
          <w:rFonts w:ascii="Times New Roman"/>
          <w:b w:val="false"/>
          <w:i w:val="false"/>
          <w:color w:val="000000"/>
          <w:sz w:val="28"/>
        </w:rPr>
        <w:t>52-1</w:t>
      </w:r>
      <w:r>
        <w:rPr>
          <w:rFonts w:ascii="Times New Roman"/>
          <w:b w:val="false"/>
          <w:i w:val="false"/>
          <w:color w:val="000000"/>
          <w:sz w:val="28"/>
        </w:rPr>
        <w:t xml:space="preserve">, </w:t>
      </w:r>
      <w:r>
        <w:rPr>
          <w:rFonts w:ascii="Times New Roman"/>
          <w:b w:val="false"/>
          <w:i w:val="false"/>
          <w:color w:val="000000"/>
          <w:sz w:val="28"/>
        </w:rPr>
        <w:t>53</w:t>
      </w:r>
      <w:r>
        <w:rPr>
          <w:rFonts w:ascii="Times New Roman"/>
          <w:b w:val="false"/>
          <w:i w:val="false"/>
          <w:color w:val="000000"/>
          <w:sz w:val="28"/>
        </w:rPr>
        <w:t xml:space="preserve">, </w:t>
      </w:r>
      <w:r>
        <w:rPr>
          <w:rFonts w:ascii="Times New Roman"/>
          <w:b w:val="false"/>
          <w:i w:val="false"/>
          <w:color w:val="000000"/>
          <w:sz w:val="28"/>
        </w:rPr>
        <w:t>53-1</w:t>
      </w:r>
      <w:r>
        <w:rPr>
          <w:rFonts w:ascii="Times New Roman"/>
          <w:b w:val="false"/>
          <w:i w:val="false"/>
          <w:color w:val="000000"/>
          <w:sz w:val="28"/>
        </w:rPr>
        <w:t xml:space="preserve">, </w:t>
      </w:r>
      <w:r>
        <w:rPr>
          <w:rFonts w:ascii="Times New Roman"/>
          <w:b w:val="false"/>
          <w:i w:val="false"/>
          <w:color w:val="000000"/>
          <w:sz w:val="28"/>
        </w:rPr>
        <w:t>75</w:t>
      </w:r>
      <w:r>
        <w:rPr>
          <w:rFonts w:ascii="Times New Roman"/>
          <w:b w:val="false"/>
          <w:i w:val="false"/>
          <w:color w:val="000000"/>
          <w:sz w:val="28"/>
        </w:rPr>
        <w:t xml:space="preserve">, </w:t>
      </w:r>
      <w:r>
        <w:rPr>
          <w:rFonts w:ascii="Times New Roman"/>
          <w:b w:val="false"/>
          <w:i w:val="false"/>
          <w:color w:val="000000"/>
          <w:sz w:val="28"/>
        </w:rPr>
        <w:t>75-1</w:t>
      </w:r>
      <w:r>
        <w:rPr>
          <w:rFonts w:ascii="Times New Roman"/>
          <w:b w:val="false"/>
          <w:i w:val="false"/>
          <w:color w:val="000000"/>
          <w:sz w:val="28"/>
        </w:rPr>
        <w:t xml:space="preserve">, </w:t>
      </w:r>
      <w:r>
        <w:rPr>
          <w:rFonts w:ascii="Times New Roman"/>
          <w:b w:val="false"/>
          <w:i w:val="false"/>
          <w:color w:val="000000"/>
          <w:sz w:val="28"/>
        </w:rPr>
        <w:t>77</w:t>
      </w:r>
      <w:r>
        <w:rPr>
          <w:rFonts w:ascii="Times New Roman"/>
          <w:b w:val="false"/>
          <w:i w:val="false"/>
          <w:color w:val="000000"/>
          <w:sz w:val="28"/>
        </w:rPr>
        <w:t xml:space="preserve">, </w:t>
      </w:r>
      <w:r>
        <w:rPr>
          <w:rFonts w:ascii="Times New Roman"/>
          <w:b w:val="false"/>
          <w:i w:val="false"/>
          <w:color w:val="000000"/>
          <w:sz w:val="28"/>
        </w:rPr>
        <w:t>79</w:t>
      </w:r>
      <w:r>
        <w:rPr>
          <w:rFonts w:ascii="Times New Roman"/>
          <w:b w:val="false"/>
          <w:i w:val="false"/>
          <w:color w:val="000000"/>
          <w:sz w:val="28"/>
        </w:rPr>
        <w:t xml:space="preserve">, </w:t>
      </w:r>
      <w:r>
        <w:rPr>
          <w:rFonts w:ascii="Times New Roman"/>
          <w:b w:val="false"/>
          <w:i w:val="false"/>
          <w:color w:val="000000"/>
          <w:sz w:val="28"/>
        </w:rPr>
        <w:t>81</w:t>
      </w:r>
      <w:r>
        <w:rPr>
          <w:rFonts w:ascii="Times New Roman"/>
          <w:b w:val="false"/>
          <w:i w:val="false"/>
          <w:color w:val="000000"/>
          <w:sz w:val="28"/>
        </w:rPr>
        <w:t xml:space="preserve">, </w:t>
      </w:r>
      <w:r>
        <w:rPr>
          <w:rFonts w:ascii="Times New Roman"/>
          <w:b w:val="false"/>
          <w:i w:val="false"/>
          <w:color w:val="000000"/>
          <w:sz w:val="28"/>
        </w:rPr>
        <w:t>82-баптарында</w:t>
      </w:r>
      <w:r>
        <w:rPr>
          <w:rFonts w:ascii="Times New Roman"/>
          <w:b w:val="false"/>
          <w:i w:val="false"/>
          <w:color w:val="000000"/>
          <w:sz w:val="28"/>
        </w:rPr>
        <w:t xml:space="preserve"> көзделген, уәкілетті органның және Қазақстан Республикасы Ұлттық Банкінің сақтандыру (қайта сақтандыру) ұйымдарына және сақтандыру брокерлеріне байланысты құқықтық қатынастарды реттеу саласындағы өкілеттіктері, оның ішінде осы Заңды іске асыру мақсатында нормативтік құқықтық актілерді қабылдауға арналған өкілеттіктері Қазақстан Республикасы бейрезидент-сақтандыру (қайта сақтандыру) ұйымдарының филиалдарына, Қазақстан Республикасы бейрезидент-сақтандыру брокерлерінің филиалдарына байланысты құқықтық қатынастарға қолданылады.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2-бап жаңа редакцияда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өзгерістер енгізілді – ҚР 24.11.2015 </w:t>
      </w:r>
      <w:r>
        <w:rPr>
          <w:rFonts w:ascii="Times New Roman"/>
          <w:b w:val="false"/>
          <w:i w:val="false"/>
          <w:color w:val="000000"/>
          <w:sz w:val="28"/>
        </w:rPr>
        <w:t>№ 422-V</w:t>
      </w:r>
      <w:r>
        <w:rPr>
          <w:rFonts w:ascii="Times New Roman"/>
          <w:b w:val="false"/>
          <w:i w:val="false"/>
          <w:color w:val="ff0000"/>
          <w:sz w:val="28"/>
        </w:rPr>
        <w:t xml:space="preserve"> (16.12.2020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4" w:id="10"/>
    <w:p>
      <w:pPr>
        <w:spacing w:after="0"/>
        <w:ind w:left="0"/>
        <w:jc w:val="left"/>
      </w:pPr>
      <w:r>
        <w:rPr>
          <w:rFonts w:ascii="Times New Roman"/>
          <w:b/>
          <w:i w:val="false"/>
          <w:color w:val="000000"/>
        </w:rPr>
        <w:t xml:space="preserve"> 3-бап. Осы Заңда пайдаланылатын негізгі ұғымдар</w:t>
      </w:r>
    </w:p>
    <w:bookmarkEnd w:id="10"/>
    <w:bookmarkStart w:name="z110" w:id="11"/>
    <w:p>
      <w:pPr>
        <w:spacing w:after="0"/>
        <w:ind w:left="0"/>
        <w:jc w:val="both"/>
      </w:pPr>
      <w:r>
        <w:rPr>
          <w:rFonts w:ascii="Times New Roman"/>
          <w:b w:val="false"/>
          <w:i w:val="false"/>
          <w:color w:val="000000"/>
          <w:sz w:val="28"/>
        </w:rPr>
        <w:t>
      Осы Заңда мынадай негізгі ұғымдар пайдаланылады:</w:t>
      </w:r>
    </w:p>
    <w:bookmarkEnd w:id="11"/>
    <w:bookmarkStart w:name="z111" w:id="12"/>
    <w:p>
      <w:pPr>
        <w:spacing w:after="0"/>
        <w:ind w:left="0"/>
        <w:jc w:val="both"/>
      </w:pPr>
      <w:r>
        <w:rPr>
          <w:rFonts w:ascii="Times New Roman"/>
          <w:b w:val="false"/>
          <w:i w:val="false"/>
          <w:color w:val="000000"/>
          <w:sz w:val="28"/>
        </w:rPr>
        <w:t>
      1) аджастер - функциясына сақтандыру төлемі бойынша өтінішті қарау және сақтандыру жағдайынан болған залалды бағалау кіретін сақтандыру (қайта сақтандыру) ұйымының қызметкері;</w:t>
      </w:r>
    </w:p>
    <w:bookmarkEnd w:id="12"/>
    <w:bookmarkStart w:name="z618" w:id="13"/>
    <w:p>
      <w:pPr>
        <w:spacing w:after="0"/>
        <w:ind w:left="0"/>
        <w:jc w:val="both"/>
      </w:pPr>
      <w:r>
        <w:rPr>
          <w:rFonts w:ascii="Times New Roman"/>
          <w:b w:val="false"/>
          <w:i w:val="false"/>
          <w:color w:val="000000"/>
          <w:sz w:val="28"/>
        </w:rPr>
        <w:t>
      1-1) актуарий – уәкілетті органның нормативтік құқықтық актісінде белгіленген актуарийлерді оқытудың ең төмен міндетті бағдарламасы бойынша емтихан тапсырған жеке тұлға;</w:t>
      </w:r>
    </w:p>
    <w:bookmarkEnd w:id="13"/>
    <w:bookmarkStart w:name="z619" w:id="14"/>
    <w:p>
      <w:pPr>
        <w:spacing w:after="0"/>
        <w:ind w:left="0"/>
        <w:jc w:val="both"/>
      </w:pPr>
      <w:r>
        <w:rPr>
          <w:rFonts w:ascii="Times New Roman"/>
          <w:b w:val="false"/>
          <w:i w:val="false"/>
          <w:color w:val="000000"/>
          <w:sz w:val="28"/>
        </w:rPr>
        <w:t>
      1-2) актуарийлер бірлестігі – актуарийлердің ерікті мүшелігіне негізделген, өз мүшелерінің мүдделерін қорғауды қамтамасыз ету, олардың кәсіби қызметіне жағдай жасау және өзге де функцияларды орындау үшін құрылған өзін-өзі реттейтін ұйым;</w:t>
      </w:r>
    </w:p>
    <w:bookmarkEnd w:id="14"/>
    <w:bookmarkStart w:name="z620" w:id="15"/>
    <w:p>
      <w:pPr>
        <w:spacing w:after="0"/>
        <w:ind w:left="0"/>
        <w:jc w:val="both"/>
      </w:pPr>
      <w:r>
        <w:rPr>
          <w:rFonts w:ascii="Times New Roman"/>
          <w:b w:val="false"/>
          <w:i w:val="false"/>
          <w:color w:val="000000"/>
          <w:sz w:val="28"/>
        </w:rPr>
        <w:t>
      1-3) андеррайтер - функциясына сақтандыруға қабылданатын сақтандыру тәуекелдерін бағалау және сақтандыру (қайта сақтандыру) шарттарының талаптарын айқындау кіретін сақтандыру (қайта сақтандыру) ұйымының қызметкері;</w:t>
      </w:r>
    </w:p>
    <w:bookmarkEnd w:id="15"/>
    <w:bookmarkStart w:name="z112" w:id="16"/>
    <w:p>
      <w:pPr>
        <w:spacing w:after="0"/>
        <w:ind w:left="0"/>
        <w:jc w:val="both"/>
      </w:pPr>
      <w:r>
        <w:rPr>
          <w:rFonts w:ascii="Times New Roman"/>
          <w:b w:val="false"/>
          <w:i w:val="false"/>
          <w:color w:val="000000"/>
          <w:sz w:val="28"/>
        </w:rPr>
        <w:t>
      2) ассистанс – сақтандыру ұйымдарының, заңды тұлғалардың сақтанушы (сақтандырылушы, пайда алушы) саяхатта не тұрғылықты жерінен алыста жүрген уақытта қиын жағдайға душар болғанда сақтандыру жағдайының басталуы салдарынан оған техникалық, медициналық жәрдемдесу арқылы ақшалай және (немесе) табиғи-заттай нысанда көмек көрсетуі;</w:t>
      </w:r>
    </w:p>
    <w:bookmarkEnd w:id="16"/>
    <w:bookmarkStart w:name="z113" w:id="17"/>
    <w:p>
      <w:pPr>
        <w:spacing w:after="0"/>
        <w:ind w:left="0"/>
        <w:jc w:val="both"/>
      </w:pPr>
      <w:r>
        <w:rPr>
          <w:rFonts w:ascii="Times New Roman"/>
          <w:b w:val="false"/>
          <w:i w:val="false"/>
          <w:color w:val="000000"/>
          <w:sz w:val="28"/>
        </w:rPr>
        <w:t>
      3) бақылау – заңды тұлғаның шешімдерін айқындау мүмкіндігі, ол мынадай:</w:t>
      </w:r>
    </w:p>
    <w:bookmarkEnd w:id="17"/>
    <w:p>
      <w:pPr>
        <w:spacing w:after="0"/>
        <w:ind w:left="0"/>
        <w:jc w:val="both"/>
      </w:pPr>
      <w:r>
        <w:rPr>
          <w:rFonts w:ascii="Times New Roman"/>
          <w:b w:val="false"/>
          <w:i w:val="false"/>
          <w:color w:val="000000"/>
          <w:sz w:val="28"/>
        </w:rPr>
        <w:t>
      бір тұлға заңды тұлғаның жарғылық капиталына қатысу үлестерінің не орналастырылған (артықшылықты және қоғам сатып алған акцияларды шегере отырып) акцияларының елу процентінен астамын дербес не бір немесе бірнеше тұлғамен бірлесіп тікелей немесе жанама иеленетін не заңды тұлғаның акцияларының елу процентінен астамымен дербес дауыс беру мүмкіндігі болатын;</w:t>
      </w:r>
    </w:p>
    <w:p>
      <w:pPr>
        <w:spacing w:after="0"/>
        <w:ind w:left="0"/>
        <w:jc w:val="both"/>
      </w:pPr>
      <w:r>
        <w:rPr>
          <w:rFonts w:ascii="Times New Roman"/>
          <w:b w:val="false"/>
          <w:i w:val="false"/>
          <w:color w:val="000000"/>
          <w:sz w:val="28"/>
        </w:rPr>
        <w:t>
      бір тұлғада заңды тұлғаның басқару органы немесе атқарушы органы құрамының кемінде жартысын дербес сайлау мүмкіндігі болған;</w:t>
      </w:r>
    </w:p>
    <w:p>
      <w:pPr>
        <w:spacing w:after="0"/>
        <w:ind w:left="0"/>
        <w:jc w:val="both"/>
      </w:pPr>
      <w:r>
        <w:rPr>
          <w:rFonts w:ascii="Times New Roman"/>
          <w:b w:val="false"/>
          <w:i w:val="false"/>
          <w:color w:val="000000"/>
          <w:sz w:val="28"/>
        </w:rPr>
        <w:t xml:space="preserve">
      Қазақстан Республикасының жобалық қаржыландыру және секьюритилендiру туралы </w:t>
      </w:r>
      <w:r>
        <w:rPr>
          <w:rFonts w:ascii="Times New Roman"/>
          <w:b w:val="false"/>
          <w:i w:val="false"/>
          <w:color w:val="000000"/>
          <w:sz w:val="28"/>
        </w:rPr>
        <w:t>заңнамасына</w:t>
      </w:r>
      <w:r>
        <w:rPr>
          <w:rFonts w:ascii="Times New Roman"/>
          <w:b w:val="false"/>
          <w:i w:val="false"/>
          <w:color w:val="000000"/>
          <w:sz w:val="28"/>
        </w:rPr>
        <w:t xml:space="preserve"> сәйкес құрылған арнайы қаржы компаниясының қаржылық есептілігін қоспағанда, заңды тұлғаның қаржылық есептілігі аудиторлық есепке сәйкес басқа заңды тұлғаның қаржылық есептілігіне қосылған;</w:t>
      </w:r>
    </w:p>
    <w:p>
      <w:pPr>
        <w:spacing w:after="0"/>
        <w:ind w:left="0"/>
        <w:jc w:val="both"/>
      </w:pPr>
      <w:r>
        <w:rPr>
          <w:rFonts w:ascii="Times New Roman"/>
          <w:b w:val="false"/>
          <w:i w:val="false"/>
          <w:color w:val="000000"/>
          <w:sz w:val="28"/>
        </w:rPr>
        <w:t>
      бір тұлғаның дербес не бір немесе бірнеше тұлғалармен бірлесіп, шартқа (растайтын құжаттарға) орай немесе уәкілетті органның нормативтік құқықтық актісінде көзделген жағдайларда өзгеше түрде заңды тұлғаның шешімдерін айқындау мүмкіндігі болатын жағдайлардың бірі болған кезде туындайды;</w:t>
      </w:r>
    </w:p>
    <w:bookmarkStart w:name="z114" w:id="18"/>
    <w:p>
      <w:pPr>
        <w:spacing w:after="0"/>
        <w:ind w:left="0"/>
        <w:jc w:val="both"/>
      </w:pPr>
      <w:r>
        <w:rPr>
          <w:rFonts w:ascii="Times New Roman"/>
          <w:b w:val="false"/>
          <w:i w:val="false"/>
          <w:color w:val="000000"/>
          <w:sz w:val="28"/>
        </w:rPr>
        <w:t>
      4) бас ұйым – басқа заңды тұлғаға бақылау жасайтын заңды тұлға;</w:t>
      </w:r>
    </w:p>
    <w:bookmarkEnd w:id="18"/>
    <w:bookmarkStart w:name="z115" w:id="19"/>
    <w:p>
      <w:pPr>
        <w:spacing w:after="0"/>
        <w:ind w:left="0"/>
        <w:jc w:val="both"/>
      </w:pPr>
      <w:r>
        <w:rPr>
          <w:rFonts w:ascii="Times New Roman"/>
          <w:b w:val="false"/>
          <w:i w:val="false"/>
          <w:color w:val="000000"/>
          <w:sz w:val="28"/>
        </w:rPr>
        <w:t>
      5) еншілес ұйым – өзіне қатысты басқа заңды тұлға бақылау жасайтын заңды тұлға;</w:t>
      </w:r>
    </w:p>
    <w:bookmarkEnd w:id="19"/>
    <w:bookmarkStart w:name="z116" w:id="20"/>
    <w:p>
      <w:pPr>
        <w:spacing w:after="0"/>
        <w:ind w:left="0"/>
        <w:jc w:val="both"/>
      </w:pPr>
      <w:r>
        <w:rPr>
          <w:rFonts w:ascii="Times New Roman"/>
          <w:b w:val="false"/>
          <w:i w:val="false"/>
          <w:color w:val="000000"/>
          <w:sz w:val="28"/>
        </w:rPr>
        <w:t>
      6) заңды тұлғаның жарғылық капиталындағы қатысу үлестерін жанама иелену не акцияларын иелену (олармен дауыс беру) – заңды тұлғаның, заңды тұлғаның ірі қатысушысының немесе басқа заңды тұлғалардың акцияларын (жарғылық капиталдағы қатысу үлестерін) иелену (олармен дауыс беру) арқылы бірлесіп заңды тұлғаның ірі қатысушысы болып табылатын тұлғалардың шешімдерін айқындау мүмкіндігі;</w:t>
      </w:r>
    </w:p>
    <w:bookmarkEnd w:id="20"/>
    <w:bookmarkStart w:name="z117" w:id="21"/>
    <w:p>
      <w:pPr>
        <w:spacing w:after="0"/>
        <w:ind w:left="0"/>
        <w:jc w:val="both"/>
      </w:pPr>
      <w:r>
        <w:rPr>
          <w:rFonts w:ascii="Times New Roman"/>
          <w:b w:val="false"/>
          <w:i w:val="false"/>
          <w:color w:val="000000"/>
          <w:sz w:val="28"/>
        </w:rPr>
        <w:t>
      7) заңды тұлғаның ірі қатысушысы – заңды тұлғаның жарғылық капиталындағы қатысу үлестерінің немесе дауыс беретін (артықшылықты акцияларды шегере отырып) акцияларының он немесе одан көп процентін тікелей немесе жанама иеленетін (мемлекет немесе ұлттық басқарушы холдинг осындай иелік етуші болып табылатын жағдайларды қоспағанда) жеке немесе заңды тұлға;</w:t>
      </w:r>
    </w:p>
    <w:bookmarkEnd w:id="21"/>
    <w:bookmarkStart w:name="z1179" w:id="22"/>
    <w:p>
      <w:pPr>
        <w:spacing w:after="0"/>
        <w:ind w:left="0"/>
        <w:jc w:val="both"/>
      </w:pPr>
      <w:r>
        <w:rPr>
          <w:rFonts w:ascii="Times New Roman"/>
          <w:b w:val="false"/>
          <w:i w:val="false"/>
          <w:color w:val="000000"/>
          <w:sz w:val="28"/>
        </w:rPr>
        <w:t>
      7-1) исламдық сақтандыру (қайта сақтандыру) ұйымы – Қазақстан Республикасының сақтандыру ісі және сақтандыру қызметі туралы заңнамасында белгіленген ерекшеліктерді ескере отырып, уәкілетті органның тиісті лицензиясы негізінде исламдық сақтандыру қызметін жүзеге асыратын сақтандыру (қайта сақтандыру) ұйымы;</w:t>
      </w:r>
    </w:p>
    <w:bookmarkEnd w:id="22"/>
    <w:bookmarkStart w:name="z118" w:id="23"/>
    <w:p>
      <w:pPr>
        <w:spacing w:after="0"/>
        <w:ind w:left="0"/>
        <w:jc w:val="both"/>
      </w:pPr>
      <w:r>
        <w:rPr>
          <w:rFonts w:ascii="Times New Roman"/>
          <w:b w:val="false"/>
          <w:i w:val="false"/>
          <w:color w:val="000000"/>
          <w:sz w:val="28"/>
        </w:rPr>
        <w:t>
      8) капиталға қомақты қатысу – дауыс беретін (артықшылықты акцияларды шегере отырып) акциялардың (жарғылық капиталға қатысу үлестерінің) жиырма және одан да көп процентін тікелей немесе жанама, дербес немесе, бір немесе бірнеше тұлғамен бірлесіп иелену не акциялардың жиырма және одан да көп процентімен дауыс беру мүмкіндігінің болуы;</w:t>
      </w:r>
    </w:p>
    <w:bookmarkEnd w:id="23"/>
    <w:bookmarkStart w:name="z1658" w:id="24"/>
    <w:p>
      <w:pPr>
        <w:spacing w:after="0"/>
        <w:ind w:left="0"/>
        <w:jc w:val="both"/>
      </w:pPr>
      <w:r>
        <w:rPr>
          <w:rFonts w:ascii="Times New Roman"/>
          <w:b w:val="false"/>
          <w:i w:val="false"/>
          <w:color w:val="000000"/>
          <w:sz w:val="28"/>
        </w:rPr>
        <w:t xml:space="preserve">
      8-1) Қазақстан Республикасы бейрезидент-сақтандыру брокерінің филиалы – Қазақстан Республикасы бейрезидент-сақтандыру брокерінің Қазақстан Республикасының аумағында орналасқан және уәкілетті органның лицензиясы негізінде сақтандыру брокерінің қызметін жүзеге асыратын, заңды тұлға болып табылмайтын оқшауланған бөлімшесі; </w:t>
      </w:r>
    </w:p>
    <w:bookmarkEnd w:id="24"/>
    <w:bookmarkStart w:name="z1659" w:id="25"/>
    <w:p>
      <w:pPr>
        <w:spacing w:after="0"/>
        <w:ind w:left="0"/>
        <w:jc w:val="both"/>
      </w:pPr>
      <w:r>
        <w:rPr>
          <w:rFonts w:ascii="Times New Roman"/>
          <w:b w:val="false"/>
          <w:i w:val="false"/>
          <w:color w:val="000000"/>
          <w:sz w:val="28"/>
        </w:rPr>
        <w:t>
      8-2) Қазақстан Республикасы бейрезидент-сақтандыру (қайта сақтандыру) ұйымының филиалы – Қазақстан Республикасы бейрезидент-сақтандыру (қайта сақтандыру) ұйымының Қазақстан Республикасының аумағында орналасқан және уәкілетті органның лицензиясы негізінде сақтандыру қызметін (қайта сақтандыру қызметін) жүзеге асыратын, заңды тұлға болып табылмайтын оқшауланған бөлімшесі;</w:t>
      </w:r>
    </w:p>
    <w:bookmarkEnd w:id="25"/>
    <w:bookmarkStart w:name="z119" w:id="26"/>
    <w:p>
      <w:pPr>
        <w:spacing w:after="0"/>
        <w:ind w:left="0"/>
        <w:jc w:val="both"/>
      </w:pPr>
      <w:r>
        <w:rPr>
          <w:rFonts w:ascii="Times New Roman"/>
          <w:b w:val="false"/>
          <w:i w:val="false"/>
          <w:color w:val="000000"/>
          <w:sz w:val="28"/>
        </w:rPr>
        <w:t>
      9) қайта сақтандыру – өздерінің арасында жасалған қайта сақтандыру шартына сәйкес бір жағынан қайта сақтанушының сақтандыру тәуекелдерінің бәрін немесе бір бөлігін қайта сақтандыруға беруіне және екінші жағынан осы тәуекелдерді қайта сақтандыру ұйымының қабылдауына байланысты туындайтын қызмет және соған байланысты қатынастар;</w:t>
      </w:r>
    </w:p>
    <w:bookmarkEnd w:id="26"/>
    <w:bookmarkStart w:name="z120" w:id="27"/>
    <w:p>
      <w:pPr>
        <w:spacing w:after="0"/>
        <w:ind w:left="0"/>
        <w:jc w:val="both"/>
      </w:pPr>
      <w:r>
        <w:rPr>
          <w:rFonts w:ascii="Times New Roman"/>
          <w:b w:val="false"/>
          <w:i w:val="false"/>
          <w:color w:val="000000"/>
          <w:sz w:val="28"/>
        </w:rPr>
        <w:t>
      10) қайта сақтандыру ұйымы (қайта сақтандырушы) – уәкілетті органның тиісті лицензиясы негізінде қайта сақтандыру шарттарын жасасу және орындау жөніндегі қызметті жүзеге асыратын заңды тұлға;</w:t>
      </w:r>
    </w:p>
    <w:bookmarkEnd w:id="27"/>
    <w:bookmarkStart w:name="z121" w:id="28"/>
    <w:p>
      <w:pPr>
        <w:spacing w:after="0"/>
        <w:ind w:left="0"/>
        <w:jc w:val="both"/>
      </w:pPr>
      <w:r>
        <w:rPr>
          <w:rFonts w:ascii="Times New Roman"/>
          <w:b w:val="false"/>
          <w:i w:val="false"/>
          <w:color w:val="000000"/>
          <w:sz w:val="28"/>
        </w:rPr>
        <w:t>
      11) қайта сақтанушы (цедент) – өзі қабылдаған сақтандыру тәуекелдерін қайта сақтандыруға беруді жүзеге асыратын сақтандыру немесе қайта сақтандыру ұйымы;</w:t>
      </w:r>
    </w:p>
    <w:bookmarkEnd w:id="28"/>
    <w:bookmarkStart w:name="z122" w:id="29"/>
    <w:p>
      <w:pPr>
        <w:spacing w:after="0"/>
        <w:ind w:left="0"/>
        <w:jc w:val="both"/>
      </w:pPr>
      <w:r>
        <w:rPr>
          <w:rFonts w:ascii="Times New Roman"/>
          <w:b w:val="false"/>
          <w:i w:val="false"/>
          <w:color w:val="000000"/>
          <w:sz w:val="28"/>
        </w:rPr>
        <w:t>
      12) мiнсiз iскерлiк бедел – кәсiпқойлығын, адалдығын растайтын фактiлердiң болуы, алынбаған немесе жойылмаған сотталғандығының болмауы, оның ішінде қаржы ұйымының, банк және (немесе) сақтандыру холдингінің басшы қызметкері лауазымын атқару және қаржы ұйымының ірі қатысушысы (ірі акционері) болу құқығынан өмір бойына айыру түрінде қылмыстық жаза қолдану туралы заңды күшіне енген сот шешімінің болмауы;</w:t>
      </w:r>
    </w:p>
    <w:bookmarkEnd w:id="29"/>
    <w:bookmarkStart w:name="z123" w:id="30"/>
    <w:p>
      <w:pPr>
        <w:spacing w:after="0"/>
        <w:ind w:left="0"/>
        <w:jc w:val="both"/>
      </w:pPr>
      <w:r>
        <w:rPr>
          <w:rFonts w:ascii="Times New Roman"/>
          <w:b w:val="false"/>
          <w:i w:val="false"/>
          <w:color w:val="000000"/>
          <w:sz w:val="28"/>
        </w:rPr>
        <w:t>
      13) ортақ сақтандыру (бірлескен қайта сақтандыру) – бiр мезгiлде бiрнеше сақтандыру (қайта сақтандыру) ұйымымен ортақ сақтандыру (бірлескен қайта сақтандыру) шарты бойынша сақтандыру тәуекелдерiн өздерінің арасында жасалған бірлескен қызмет туралы шартқа сәйкес жауапкершіліктерін бөле отырып қабылдауына байланысты туындайтын қызмет және соған байланысты қатынастар;</w:t>
      </w:r>
    </w:p>
    <w:bookmarkEnd w:id="30"/>
    <w:p>
      <w:pPr>
        <w:spacing w:after="0"/>
        <w:ind w:left="0"/>
        <w:jc w:val="both"/>
      </w:pPr>
      <w:r>
        <w:rPr>
          <w:rFonts w:ascii="Times New Roman"/>
          <w:b w:val="false"/>
          <w:i w:val="false"/>
          <w:color w:val="000000"/>
          <w:sz w:val="28"/>
        </w:rPr>
        <w:t>
      13-1) ортақ сақтандыру (бірлескен қайта сақтандыру) шарты – сақтандыру (қайта сақтандыру) пулына қатысушылардың бірлескен қызметі туралы шарт шеңберінде сақтандыру (қайта сақтандыру) пулына қатысушылар мен сақтанушы (цедент) арасында жасалатын сақтандыру (қайта сақтандыру) шарты;</w:t>
      </w:r>
    </w:p>
    <w:bookmarkStart w:name="z124" w:id="31"/>
    <w:p>
      <w:pPr>
        <w:spacing w:after="0"/>
        <w:ind w:left="0"/>
        <w:jc w:val="both"/>
      </w:pPr>
      <w:r>
        <w:rPr>
          <w:rFonts w:ascii="Times New Roman"/>
          <w:b w:val="false"/>
          <w:i w:val="false"/>
          <w:color w:val="000000"/>
          <w:sz w:val="28"/>
        </w:rPr>
        <w:t>
      14) өздігінен ұстап қалу – жауаптылық көлемінің бір бөлігі, соның шегінде сақтандырушы немесе қайта сақтанушы (цедент) сақтандыру немесе қайта сақтандыру шартына сәйкес өз есебінен жауапты болады;</w:t>
      </w:r>
    </w:p>
    <w:bookmarkEnd w:id="31"/>
    <w:bookmarkStart w:name="z125" w:id="32"/>
    <w:p>
      <w:pPr>
        <w:spacing w:after="0"/>
        <w:ind w:left="0"/>
        <w:jc w:val="both"/>
      </w:pPr>
      <w:r>
        <w:rPr>
          <w:rFonts w:ascii="Times New Roman"/>
          <w:b w:val="false"/>
          <w:i w:val="false"/>
          <w:color w:val="000000"/>
          <w:sz w:val="28"/>
        </w:rPr>
        <w:t>
      15) пруденциялық нормативтер – уәкілетті орган белгілейтін және сақтандыру (қайта сақтандыру) ұйымдарының сақтауы үшін міндетті нормативтер;</w:t>
      </w:r>
    </w:p>
    <w:bookmarkEnd w:id="32"/>
    <w:bookmarkStart w:name="z126" w:id="33"/>
    <w:p>
      <w:pPr>
        <w:spacing w:after="0"/>
        <w:ind w:left="0"/>
        <w:jc w:val="both"/>
      </w:pPr>
      <w:r>
        <w:rPr>
          <w:rFonts w:ascii="Times New Roman"/>
          <w:b w:val="false"/>
          <w:i w:val="false"/>
          <w:color w:val="000000"/>
          <w:sz w:val="28"/>
        </w:rPr>
        <w:t>
      16) сақтандыру агенті – сақтандыру агенттерінің тізіліміне енген және тапсырыс шарты негізінде бір немесе бірнеше сақтандыру ұйымдарының атынан және олардың тапсыруымен сақтандыру шарттарын жасасу жөніндегі делдалдық қызметті жүзеге асыратын жеке немесе заңды тұлға;</w:t>
      </w:r>
    </w:p>
    <w:bookmarkEnd w:id="33"/>
    <w:bookmarkStart w:name="z127" w:id="34"/>
    <w:p>
      <w:pPr>
        <w:spacing w:after="0"/>
        <w:ind w:left="0"/>
        <w:jc w:val="both"/>
      </w:pPr>
      <w:r>
        <w:rPr>
          <w:rFonts w:ascii="Times New Roman"/>
          <w:b w:val="false"/>
          <w:i w:val="false"/>
          <w:color w:val="000000"/>
          <w:sz w:val="28"/>
        </w:rPr>
        <w:t>
      17) сақтандыру брокерi – сақтанушының тапсырмасы бойынша сақтандырушымен сақтандыру шарттарын жасасуға және орындауға байланысты қатынастарда сақтанушының атынан өкiлдiк ететiн немесе сақтанушының тапсырмасы бойынша сақтандыру шарттарын және (немесе) қайта сақтанушының (цеденттің) тапсырмасы бойынша қайта сақтандыру шарттарын жасасу бойынша өз атынан делдалдық қызметті жүзеге асыратын заңды тұлға;</w:t>
      </w:r>
    </w:p>
    <w:bookmarkEnd w:id="34"/>
    <w:bookmarkStart w:name="z128" w:id="35"/>
    <w:p>
      <w:pPr>
        <w:spacing w:after="0"/>
        <w:ind w:left="0"/>
        <w:jc w:val="both"/>
      </w:pPr>
      <w:r>
        <w:rPr>
          <w:rFonts w:ascii="Times New Roman"/>
          <w:b w:val="false"/>
          <w:i w:val="false"/>
          <w:color w:val="000000"/>
          <w:sz w:val="28"/>
        </w:rPr>
        <w:t>
      18) сақтандыру ережелері – сақтандыру ұйымының белгілі бір сақтандыру түрі бойынша сақтандыруды жүзеге асыру талаптарын айқындайтын құжаты;</w:t>
      </w:r>
    </w:p>
    <w:bookmarkEnd w:id="35"/>
    <w:bookmarkStart w:name="z937" w:id="36"/>
    <w:p>
      <w:pPr>
        <w:spacing w:after="0"/>
        <w:ind w:left="0"/>
        <w:jc w:val="both"/>
      </w:pPr>
      <w:r>
        <w:rPr>
          <w:rFonts w:ascii="Times New Roman"/>
          <w:b w:val="false"/>
          <w:i w:val="false"/>
          <w:color w:val="000000"/>
          <w:sz w:val="28"/>
        </w:rPr>
        <w:t>
      18-1) сақтандыру есебі - дерекқорда бар ақпаратты толық немесе ішінара беру нысаны;</w:t>
      </w:r>
    </w:p>
    <w:bookmarkEnd w:id="36"/>
    <w:p>
      <w:pPr>
        <w:spacing w:after="0"/>
        <w:ind w:left="0"/>
        <w:jc w:val="both"/>
      </w:pPr>
      <w:r>
        <w:rPr>
          <w:rFonts w:ascii="Times New Roman"/>
          <w:b w:val="false"/>
          <w:i w:val="false"/>
          <w:color w:val="000000"/>
          <w:sz w:val="28"/>
        </w:rPr>
        <w:t>
      18-2) сақтандыру жөніндегі бірыңғай дерекқор (бұдан әрі - дерекқор) – сақтандырушы, сақтанушы, сақтандырылушы және пайда алушы туралы ақпараттың жиынтығы (оның ішінде электрондық нысанда);</w:t>
      </w:r>
    </w:p>
    <w:p>
      <w:pPr>
        <w:spacing w:after="0"/>
        <w:ind w:left="0"/>
        <w:jc w:val="both"/>
      </w:pPr>
      <w:r>
        <w:rPr>
          <w:rFonts w:ascii="Times New Roman"/>
          <w:b w:val="false"/>
          <w:i w:val="false"/>
          <w:color w:val="000000"/>
          <w:sz w:val="28"/>
        </w:rPr>
        <w:t>
      18-4) сақтандыру (қайта сақтандыру) пулы – қатысушылары арасында белгілі бір мерзімге жасалған бірлескен қызмет туралы шарттың негізінде сақтандырудың жекелеген сыныптары (түрлері) немесе белгілі бір сақтандыру тәуекелдері бойынша сақтандыру қызметін бірлесіп жүзеге асыратын сақтандыру (қайта сақтандыру) ұйымдарының бірлестігі;</w:t>
      </w:r>
    </w:p>
    <w:bookmarkStart w:name="z129" w:id="37"/>
    <w:p>
      <w:pPr>
        <w:spacing w:after="0"/>
        <w:ind w:left="0"/>
        <w:jc w:val="both"/>
      </w:pPr>
      <w:r>
        <w:rPr>
          <w:rFonts w:ascii="Times New Roman"/>
          <w:b w:val="false"/>
          <w:i w:val="false"/>
          <w:color w:val="000000"/>
          <w:sz w:val="28"/>
        </w:rPr>
        <w:t>
      19) сақтандыру қызметінің субъектілері – сақтандыру және қайта сақтандыру ұйымдары;</w:t>
      </w:r>
    </w:p>
    <w:bookmarkEnd w:id="37"/>
    <w:bookmarkStart w:name="z130" w:id="38"/>
    <w:p>
      <w:pPr>
        <w:spacing w:after="0"/>
        <w:ind w:left="0"/>
        <w:jc w:val="both"/>
      </w:pPr>
      <w:r>
        <w:rPr>
          <w:rFonts w:ascii="Times New Roman"/>
          <w:b w:val="false"/>
          <w:i w:val="false"/>
          <w:color w:val="000000"/>
          <w:sz w:val="28"/>
        </w:rPr>
        <w:t>
      20) сақтандыру нарығына кәсіби қатысушылар – өз қызметін уәкілетті органның тиісті лицензиялары негізінде жүзеге асыратын сақтандыру (қайта сақтандыру) ұйымы, сақтандыру брокері, Қазақстан Республикасы бейрезидент-сақтандыру (қайта сақтандыру) ұйымының филиалы, Қазақстан Республикасы бейрезидент-сақтандыру брокерінің филиалы, актуарий;</w:t>
      </w:r>
    </w:p>
    <w:bookmarkEnd w:id="3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21) алып тасталды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132" w:id="39"/>
    <w:p>
      <w:pPr>
        <w:spacing w:after="0"/>
        <w:ind w:left="0"/>
        <w:jc w:val="both"/>
      </w:pPr>
      <w:r>
        <w:rPr>
          <w:rFonts w:ascii="Times New Roman"/>
          <w:b w:val="false"/>
          <w:i w:val="false"/>
          <w:color w:val="000000"/>
          <w:sz w:val="28"/>
        </w:rPr>
        <w:t>
      22) сақтандыру портфелі – сақтандыру (қайта сақтандыру) шарттарының, сондай-ақ олар бойынша қабылданған сақтандыру сыйлықақыларының (сақтандыру жарналарының) жиынтығы;</w:t>
      </w:r>
    </w:p>
    <w:bookmarkEnd w:id="39"/>
    <w:bookmarkStart w:name="z133" w:id="40"/>
    <w:p>
      <w:pPr>
        <w:spacing w:after="0"/>
        <w:ind w:left="0"/>
        <w:jc w:val="both"/>
      </w:pPr>
      <w:r>
        <w:rPr>
          <w:rFonts w:ascii="Times New Roman"/>
          <w:b w:val="false"/>
          <w:i w:val="false"/>
          <w:color w:val="000000"/>
          <w:sz w:val="28"/>
        </w:rPr>
        <w:t>
      23) сақтандыру резервтері – сақтандыру (қайта сақтандыру) ұйымының сақтандыру (қайта сақтандыру) шарттары бойынша актуарий есептеулері негізінде бағаланатын міндеттемелері;</w:t>
      </w:r>
    </w:p>
    <w:bookmarkEnd w:id="40"/>
    <w:bookmarkStart w:name="z621" w:id="41"/>
    <w:p>
      <w:pPr>
        <w:spacing w:after="0"/>
        <w:ind w:left="0"/>
        <w:jc w:val="both"/>
      </w:pPr>
      <w:r>
        <w:rPr>
          <w:rFonts w:ascii="Times New Roman"/>
          <w:b w:val="false"/>
          <w:i w:val="false"/>
          <w:color w:val="000000"/>
          <w:sz w:val="28"/>
        </w:rPr>
        <w:t>
      23-1) сақтандыру тәуекелі – сақтандыру жағдайының басталу ықтималдылығы;</w:t>
      </w:r>
    </w:p>
    <w:bookmarkEnd w:id="41"/>
    <w:bookmarkStart w:name="z622" w:id="42"/>
    <w:p>
      <w:pPr>
        <w:spacing w:after="0"/>
        <w:ind w:left="0"/>
        <w:jc w:val="both"/>
      </w:pPr>
      <w:r>
        <w:rPr>
          <w:rFonts w:ascii="Times New Roman"/>
          <w:b w:val="false"/>
          <w:i w:val="false"/>
          <w:color w:val="000000"/>
          <w:sz w:val="28"/>
        </w:rPr>
        <w:t>
      23-2) сақтандыру тобы – банк конгломераты болып табылмайтын, сақтандыру холдингінен (болған кезде) және сақтандыру (қайта сақтандыру) ұйымынан, сондай-ақ сақтандыру холдингінің еншілес ұйымдарынан және (немесе) сақтандыру (қайта сақтандыру) ұйымының еншілес ұйымдарынан және (немесе) сақтандыру холдингі және (немесе) оның еншілес ұйымы және (немесе) сақтандыру (қайта сақтандыру) ұйымы капиталына қомақты қатысатын ұйымдардан тұратын заңды тұлғалар тобы.</w:t>
      </w:r>
    </w:p>
    <w:bookmarkEnd w:id="42"/>
    <w:bookmarkStart w:name="z310" w:id="43"/>
    <w:p>
      <w:pPr>
        <w:spacing w:after="0"/>
        <w:ind w:left="0"/>
        <w:jc w:val="both"/>
      </w:pPr>
      <w:r>
        <w:rPr>
          <w:rFonts w:ascii="Times New Roman"/>
          <w:b w:val="false"/>
          <w:i w:val="false"/>
          <w:color w:val="000000"/>
          <w:sz w:val="28"/>
        </w:rPr>
        <w:t>
      Сақтандыру тобының құрамына ұлттық басқарушы холдинг, Қазақстан Республикасының резидент емес сақтандыру холдингі, сондай-ақ Қазақстан Республикасының резидент емес сақтандыру холдингі капиталына қомақты қатысатын, Қазақстан Республикасының резидент еместері болып табылатын еншілес ұйымдар мен ұйымдар кірмейді;</w:t>
      </w:r>
    </w:p>
    <w:bookmarkEnd w:id="43"/>
    <w:bookmarkStart w:name="z134" w:id="44"/>
    <w:p>
      <w:pPr>
        <w:spacing w:after="0"/>
        <w:ind w:left="0"/>
        <w:jc w:val="both"/>
      </w:pPr>
      <w:r>
        <w:rPr>
          <w:rFonts w:ascii="Times New Roman"/>
          <w:b w:val="false"/>
          <w:i w:val="false"/>
          <w:color w:val="000000"/>
          <w:sz w:val="28"/>
        </w:rPr>
        <w:t>
      24) сақтандыру ұйымы – сақтандыру шарттарын жасасу және орындау қызметін уәкілетті органның тиісті лицензиясы негізінде жүзеге асыратын заңды тұлға;</w:t>
      </w:r>
    </w:p>
    <w:bookmarkEnd w:id="44"/>
    <w:bookmarkStart w:name="z135" w:id="45"/>
    <w:p>
      <w:pPr>
        <w:spacing w:after="0"/>
        <w:ind w:left="0"/>
        <w:jc w:val="both"/>
      </w:pPr>
      <w:r>
        <w:rPr>
          <w:rFonts w:ascii="Times New Roman"/>
          <w:b w:val="false"/>
          <w:i w:val="false"/>
          <w:color w:val="000000"/>
          <w:sz w:val="28"/>
        </w:rPr>
        <w:t>
      25) сақтандыру (қайта сақтандыру) ұйымының акцияларын жанама иелену (олармен дауыс беру) – сақтандыру (қайта сақтандыру) ұйымының, сақтандыру (қайта сақтандыру) ұйымы ірі қатысушысының, сақтандыру холдингінің немесе заңды тұлғалардың акцияларын (жарғылық капиталына қатысу үлестерін) иелену арқылы сақтандыру (қайта сақтандыру) ұйымының бірлескен ірі қатысушысы, сақтандыру холдингі болып табылатын тұлғалардың шешімдерін айқындау мүмкіндігі;</w:t>
      </w:r>
    </w:p>
    <w:bookmarkEnd w:id="45"/>
    <w:p>
      <w:pPr>
        <w:spacing w:after="0"/>
        <w:ind w:left="0"/>
        <w:jc w:val="both"/>
      </w:pPr>
      <w:r>
        <w:rPr>
          <w:rFonts w:ascii="Times New Roman"/>
          <w:b w:val="false"/>
          <w:i w:val="false"/>
          <w:color w:val="000000"/>
          <w:sz w:val="28"/>
        </w:rPr>
        <w:t>
      25-1) сақтандыру (қайта сақтандыру) ұйымдарының, сақтандыру брокерлерінің бірлестігі - өз мүшелерінің мүддесін қорғауды қамтамасыз ету және олардың кәсіби қызметін үйлестіру үшін қауымдастық (одақ) нысанында құрылған коммерциялық емес ұйым;</w:t>
      </w:r>
    </w:p>
    <w:bookmarkStart w:name="z136" w:id="46"/>
    <w:p>
      <w:pPr>
        <w:spacing w:after="0"/>
        <w:ind w:left="0"/>
        <w:jc w:val="both"/>
      </w:pPr>
      <w:r>
        <w:rPr>
          <w:rFonts w:ascii="Times New Roman"/>
          <w:b w:val="false"/>
          <w:i w:val="false"/>
          <w:color w:val="000000"/>
          <w:sz w:val="28"/>
        </w:rPr>
        <w:t>
      26) сақтандыру (қайта сақтандыру) ұйымының ірі қатысушысы – уәкілетті органның жазбаша келісіміне сәйкес сақтандыру (қайта сақтандыру) ұйымының орналастырылған (артықшылықты және сақтандыру (қайта сақтандыру) ұйымы сатып алған акцияларды шегере отырып) акцияларының он немесе одан да көп процентін тікелей немесе жанама иелене алатын немесе:</w:t>
      </w:r>
    </w:p>
    <w:bookmarkEnd w:id="46"/>
    <w:p>
      <w:pPr>
        <w:spacing w:after="0"/>
        <w:ind w:left="0"/>
        <w:jc w:val="both"/>
      </w:pPr>
      <w:r>
        <w:rPr>
          <w:rFonts w:ascii="Times New Roman"/>
          <w:b w:val="false"/>
          <w:i w:val="false"/>
          <w:color w:val="000000"/>
          <w:sz w:val="28"/>
        </w:rPr>
        <w:t>
      сақтандыру (қайта сақтандыру) ұйымы дауыс беретін (артықшылықты акцияларды шегере отырып) акцияларының он немесе одан да көп пайызымен тікелей немесе жанама дауыс беру;</w:t>
      </w:r>
    </w:p>
    <w:p>
      <w:pPr>
        <w:spacing w:after="0"/>
        <w:ind w:left="0"/>
        <w:jc w:val="both"/>
      </w:pPr>
      <w:r>
        <w:rPr>
          <w:rFonts w:ascii="Times New Roman"/>
          <w:b w:val="false"/>
          <w:i w:val="false"/>
          <w:color w:val="000000"/>
          <w:sz w:val="28"/>
        </w:rPr>
        <w:t>
      сақтандыру (қайта сақтандыру) ұйымы қабылдайтын шешімдерге шартқа орай не уәкілетті органның нормативтік құқықтық актілерінде айқындалатын тәртіппен өзгеше түрде ықпал ету мүмкіндігіне ие жеке немесе заңды тұлға (мұндай иеленуші мемлекет немесе ұлттық басқарушы холдинг болып табылатын жағдайларды, сондай-ақ осы Заңда көзделген жағдайларды қоспағанда);</w:t>
      </w:r>
    </w:p>
    <w:bookmarkStart w:name="z623" w:id="47"/>
    <w:p>
      <w:pPr>
        <w:spacing w:after="0"/>
        <w:ind w:left="0"/>
        <w:jc w:val="both"/>
      </w:pPr>
      <w:r>
        <w:rPr>
          <w:rFonts w:ascii="Times New Roman"/>
          <w:b w:val="false"/>
          <w:i w:val="false"/>
          <w:color w:val="000000"/>
          <w:sz w:val="28"/>
        </w:rPr>
        <w:t>
      26-1) сақтандыру холдингi – уәкiлеттi органның жазбаша келiсiмiне сәйкес сақтандыру (қайта сақтандыру) ұйымының акцияларының орналастырылған (артықшылықты және сақтандыру (қайта сақтандыру) ұйымы сатып алған акцияларды шегере отырып) жиырма бес немесе одан да көп пайызын тiкелей немесе жанама иелене алатын немесе:</w:t>
      </w:r>
    </w:p>
    <w:bookmarkEnd w:id="47"/>
    <w:bookmarkStart w:name="z938" w:id="48"/>
    <w:p>
      <w:pPr>
        <w:spacing w:after="0"/>
        <w:ind w:left="0"/>
        <w:jc w:val="both"/>
      </w:pPr>
      <w:r>
        <w:rPr>
          <w:rFonts w:ascii="Times New Roman"/>
          <w:b w:val="false"/>
          <w:i w:val="false"/>
          <w:color w:val="000000"/>
          <w:sz w:val="28"/>
        </w:rPr>
        <w:t>
      сақтандыру (қайта сақтандыру) ұйымының дауыс беретiн акцияларының жиырма бес немесе одан да көп пайызымен тiкелей немесе жанама дауыс беру;</w:t>
      </w:r>
    </w:p>
    <w:bookmarkEnd w:id="48"/>
    <w:bookmarkStart w:name="z939" w:id="49"/>
    <w:p>
      <w:pPr>
        <w:spacing w:after="0"/>
        <w:ind w:left="0"/>
        <w:jc w:val="both"/>
      </w:pPr>
      <w:r>
        <w:rPr>
          <w:rFonts w:ascii="Times New Roman"/>
          <w:b w:val="false"/>
          <w:i w:val="false"/>
          <w:color w:val="000000"/>
          <w:sz w:val="28"/>
        </w:rPr>
        <w:t>
      сақтандыру (қайта сақтандыру) ұйымы қабылдайтын шешiмдердi шартқа орай не өзгеше түрде анықтау немесе бақылау жасау мүмкiндiгiне ие заңды тұлға (мемлекет немесе ұлттық басқарушы холдинг осындай иеленуші болып табылатын жағдайларды, сондай-ақ осы Заңда көзделген жағдайларды қоспағанда);</w:t>
      </w:r>
    </w:p>
    <w:bookmarkEnd w:id="49"/>
    <w:bookmarkStart w:name="z137" w:id="50"/>
    <w:p>
      <w:pPr>
        <w:spacing w:after="0"/>
        <w:ind w:left="0"/>
        <w:jc w:val="both"/>
      </w:pPr>
      <w:r>
        <w:rPr>
          <w:rFonts w:ascii="Times New Roman"/>
          <w:b w:val="false"/>
          <w:i w:val="false"/>
          <w:color w:val="000000"/>
          <w:sz w:val="28"/>
        </w:rPr>
        <w:t>
      27) сатып алу сомасы – жинақтаушы сақтандыру шартының қолданылу мерзімінен бұрын тоқтатылған кезде сақтанушының алуына құқығы бар ақша сомасы;</w:t>
      </w:r>
    </w:p>
    <w:bookmarkEnd w:id="50"/>
    <w:bookmarkStart w:name="z624" w:id="51"/>
    <w:p>
      <w:pPr>
        <w:spacing w:after="0"/>
        <w:ind w:left="0"/>
        <w:jc w:val="both"/>
      </w:pPr>
      <w:r>
        <w:rPr>
          <w:rFonts w:ascii="Times New Roman"/>
          <w:b w:val="false"/>
          <w:i w:val="false"/>
          <w:color w:val="000000"/>
          <w:sz w:val="28"/>
        </w:rPr>
        <w:t>
      28) сюрвейер - функциясына сақтандыруға қабылданатын сақтандыру объектісін алдын ала тексеріп қарау мен бағалау кіретін сақтандыру (қайта сақтандыру) ұйымының қызметкері не ақылы қызмет көрсету шартына сәйкес сақтандыру (қайта сақтандыру) ұйымына қызмет көрсететін заңды тұлға;</w:t>
      </w:r>
    </w:p>
    <w:bookmarkEnd w:id="51"/>
    <w:bookmarkStart w:name="z821" w:id="52"/>
    <w:p>
      <w:pPr>
        <w:spacing w:after="0"/>
        <w:ind w:left="0"/>
        <w:jc w:val="both"/>
      </w:pPr>
      <w:r>
        <w:rPr>
          <w:rFonts w:ascii="Times New Roman"/>
          <w:b w:val="false"/>
          <w:i w:val="false"/>
          <w:color w:val="000000"/>
          <w:sz w:val="28"/>
        </w:rPr>
        <w:t>
      29) тәуелсіз актуарий – осы Заңның талаптарына сай келетін және актуарийдің есеп-қисаптарына бағалау жүргізу үшін тартылатын жеке тұлға;</w:t>
      </w:r>
    </w:p>
    <w:bookmarkEnd w:id="52"/>
    <w:bookmarkStart w:name="z941" w:id="53"/>
    <w:p>
      <w:pPr>
        <w:spacing w:after="0"/>
        <w:ind w:left="0"/>
        <w:jc w:val="both"/>
      </w:pPr>
      <w:r>
        <w:rPr>
          <w:rFonts w:ascii="Times New Roman"/>
          <w:b w:val="false"/>
          <w:i w:val="false"/>
          <w:color w:val="000000"/>
          <w:sz w:val="28"/>
        </w:rPr>
        <w:t>
      29-1) үлестес тұлғалар – шешімді тікелей және (немесе) жанама түрде айқындауға және (немесе) бір-бірінің (тұлғалардың бірінің) қабылдайтын шешімдеріне, оның ішінде жасасқан мәміле күшіне қарай ықпал етуге мүмкіндігі бар жеке немесе заңды тұлғалар (өздеріне берілген өкілеттіктер шеңберінде бақылау және қадағалау функцияларын жүзеге асыратын мемлекеттік органдарды және ұлттық басқарушы холдингті қоспағанда). Сақтандыру (қайта сақтандыру) ұйымы акционерлерінің құрамында ұлттық басқарушы холдингтің болуы тұлғаларды бір-біріне қатысты үлестес деп айқындау үшін негіз болып табылмайды.</w:t>
      </w:r>
    </w:p>
    <w:bookmarkEnd w:id="5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30) алып тасталды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Ескерту. 3-бап жаңа редакцияда - ҚР 2009.12.30 </w:t>
      </w:r>
      <w:r>
        <w:rPr>
          <w:rFonts w:ascii="Times New Roman"/>
          <w:b w:val="false"/>
          <w:i w:val="false"/>
          <w:color w:val="000000"/>
          <w:sz w:val="28"/>
        </w:rPr>
        <w:t>№ 234-IV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Заңымен, өзгерістер енгізілді - ҚР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2011.07.05 </w:t>
      </w:r>
      <w:r>
        <w:rPr>
          <w:rFonts w:ascii="Times New Roman"/>
          <w:b w:val="false"/>
          <w:i w:val="false"/>
          <w:color w:val="000000"/>
          <w:sz w:val="28"/>
        </w:rPr>
        <w:t>N 452-IV</w:t>
      </w:r>
      <w:r>
        <w:rPr>
          <w:rFonts w:ascii="Times New Roman"/>
          <w:b w:val="false"/>
          <w:i w:val="false"/>
          <w:color w:val="ff0000"/>
          <w:sz w:val="28"/>
        </w:rPr>
        <w:t xml:space="preserve"> (2011.10.13 бастап қолданысқа енгізіледі),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2012.01.12 </w:t>
      </w:r>
      <w:r>
        <w:rPr>
          <w:rFonts w:ascii="Times New Roman"/>
          <w:b w:val="false"/>
          <w:i w:val="false"/>
          <w:color w:val="000000"/>
          <w:sz w:val="28"/>
        </w:rPr>
        <w:t>N 539-IV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24.11.2015 </w:t>
      </w:r>
      <w:r>
        <w:rPr>
          <w:rFonts w:ascii="Times New Roman"/>
          <w:b w:val="false"/>
          <w:i w:val="false"/>
          <w:color w:val="000000"/>
          <w:sz w:val="28"/>
        </w:rPr>
        <w:t>№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5" w:id="54"/>
    <w:p>
      <w:pPr>
        <w:spacing w:after="0"/>
        <w:ind w:left="0"/>
        <w:jc w:val="left"/>
      </w:pPr>
      <w:r>
        <w:rPr>
          <w:rFonts w:ascii="Times New Roman"/>
          <w:b/>
          <w:i w:val="false"/>
          <w:color w:val="000000"/>
        </w:rPr>
        <w:t xml:space="preserve"> 4-бап. Сақтандыру iсi және сақтандыру қызметi </w:t>
      </w:r>
    </w:p>
    <w:bookmarkEnd w:id="54"/>
    <w:p>
      <w:pPr>
        <w:spacing w:after="0"/>
        <w:ind w:left="0"/>
        <w:jc w:val="both"/>
      </w:pPr>
      <w:r>
        <w:rPr>
          <w:rFonts w:ascii="Times New Roman"/>
          <w:b w:val="false"/>
          <w:i w:val="false"/>
          <w:color w:val="000000"/>
          <w:sz w:val="28"/>
        </w:rPr>
        <w:t>
      1. Сақтандыру – сақтандыру ұйымы жүзеге асыратын, сақтандыру төлемi арқылы сақтандыру шартында айқындалған сақтандыру жағдайы немесе өзге де оқиға басталған кезде жеке немесе заңды тұлғаның заңды мүліктік мүдделерін қорғау жөніндегі қатынастар кешенiн білдіреді.</w:t>
      </w:r>
    </w:p>
    <w:bookmarkStart w:name="z138" w:id="55"/>
    <w:p>
      <w:pPr>
        <w:spacing w:after="0"/>
        <w:ind w:left="0"/>
        <w:jc w:val="both"/>
      </w:pPr>
      <w:r>
        <w:rPr>
          <w:rFonts w:ascii="Times New Roman"/>
          <w:b w:val="false"/>
          <w:i w:val="false"/>
          <w:color w:val="000000"/>
          <w:sz w:val="28"/>
        </w:rPr>
        <w:t>
      2. Сақтандыру (қайта сақтандыру) ұйымының, Қазақстан Республикасы бейрезидент-сақтандыру (қайта сақтандыру) ұйымы филиалының сақтандыру (қайта сақтандыру) шарттарын жасасуға және орындауға байланысты, Қазақстан Республикасы заңнамасының талаптарына сәйкес уәкiлеттi органның лицензиясы негiзiнде жүзеге асырылатын қызметi, сондай-ақ өзара сақтандыру қоғамдарының сақтандыру шарттарын жасасуға және орындауға байланысты, "Өзара сақтандыру туралы" Қазақстан Республикасының Заңына сәйкес лицензиясыз жүзеге асырылатын қызметі сақтандыру қызметi болып табылады.</w:t>
      </w:r>
    </w:p>
    <w:bookmarkEnd w:id="55"/>
    <w:bookmarkStart w:name="z1180" w:id="56"/>
    <w:p>
      <w:pPr>
        <w:spacing w:after="0"/>
        <w:ind w:left="0"/>
        <w:jc w:val="both"/>
      </w:pPr>
      <w:r>
        <w:rPr>
          <w:rFonts w:ascii="Times New Roman"/>
          <w:b w:val="false"/>
          <w:i w:val="false"/>
          <w:color w:val="000000"/>
          <w:sz w:val="28"/>
        </w:rPr>
        <w:t>
      3. Исламдық сақтандыру (қайта сақтандыру) ұйымының, Қазақстан Республикасы бейрезидент-исламдық сақтандыру (қайта сақтандыру) ұйымы филиалының исламдық сақтандыру (қайта сақтандыру) шарттарын жасасуға және орындауға байланысты, Қазақстан Республикасы заңнамасының талаптарына сәйкес уәкiлеттi органның лицензиясы негiзiнде жүзеге асырылатын қызметi исламдық сақтандыру қызметі болып табылады.</w:t>
      </w:r>
    </w:p>
    <w:bookmarkEnd w:id="5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4-бапқа өзгерістер енгізілді - ҚР 2006.02.20 </w:t>
      </w:r>
      <w:r>
        <w:rPr>
          <w:rFonts w:ascii="Times New Roman"/>
          <w:b w:val="false"/>
          <w:i w:val="false"/>
          <w:color w:val="000000"/>
          <w:sz w:val="28"/>
        </w:rPr>
        <w:t>N 128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2006.07.05 N </w:t>
      </w:r>
      <w:r>
        <w:rPr>
          <w:rFonts w:ascii="Times New Roman"/>
          <w:b w:val="false"/>
          <w:i w:val="false"/>
          <w:color w:val="000000"/>
          <w:sz w:val="28"/>
        </w:rPr>
        <w:t>164</w:t>
      </w:r>
      <w:r>
        <w:rPr>
          <w:rFonts w:ascii="Times New Roman"/>
          <w:b w:val="false"/>
          <w:i w:val="false"/>
          <w:color w:val="ff0000"/>
          <w:sz w:val="28"/>
        </w:rPr>
        <w:t xml:space="preserve">, 2009.12.30 </w:t>
      </w:r>
      <w:r>
        <w:rPr>
          <w:rFonts w:ascii="Times New Roman"/>
          <w:b w:val="false"/>
          <w:i w:val="false"/>
          <w:color w:val="000000"/>
          <w:sz w:val="28"/>
        </w:rPr>
        <w:t>№ 234-IV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6" w:id="57"/>
    <w:p>
      <w:pPr>
        <w:spacing w:after="0"/>
        <w:ind w:left="0"/>
        <w:jc w:val="left"/>
      </w:pPr>
      <w:r>
        <w:rPr>
          <w:rFonts w:ascii="Times New Roman"/>
          <w:b/>
          <w:i w:val="false"/>
          <w:color w:val="000000"/>
        </w:rPr>
        <w:t xml:space="preserve"> 5-бап. Шетелдiк жеке және заңды тұлғалар мен азаматтығы жоқ адамдарды сақтандыру </w:t>
      </w:r>
    </w:p>
    <w:bookmarkEnd w:id="57"/>
    <w:p>
      <w:pPr>
        <w:spacing w:after="0"/>
        <w:ind w:left="0"/>
        <w:jc w:val="both"/>
      </w:pPr>
      <w:r>
        <w:rPr>
          <w:rFonts w:ascii="Times New Roman"/>
          <w:b w:val="false"/>
          <w:i w:val="false"/>
          <w:color w:val="000000"/>
          <w:sz w:val="28"/>
        </w:rPr>
        <w:t xml:space="preserve">
      1. Шетелдiк азаматтар, азаматтығы жоқ адамдар, шетелдiк заңды тұлғалар, оның iшiнде өз қызметiн Қазақстан Республикасының аумағында жүзеге асыратындар сақтандыру арқылы қорғалу құқығын Қазақстан Республикасының азаматтарымен және заңды тұлғаларымен бiрдей пайдаланады.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2. Алынып тасталды - ҚР 2006.02.20 </w:t>
      </w:r>
      <w:r>
        <w:rPr>
          <w:rFonts w:ascii="Times New Roman"/>
          <w:b w:val="false"/>
          <w:i w:val="false"/>
          <w:color w:val="000000"/>
          <w:sz w:val="28"/>
        </w:rPr>
        <w:t>N 128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Заңымен. </w:t>
      </w:r>
      <w:r>
        <w:br/>
      </w:r>
      <w:r>
        <w:rPr>
          <w:rFonts w:ascii="Times New Roman"/>
          <w:b w:val="false"/>
          <w:i w:val="false"/>
          <w:color w:val="000000"/>
          <w:sz w:val="28"/>
        </w:rPr>
        <w:t>
</w:t>
      </w:r>
      <w:r>
        <w:rPr>
          <w:rFonts w:ascii="Times New Roman"/>
          <w:b w:val="false"/>
          <w:i w:val="false"/>
          <w:color w:val="ff0000"/>
          <w:sz w:val="28"/>
        </w:rPr>
        <w:t xml:space="preserve">      Ескерту. 5-бапқа өзгерту енгізілді - ҚР 2006.02.20 </w:t>
      </w:r>
      <w:r>
        <w:rPr>
          <w:rFonts w:ascii="Times New Roman"/>
          <w:b w:val="false"/>
          <w:i w:val="false"/>
          <w:color w:val="000000"/>
          <w:sz w:val="28"/>
        </w:rPr>
        <w:t>N 128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Заңымен.  </w:t>
      </w:r>
      <w:r>
        <w:br/>
      </w:r>
      <w:r>
        <w:rPr>
          <w:rFonts w:ascii="Times New Roman"/>
          <w:b w:val="false"/>
          <w:i w:val="false"/>
          <w:color w:val="000000"/>
          <w:sz w:val="28"/>
        </w:rPr>
        <w:t>
</w:t>
      </w:r>
    </w:p>
    <w:bookmarkStart w:name="z96" w:id="58"/>
    <w:p>
      <w:pPr>
        <w:spacing w:after="0"/>
        <w:ind w:left="0"/>
        <w:jc w:val="left"/>
      </w:pPr>
      <w:r>
        <w:rPr>
          <w:rFonts w:ascii="Times New Roman"/>
          <w:b/>
          <w:i w:val="false"/>
          <w:color w:val="000000"/>
        </w:rPr>
        <w:t xml:space="preserve"> 5-1-бап. Қазақстан Республикасының резиденттері емес сақтандыру ұйымдарының сақтандыруы </w:t>
      </w:r>
    </w:p>
    <w:bookmarkEnd w:id="58"/>
    <w:bookmarkStart w:name="z1653" w:id="59"/>
    <w:p>
      <w:pPr>
        <w:spacing w:after="0"/>
        <w:ind w:left="0"/>
        <w:jc w:val="both"/>
      </w:pPr>
      <w:r>
        <w:rPr>
          <w:rFonts w:ascii="Times New Roman"/>
          <w:b w:val="false"/>
          <w:i w:val="false"/>
          <w:color w:val="000000"/>
          <w:sz w:val="28"/>
        </w:rPr>
        <w:t>
      1. Заңды тұлғаның немесе оның оқшауланған бөлімшелерінің Қазақстан Республикасының аумағында орналасқан мүліктік мүдделерін және Қазақстан Республикасының резиденті болып табылатын жеке тұлғаның мүліктік мүдделерін сақтандыруды Қазақстан Республикасының резидент-сақтандыру ұйымы, Қазақстан Республикасы бейрезидент-сақтандыру (қайта сақтандыру) ұйымының филиалы ғана жүзеге асыра алады.</w:t>
      </w:r>
    </w:p>
    <w:bookmarkEnd w:id="59"/>
    <w:bookmarkStart w:name="z139" w:id="60"/>
    <w:p>
      <w:pPr>
        <w:spacing w:after="0"/>
        <w:ind w:left="0"/>
        <w:jc w:val="both"/>
      </w:pPr>
      <w:r>
        <w:rPr>
          <w:rFonts w:ascii="Times New Roman"/>
          <w:b w:val="false"/>
          <w:i w:val="false"/>
          <w:color w:val="000000"/>
          <w:sz w:val="28"/>
        </w:rPr>
        <w:t>
      2. Қазақстан Республикасының бейрезидент-сақтандыру ұйымдарымен сақтандыру шарттарын жасасуға және оларды орындауға мынадай жағдайларда:</w:t>
      </w:r>
    </w:p>
    <w:bookmarkEnd w:id="60"/>
    <w:bookmarkStart w:name="z1580" w:id="61"/>
    <w:p>
      <w:pPr>
        <w:spacing w:after="0"/>
        <w:ind w:left="0"/>
        <w:jc w:val="both"/>
      </w:pPr>
      <w:r>
        <w:rPr>
          <w:rFonts w:ascii="Times New Roman"/>
          <w:b w:val="false"/>
          <w:i w:val="false"/>
          <w:color w:val="000000"/>
          <w:sz w:val="28"/>
        </w:rPr>
        <w:t>
      1) жұмыс істеу, оқу, емделу немесе демалу мақсатында Қазақстан Республикасынан тысқары жерлерде уақытша болатын Қазақстан Республикасының резидент-жеке тұлғаларына Қазақстан Республикасынан тысқары жерлерде осы тұлғалардың уақытша болған кезеңіне ғана;</w:t>
      </w:r>
    </w:p>
    <w:bookmarkEnd w:id="61"/>
    <w:bookmarkStart w:name="z1581" w:id="62"/>
    <w:p>
      <w:pPr>
        <w:spacing w:after="0"/>
        <w:ind w:left="0"/>
        <w:jc w:val="both"/>
      </w:pPr>
      <w:r>
        <w:rPr>
          <w:rFonts w:ascii="Times New Roman"/>
          <w:b w:val="false"/>
          <w:i w:val="false"/>
          <w:color w:val="000000"/>
          <w:sz w:val="28"/>
        </w:rPr>
        <w:t>
      2) Қазақстан Республикасы резиденттеріне теңіз көлігінің (каботаж қызметтерін ұсынатын кемелерді қоспағанда), коммерциялық авиацияның көрсетілетін қызметтеріне, ғарыштық ұшуларды (спутниктерді қоса алғанда) іске қосудың және оның фрахтының көрсетілетін қызметтеріне және олармен байланысты көрсетілетін қызметтерге (тауарларды тасымалдау, тауарларды тасымалдайтын көлік құралдарының өздерін сақтандыру және осыдан туындайтын кез келген жауапкершілік) байланысты тәуекелдер бөлігінде жол беріледі.</w:t>
      </w:r>
    </w:p>
    <w:bookmarkEnd w:id="62"/>
    <w:bookmarkStart w:name="z140" w:id="63"/>
    <w:p>
      <w:pPr>
        <w:spacing w:after="0"/>
        <w:ind w:left="0"/>
        <w:jc w:val="both"/>
      </w:pPr>
      <w:r>
        <w:rPr>
          <w:rFonts w:ascii="Times New Roman"/>
          <w:b w:val="false"/>
          <w:i w:val="false"/>
          <w:color w:val="000000"/>
          <w:sz w:val="28"/>
        </w:rPr>
        <w:t>
      3. Осы баптың 2-тармағында көзделген жағдайларды қоспағанда, Қазақстан Республикасы банктерінің, Қазақстан Республикасының бейрезидент-банктері филиалдарының және банк операцияларының жекелеген түрлерін жүзеге асыратын ұйымдардың Қазақстан Республикасының резидент-жеке және заңды тұлғаларынан Қазақстан Республикасы бейрезиденттерінің пайдасына сақтандыру сыйлықақыларын (жарналарын) төлеуге байланысты төлемдерді және ақша аударымдарын жүзеге асыруына тыйым салынады.</w:t>
      </w:r>
    </w:p>
    <w:bookmarkEnd w:id="63"/>
    <w:bookmarkStart w:name="z809" w:id="64"/>
    <w:p>
      <w:pPr>
        <w:spacing w:after="0"/>
        <w:ind w:left="0"/>
        <w:jc w:val="both"/>
      </w:pPr>
      <w:r>
        <w:rPr>
          <w:rFonts w:ascii="Times New Roman"/>
          <w:b w:val="false"/>
          <w:i w:val="false"/>
          <w:color w:val="000000"/>
          <w:sz w:val="28"/>
        </w:rPr>
        <w:t>
      4. Осы баптың 2 және 3-тармақтарының талаптары Қазақстан Республикасының заңдарында белгіленген жағдайларда Қазақстан Республикасы бейрезидент сақтандыру (қайта сақтандыру) ұйымдарының филиалдарымен шарттар жасасқан жағдайларға қолданылмайды.</w:t>
      </w:r>
    </w:p>
    <w:bookmarkEnd w:id="6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5-1-бап жаңа редакцияда - ҚР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өзгерістер енгізілді - ҚР 24.11.2015 </w:t>
      </w:r>
      <w:r>
        <w:rPr>
          <w:rFonts w:ascii="Times New Roman"/>
          <w:b w:val="false"/>
          <w:i w:val="false"/>
          <w:color w:val="000000"/>
          <w:sz w:val="28"/>
        </w:rPr>
        <w:t>№ 422-V</w:t>
      </w:r>
      <w:r>
        <w:rPr>
          <w:rFonts w:ascii="Times New Roman"/>
          <w:b w:val="false"/>
          <w:i w:val="false"/>
          <w:color w:val="ff0000"/>
          <w:sz w:val="28"/>
        </w:rPr>
        <w:t xml:space="preserve"> (16.12.2020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(16.12.2018 бастап қолданысқа енгізіледі); 02.04.2019 </w:t>
      </w:r>
      <w:r>
        <w:rPr>
          <w:rFonts w:ascii="Times New Roman"/>
          <w:b w:val="false"/>
          <w:i w:val="false"/>
          <w:color w:val="000000"/>
          <w:sz w:val="28"/>
        </w:rPr>
        <w:t>№ 241-VI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7" w:id="65"/>
    <w:p>
      <w:pPr>
        <w:spacing w:after="0"/>
        <w:ind w:left="0"/>
        <w:jc w:val="left"/>
      </w:pPr>
      <w:r>
        <w:rPr>
          <w:rFonts w:ascii="Times New Roman"/>
          <w:b/>
          <w:i w:val="false"/>
          <w:color w:val="000000"/>
        </w:rPr>
        <w:t xml:space="preserve"> 2-тарау. САҚТАНДЫРУ ҚЫЗМЕТIН ҰЙЫМДАСТЫРУ</w:t>
      </w:r>
    </w:p>
    <w:bookmarkEnd w:id="65"/>
    <w:bookmarkStart w:name="z8" w:id="66"/>
    <w:p>
      <w:pPr>
        <w:spacing w:after="0"/>
        <w:ind w:left="0"/>
        <w:jc w:val="left"/>
      </w:pPr>
      <w:r>
        <w:rPr>
          <w:rFonts w:ascii="Times New Roman"/>
          <w:b/>
          <w:i w:val="false"/>
          <w:color w:val="000000"/>
        </w:rPr>
        <w:t xml:space="preserve"> 6-бап. Сақтандыру салалары, сыныптары және түрлерi </w:t>
      </w:r>
    </w:p>
    <w:bookmarkEnd w:id="66"/>
    <w:p>
      <w:pPr>
        <w:spacing w:after="0"/>
        <w:ind w:left="0"/>
        <w:jc w:val="both"/>
      </w:pPr>
      <w:r>
        <w:rPr>
          <w:rFonts w:ascii="Times New Roman"/>
          <w:b w:val="false"/>
          <w:i w:val="false"/>
          <w:color w:val="000000"/>
          <w:sz w:val="28"/>
        </w:rPr>
        <w:t>
      1. Сақтандыру қызметiн ұйымдастыру және мемлекеттiк реттеу мен лицензиялауды жүзеге асыру үшiн сақтандыру салаларға, сыныптар мен түрлерге бөлiнедi. Сақтандыру ұйымының сақтандыру қызметi "өмiрдi сақтандыру" саласы және "жалпы сақтандыру" саласы бойынша жүзеге асырылады.</w:t>
      </w:r>
    </w:p>
    <w:bookmarkStart w:name="z141" w:id="67"/>
    <w:p>
      <w:pPr>
        <w:spacing w:after="0"/>
        <w:ind w:left="0"/>
        <w:jc w:val="both"/>
      </w:pPr>
      <w:r>
        <w:rPr>
          <w:rFonts w:ascii="Times New Roman"/>
          <w:b w:val="false"/>
          <w:i w:val="false"/>
          <w:color w:val="000000"/>
          <w:sz w:val="28"/>
        </w:rPr>
        <w:t>
      2. "Өмiрдi сақтандыру" саласы ерiктi сақтандыру нысанында мынадай сыныптарды қамтиды:</w:t>
      </w:r>
    </w:p>
    <w:bookmarkEnd w:id="67"/>
    <w:bookmarkStart w:name="z142" w:id="68"/>
    <w:p>
      <w:pPr>
        <w:spacing w:after="0"/>
        <w:ind w:left="0"/>
        <w:jc w:val="both"/>
      </w:pPr>
      <w:r>
        <w:rPr>
          <w:rFonts w:ascii="Times New Roman"/>
          <w:b w:val="false"/>
          <w:i w:val="false"/>
          <w:color w:val="000000"/>
          <w:sz w:val="28"/>
        </w:rPr>
        <w:t>
      1) өмiрдi сақтандыру;</w:t>
      </w:r>
    </w:p>
    <w:bookmarkEnd w:id="68"/>
    <w:bookmarkStart w:name="z143" w:id="69"/>
    <w:p>
      <w:pPr>
        <w:spacing w:after="0"/>
        <w:ind w:left="0"/>
        <w:jc w:val="both"/>
      </w:pPr>
      <w:r>
        <w:rPr>
          <w:rFonts w:ascii="Times New Roman"/>
          <w:b w:val="false"/>
          <w:i w:val="false"/>
          <w:color w:val="000000"/>
          <w:sz w:val="28"/>
        </w:rPr>
        <w:t>
      2) аннуитеттiк сақтандыру;</w:t>
      </w:r>
    </w:p>
    <w:bookmarkEnd w:id="6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(алынып тасталды - ҚР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қараңыз)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(алынып тасталды - ҚР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қараңыз) Заңымен);</w:t>
      </w:r>
      <w:r>
        <w:br/>
      </w:r>
      <w:r>
        <w:rPr>
          <w:rFonts w:ascii="Times New Roman"/>
          <w:b w:val="false"/>
          <w:i w:val="false"/>
          <w:color w:val="000000"/>
          <w:sz w:val="28"/>
        </w:rPr>
        <w:t>
</w:t>
      </w:r>
    </w:p>
    <w:bookmarkStart w:name="z146" w:id="70"/>
    <w:p>
      <w:pPr>
        <w:spacing w:after="0"/>
        <w:ind w:left="0"/>
        <w:jc w:val="both"/>
      </w:pPr>
      <w:r>
        <w:rPr>
          <w:rFonts w:ascii="Times New Roman"/>
          <w:b w:val="false"/>
          <w:i w:val="false"/>
          <w:color w:val="000000"/>
          <w:sz w:val="28"/>
        </w:rPr>
        <w:t>
      3. "Жалпы сақтандыру" саласы ерiктi сақтандыру нысанында мынадай сыныптарды қамтиды:</w:t>
      </w:r>
    </w:p>
    <w:bookmarkEnd w:id="70"/>
    <w:bookmarkStart w:name="z147" w:id="71"/>
    <w:p>
      <w:pPr>
        <w:spacing w:after="0"/>
        <w:ind w:left="0"/>
        <w:jc w:val="both"/>
      </w:pPr>
      <w:r>
        <w:rPr>
          <w:rFonts w:ascii="Times New Roman"/>
          <w:b w:val="false"/>
          <w:i w:val="false"/>
          <w:color w:val="000000"/>
          <w:sz w:val="28"/>
        </w:rPr>
        <w:t>
      1) жазатайым жағдайлардан сақтандыру;</w:t>
      </w:r>
    </w:p>
    <w:bookmarkEnd w:id="71"/>
    <w:bookmarkStart w:name="z148" w:id="72"/>
    <w:p>
      <w:pPr>
        <w:spacing w:after="0"/>
        <w:ind w:left="0"/>
        <w:jc w:val="both"/>
      </w:pPr>
      <w:r>
        <w:rPr>
          <w:rFonts w:ascii="Times New Roman"/>
          <w:b w:val="false"/>
          <w:i w:val="false"/>
          <w:color w:val="000000"/>
          <w:sz w:val="28"/>
        </w:rPr>
        <w:t>
      2) ауырған жағдайдан сақтандыру;</w:t>
      </w:r>
    </w:p>
    <w:bookmarkEnd w:id="72"/>
    <w:bookmarkStart w:name="z149" w:id="73"/>
    <w:p>
      <w:pPr>
        <w:spacing w:after="0"/>
        <w:ind w:left="0"/>
        <w:jc w:val="both"/>
      </w:pPr>
      <w:r>
        <w:rPr>
          <w:rFonts w:ascii="Times New Roman"/>
          <w:b w:val="false"/>
          <w:i w:val="false"/>
          <w:color w:val="000000"/>
          <w:sz w:val="28"/>
        </w:rPr>
        <w:t>
      3) автомобиль көлiгiн сақтандыру;</w:t>
      </w:r>
    </w:p>
    <w:bookmarkEnd w:id="73"/>
    <w:bookmarkStart w:name="z150" w:id="74"/>
    <w:p>
      <w:pPr>
        <w:spacing w:after="0"/>
        <w:ind w:left="0"/>
        <w:jc w:val="both"/>
      </w:pPr>
      <w:r>
        <w:rPr>
          <w:rFonts w:ascii="Times New Roman"/>
          <w:b w:val="false"/>
          <w:i w:val="false"/>
          <w:color w:val="000000"/>
          <w:sz w:val="28"/>
        </w:rPr>
        <w:t>
      4) темiр жол көлiгiн сақтандыру;</w:t>
      </w:r>
    </w:p>
    <w:bookmarkEnd w:id="74"/>
    <w:bookmarkStart w:name="z151" w:id="75"/>
    <w:p>
      <w:pPr>
        <w:spacing w:after="0"/>
        <w:ind w:left="0"/>
        <w:jc w:val="both"/>
      </w:pPr>
      <w:r>
        <w:rPr>
          <w:rFonts w:ascii="Times New Roman"/>
          <w:b w:val="false"/>
          <w:i w:val="false"/>
          <w:color w:val="000000"/>
          <w:sz w:val="28"/>
        </w:rPr>
        <w:t>
      5) әуе көлiгiн сақтандыру;</w:t>
      </w:r>
    </w:p>
    <w:bookmarkEnd w:id="75"/>
    <w:bookmarkStart w:name="z152" w:id="76"/>
    <w:p>
      <w:pPr>
        <w:spacing w:after="0"/>
        <w:ind w:left="0"/>
        <w:jc w:val="both"/>
      </w:pPr>
      <w:r>
        <w:rPr>
          <w:rFonts w:ascii="Times New Roman"/>
          <w:b w:val="false"/>
          <w:i w:val="false"/>
          <w:color w:val="000000"/>
          <w:sz w:val="28"/>
        </w:rPr>
        <w:t>
      6) су көлiгiн сақтандыру;</w:t>
      </w:r>
    </w:p>
    <w:bookmarkEnd w:id="76"/>
    <w:p>
      <w:pPr>
        <w:spacing w:after="0"/>
        <w:ind w:left="0"/>
        <w:jc w:val="both"/>
      </w:pPr>
      <w:r>
        <w:rPr>
          <w:rFonts w:ascii="Times New Roman"/>
          <w:b w:val="false"/>
          <w:i w:val="false"/>
          <w:color w:val="000000"/>
          <w:sz w:val="28"/>
        </w:rPr>
        <w:t>
      6-1) ғарыш объектілерін сақтандыру;</w:t>
      </w:r>
    </w:p>
    <w:bookmarkStart w:name="z153" w:id="77"/>
    <w:p>
      <w:pPr>
        <w:spacing w:after="0"/>
        <w:ind w:left="0"/>
        <w:jc w:val="both"/>
      </w:pPr>
      <w:r>
        <w:rPr>
          <w:rFonts w:ascii="Times New Roman"/>
          <w:b w:val="false"/>
          <w:i w:val="false"/>
          <w:color w:val="000000"/>
          <w:sz w:val="28"/>
        </w:rPr>
        <w:t>
      7) жүктердi сақтандыру;</w:t>
      </w:r>
    </w:p>
    <w:bookmarkEnd w:id="77"/>
    <w:bookmarkStart w:name="z154" w:id="78"/>
    <w:p>
      <w:pPr>
        <w:spacing w:after="0"/>
        <w:ind w:left="0"/>
        <w:jc w:val="both"/>
      </w:pPr>
      <w:r>
        <w:rPr>
          <w:rFonts w:ascii="Times New Roman"/>
          <w:b w:val="false"/>
          <w:i w:val="false"/>
          <w:color w:val="000000"/>
          <w:sz w:val="28"/>
        </w:rPr>
        <w:t>
      8) осы тармақтың 3)-7) тармақшаларында аталған сыныптарды қоспағанда, мүлiктi залалдан сақтандыру;</w:t>
      </w:r>
    </w:p>
    <w:bookmarkEnd w:id="78"/>
    <w:bookmarkStart w:name="z155" w:id="79"/>
    <w:p>
      <w:pPr>
        <w:spacing w:after="0"/>
        <w:ind w:left="0"/>
        <w:jc w:val="both"/>
      </w:pPr>
      <w:r>
        <w:rPr>
          <w:rFonts w:ascii="Times New Roman"/>
          <w:b w:val="false"/>
          <w:i w:val="false"/>
          <w:color w:val="000000"/>
          <w:sz w:val="28"/>
        </w:rPr>
        <w:t>
      9) автомобиль көлiгi иелерiнiң азаматтық-құқықтық жауапкершiлiгiн сақтандыру;</w:t>
      </w:r>
    </w:p>
    <w:bookmarkEnd w:id="79"/>
    <w:bookmarkStart w:name="z156" w:id="80"/>
    <w:p>
      <w:pPr>
        <w:spacing w:after="0"/>
        <w:ind w:left="0"/>
        <w:jc w:val="both"/>
      </w:pPr>
      <w:r>
        <w:rPr>
          <w:rFonts w:ascii="Times New Roman"/>
          <w:b w:val="false"/>
          <w:i w:val="false"/>
          <w:color w:val="000000"/>
          <w:sz w:val="28"/>
        </w:rPr>
        <w:t>
      10) әуе көлiгi иелерiнiң азаматтық-құқықтық жауапкершiлiгiн сақтандыру;</w:t>
      </w:r>
    </w:p>
    <w:bookmarkEnd w:id="80"/>
    <w:bookmarkStart w:name="z157" w:id="81"/>
    <w:p>
      <w:pPr>
        <w:spacing w:after="0"/>
        <w:ind w:left="0"/>
        <w:jc w:val="both"/>
      </w:pPr>
      <w:r>
        <w:rPr>
          <w:rFonts w:ascii="Times New Roman"/>
          <w:b w:val="false"/>
          <w:i w:val="false"/>
          <w:color w:val="000000"/>
          <w:sz w:val="28"/>
        </w:rPr>
        <w:t>
      11) су көлiгi иелерiнiң азаматтық-құқықтық жауапкершiлiгiн сақтандыру;</w:t>
      </w:r>
    </w:p>
    <w:bookmarkEnd w:id="81"/>
    <w:p>
      <w:pPr>
        <w:spacing w:after="0"/>
        <w:ind w:left="0"/>
        <w:jc w:val="both"/>
      </w:pPr>
      <w:r>
        <w:rPr>
          <w:rFonts w:ascii="Times New Roman"/>
          <w:b w:val="false"/>
          <w:i w:val="false"/>
          <w:color w:val="000000"/>
          <w:sz w:val="28"/>
        </w:rPr>
        <w:t>
      11-1) ғарыш объектілері иелерінің азаматтық-құқықтық жауапкершілігін сақтандыру;</w:t>
      </w:r>
    </w:p>
    <w:p>
      <w:pPr>
        <w:spacing w:after="0"/>
        <w:ind w:left="0"/>
        <w:jc w:val="both"/>
      </w:pPr>
      <w:r>
        <w:rPr>
          <w:rFonts w:ascii="Times New Roman"/>
          <w:b w:val="false"/>
          <w:i w:val="false"/>
          <w:color w:val="000000"/>
          <w:sz w:val="28"/>
        </w:rPr>
        <w:t>
      11-2) кәсіби жауапкершілікті сақтандыру;</w:t>
      </w:r>
    </w:p>
    <w:bookmarkStart w:name="z158" w:id="82"/>
    <w:p>
      <w:pPr>
        <w:spacing w:after="0"/>
        <w:ind w:left="0"/>
        <w:jc w:val="both"/>
      </w:pPr>
      <w:r>
        <w:rPr>
          <w:rFonts w:ascii="Times New Roman"/>
          <w:b w:val="false"/>
          <w:i w:val="false"/>
          <w:color w:val="000000"/>
          <w:sz w:val="28"/>
        </w:rPr>
        <w:t xml:space="preserve">
      12) осы тармақтың </w:t>
      </w:r>
      <w:r>
        <w:rPr>
          <w:rFonts w:ascii="Times New Roman"/>
          <w:b w:val="false"/>
          <w:i w:val="false"/>
          <w:color w:val="000000"/>
          <w:sz w:val="28"/>
        </w:rPr>
        <w:t>9)</w:t>
      </w:r>
      <w:r>
        <w:rPr>
          <w:rFonts w:ascii="Times New Roman"/>
          <w:b w:val="false"/>
          <w:i w:val="false"/>
          <w:color w:val="000000"/>
          <w:sz w:val="28"/>
        </w:rPr>
        <w:t xml:space="preserve">, </w:t>
      </w:r>
      <w:r>
        <w:rPr>
          <w:rFonts w:ascii="Times New Roman"/>
          <w:b w:val="false"/>
          <w:i w:val="false"/>
          <w:color w:val="000000"/>
          <w:sz w:val="28"/>
        </w:rPr>
        <w:t>10)</w:t>
      </w:r>
      <w:r>
        <w:rPr>
          <w:rFonts w:ascii="Times New Roman"/>
          <w:b w:val="false"/>
          <w:i w:val="false"/>
          <w:color w:val="000000"/>
          <w:sz w:val="28"/>
        </w:rPr>
        <w:t xml:space="preserve">, </w:t>
      </w:r>
      <w:r>
        <w:rPr>
          <w:rFonts w:ascii="Times New Roman"/>
          <w:b w:val="false"/>
          <w:i w:val="false"/>
          <w:color w:val="000000"/>
          <w:sz w:val="28"/>
        </w:rPr>
        <w:t>11)</w:t>
      </w:r>
      <w:r>
        <w:rPr>
          <w:rFonts w:ascii="Times New Roman"/>
          <w:b w:val="false"/>
          <w:i w:val="false"/>
          <w:color w:val="000000"/>
          <w:sz w:val="28"/>
        </w:rPr>
        <w:t>, 11-1) және 11-2) тармақшаларында көрсетілген сыныптарды қоспағанда, азаматтық-құқықтық жауапкершілікті сақтандыру;</w:t>
      </w:r>
    </w:p>
    <w:bookmarkEnd w:id="82"/>
    <w:bookmarkStart w:name="z159" w:id="83"/>
    <w:p>
      <w:pPr>
        <w:spacing w:after="0"/>
        <w:ind w:left="0"/>
        <w:jc w:val="both"/>
      </w:pPr>
      <w:r>
        <w:rPr>
          <w:rFonts w:ascii="Times New Roman"/>
          <w:b w:val="false"/>
          <w:i w:val="false"/>
          <w:color w:val="000000"/>
          <w:sz w:val="28"/>
        </w:rPr>
        <w:t>
      13) заемдарды сақтандыру;</w:t>
      </w:r>
    </w:p>
    <w:bookmarkEnd w:id="83"/>
    <w:bookmarkStart w:name="z160" w:id="84"/>
    <w:p>
      <w:pPr>
        <w:spacing w:after="0"/>
        <w:ind w:left="0"/>
        <w:jc w:val="both"/>
      </w:pPr>
      <w:r>
        <w:rPr>
          <w:rFonts w:ascii="Times New Roman"/>
          <w:b w:val="false"/>
          <w:i w:val="false"/>
          <w:color w:val="000000"/>
          <w:sz w:val="28"/>
        </w:rPr>
        <w:t>
      14) ипотеканы сақтандыру;</w:t>
      </w:r>
    </w:p>
    <w:bookmarkEnd w:id="84"/>
    <w:bookmarkStart w:name="z161" w:id="85"/>
    <w:p>
      <w:pPr>
        <w:spacing w:after="0"/>
        <w:ind w:left="0"/>
        <w:jc w:val="both"/>
      </w:pPr>
      <w:r>
        <w:rPr>
          <w:rFonts w:ascii="Times New Roman"/>
          <w:b w:val="false"/>
          <w:i w:val="false"/>
          <w:color w:val="000000"/>
          <w:sz w:val="28"/>
        </w:rPr>
        <w:t>
      15) кепілдіктер мен кепілгерліктерді сақтандыру;</w:t>
      </w:r>
    </w:p>
    <w:bookmarkEnd w:id="85"/>
    <w:bookmarkStart w:name="z628" w:id="86"/>
    <w:p>
      <w:pPr>
        <w:spacing w:after="0"/>
        <w:ind w:left="0"/>
        <w:jc w:val="both"/>
      </w:pPr>
      <w:r>
        <w:rPr>
          <w:rFonts w:ascii="Times New Roman"/>
          <w:b w:val="false"/>
          <w:i w:val="false"/>
          <w:color w:val="000000"/>
          <w:sz w:val="28"/>
        </w:rPr>
        <w:t>
      15-1) осы тармақтың 13), 14), 15) және 16) тармақшаларында көрсетілген сыныптарды қоспағанда, қаржы ұйымдарының шығындарын сақтандыру;</w:t>
      </w:r>
    </w:p>
    <w:bookmarkEnd w:id="86"/>
    <w:bookmarkStart w:name="z162" w:id="87"/>
    <w:p>
      <w:pPr>
        <w:spacing w:after="0"/>
        <w:ind w:left="0"/>
        <w:jc w:val="both"/>
      </w:pPr>
      <w:r>
        <w:rPr>
          <w:rFonts w:ascii="Times New Roman"/>
          <w:b w:val="false"/>
          <w:i w:val="false"/>
          <w:color w:val="000000"/>
          <w:sz w:val="28"/>
        </w:rPr>
        <w:t>
      16) басқа да қаржы шығындарынан сақтандыру;</w:t>
      </w:r>
    </w:p>
    <w:bookmarkEnd w:id="87"/>
    <w:bookmarkStart w:name="z163" w:id="88"/>
    <w:p>
      <w:pPr>
        <w:spacing w:after="0"/>
        <w:ind w:left="0"/>
        <w:jc w:val="both"/>
      </w:pPr>
      <w:r>
        <w:rPr>
          <w:rFonts w:ascii="Times New Roman"/>
          <w:b w:val="false"/>
          <w:i w:val="false"/>
          <w:color w:val="000000"/>
          <w:sz w:val="28"/>
        </w:rPr>
        <w:t>
      17) сот шығыстарынан сақтандыру;</w:t>
      </w:r>
    </w:p>
    <w:bookmarkEnd w:id="88"/>
    <w:p>
      <w:pPr>
        <w:spacing w:after="0"/>
        <w:ind w:left="0"/>
        <w:jc w:val="both"/>
      </w:pPr>
      <w:r>
        <w:rPr>
          <w:rFonts w:ascii="Times New Roman"/>
          <w:b w:val="false"/>
          <w:i w:val="false"/>
          <w:color w:val="000000"/>
          <w:sz w:val="28"/>
        </w:rPr>
        <w:t>
      18) титулдық сақтандыру.</w:t>
      </w:r>
    </w:p>
    <w:bookmarkStart w:name="z164" w:id="89"/>
    <w:p>
      <w:pPr>
        <w:spacing w:after="0"/>
        <w:ind w:left="0"/>
        <w:jc w:val="both"/>
      </w:pPr>
      <w:r>
        <w:rPr>
          <w:rFonts w:ascii="Times New Roman"/>
          <w:b w:val="false"/>
          <w:i w:val="false"/>
          <w:color w:val="000000"/>
          <w:sz w:val="28"/>
        </w:rPr>
        <w:t>
      4. Сақтандырудың жекелеген сыныбын (түрін) жүргізу шарттары бойынша қосымша талаптар, оның ішінде сақтандырудың жекелеген сыныптары (түрлері) шеңберіндегі пруденциалдық нормативтер уәкілетті органның нормативтік құқықтық актілерінде белгіленеді.</w:t>
      </w:r>
    </w:p>
    <w:bookmarkEnd w:id="89"/>
    <w:bookmarkStart w:name="z165" w:id="90"/>
    <w:p>
      <w:pPr>
        <w:spacing w:after="0"/>
        <w:ind w:left="0"/>
        <w:jc w:val="both"/>
      </w:pPr>
      <w:r>
        <w:rPr>
          <w:rFonts w:ascii="Times New Roman"/>
          <w:b w:val="false"/>
          <w:i w:val="false"/>
          <w:color w:val="000000"/>
          <w:sz w:val="28"/>
        </w:rPr>
        <w:t>
      5. Сақтандыру түрi, сақтандыру ұйымы сақтанушыға сақтандыру шартын жасау арқылы сақтандырудың бiр немесе бiрнеше сыныбы шегiнде әзiрлейтiн және беретiн сақтандыру өнiмi болып табылады.</w:t>
      </w:r>
    </w:p>
    <w:bookmarkEnd w:id="90"/>
    <w:bookmarkStart w:name="z166" w:id="91"/>
    <w:p>
      <w:pPr>
        <w:spacing w:after="0"/>
        <w:ind w:left="0"/>
        <w:jc w:val="both"/>
      </w:pPr>
      <w:r>
        <w:rPr>
          <w:rFonts w:ascii="Times New Roman"/>
          <w:b w:val="false"/>
          <w:i w:val="false"/>
          <w:color w:val="000000"/>
          <w:sz w:val="28"/>
        </w:rPr>
        <w:t xml:space="preserve">
      6. Мазмұны мен талаптары Қазақстан Республикасының сақтандырудың міндетті түрін реттейтін заңнамалық актісімен айқындалатын міндетті сақтандырудың әрбір түрі сақтандырудың жекелеген сыныбы болып табылады. </w:t>
      </w:r>
    </w:p>
    <w:bookmarkEnd w:id="91"/>
    <w:bookmarkStart w:name="z1642" w:id="92"/>
    <w:p>
      <w:pPr>
        <w:spacing w:after="0"/>
        <w:ind w:left="0"/>
        <w:jc w:val="both"/>
      </w:pPr>
      <w:r>
        <w:rPr>
          <w:rFonts w:ascii="Times New Roman"/>
          <w:b w:val="false"/>
          <w:i w:val="false"/>
          <w:color w:val="000000"/>
          <w:sz w:val="28"/>
        </w:rPr>
        <w:t>
      7. Жүктелген сақтандыру міндетті сақтандыру түрін білдіреді, бұл ретте міндетті сақтандыру туралы талап, сақтандырудың түрлері мен ең төмен шарттары (оның ішінде, сақтандыру объектісі, сақтандыру тәуекелдері және сақтандыру сомаларының ең төмен мөлшерлері) Қазақстан Республикасының заңнамалық актілерінде белгіленеді, ал сақтандырудың өзге де шарттары мен тәртібі тараптардың келісімімен айқындалады.</w:t>
      </w:r>
    </w:p>
    <w:bookmarkEnd w:id="92"/>
    <w:p>
      <w:pPr>
        <w:spacing w:after="0"/>
        <w:ind w:left="0"/>
        <w:jc w:val="both"/>
      </w:pPr>
      <w:r>
        <w:rPr>
          <w:rFonts w:ascii="Times New Roman"/>
          <w:b w:val="false"/>
          <w:i w:val="false"/>
          <w:color w:val="000000"/>
          <w:sz w:val="28"/>
        </w:rPr>
        <w:t>
      Жүктелген сақтандыру осы Заңның 6-бабының 3-тармағында көрсетілген бір немесе бірнеше сақтандыру сыныбы шегінде жүзеге асырылады және сақтандырудың жекелеген сыныбы болып табылмайды.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6-бапқа өзгертулер енгізілді - ҚР 2003.07.10 </w:t>
      </w:r>
      <w:r>
        <w:rPr>
          <w:rFonts w:ascii="Times New Roman"/>
          <w:b w:val="false"/>
          <w:i w:val="false"/>
          <w:color w:val="000000"/>
          <w:sz w:val="28"/>
        </w:rPr>
        <w:t>№ 483</w:t>
      </w:r>
      <w:r>
        <w:rPr>
          <w:rFonts w:ascii="Times New Roman"/>
          <w:b w:val="false"/>
          <w:i w:val="false"/>
          <w:color w:val="ff0000"/>
          <w:sz w:val="28"/>
        </w:rPr>
        <w:t xml:space="preserve">, 2006.02.20 </w:t>
      </w:r>
      <w:r>
        <w:rPr>
          <w:rFonts w:ascii="Times New Roman"/>
          <w:b w:val="false"/>
          <w:i w:val="false"/>
          <w:color w:val="000000"/>
          <w:sz w:val="28"/>
        </w:rPr>
        <w:t>№ 128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2007.05.07 </w:t>
      </w:r>
      <w:r>
        <w:rPr>
          <w:rFonts w:ascii="Times New Roman"/>
          <w:b w:val="false"/>
          <w:i w:val="false"/>
          <w:color w:val="000000"/>
          <w:sz w:val="28"/>
        </w:rPr>
        <w:t>№ 244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2009.12.30 </w:t>
      </w:r>
      <w:r>
        <w:rPr>
          <w:rFonts w:ascii="Times New Roman"/>
          <w:b w:val="false"/>
          <w:i w:val="false"/>
          <w:color w:val="000000"/>
          <w:sz w:val="28"/>
        </w:rPr>
        <w:t>№ 234-IV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02.07.2018 </w:t>
      </w:r>
      <w:r>
        <w:rPr>
          <w:rFonts w:ascii="Times New Roman"/>
          <w:b w:val="false"/>
          <w:i w:val="false"/>
          <w:color w:val="000000"/>
          <w:sz w:val="28"/>
        </w:rPr>
        <w:t>№ 166-VІ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 </w:t>
      </w:r>
      <w:r>
        <w:br/>
      </w:r>
      <w:r>
        <w:rPr>
          <w:rFonts w:ascii="Times New Roman"/>
          <w:b w:val="false"/>
          <w:i w:val="false"/>
          <w:color w:val="000000"/>
          <w:sz w:val="28"/>
        </w:rPr>
        <w:t>
</w:t>
      </w:r>
    </w:p>
    <w:bookmarkStart w:name="z9" w:id="93"/>
    <w:p>
      <w:pPr>
        <w:spacing w:after="0"/>
        <w:ind w:left="0"/>
        <w:jc w:val="left"/>
      </w:pPr>
      <w:r>
        <w:rPr>
          <w:rFonts w:ascii="Times New Roman"/>
          <w:b/>
          <w:i w:val="false"/>
          <w:color w:val="000000"/>
        </w:rPr>
        <w:t xml:space="preserve"> 7-бап. Сақтандыру сыныптарының мазмұны </w:t>
      </w:r>
    </w:p>
    <w:bookmarkEnd w:id="93"/>
    <w:p>
      <w:pPr>
        <w:spacing w:after="0"/>
        <w:ind w:left="0"/>
        <w:jc w:val="both"/>
      </w:pPr>
      <w:r>
        <w:rPr>
          <w:rFonts w:ascii="Times New Roman"/>
          <w:b w:val="false"/>
          <w:i w:val="false"/>
          <w:color w:val="000000"/>
          <w:sz w:val="28"/>
        </w:rPr>
        <w:t>
      1. Өмiрдi сақтандыру сақтандырылушы қайтыс болған немесе ол сақтандыру мерзiмi бiткенге дейiн не сақтандыру шартында белгiленген жасқа дейiн өмiр сүрген жағдайда сақтандыру төлемiн жүзеге асыруды көздейтiн сақтандыру түрлерiнiң жиынтығы болып табылады.</w:t>
      </w:r>
    </w:p>
    <w:bookmarkStart w:name="z167" w:id="94"/>
    <w:p>
      <w:pPr>
        <w:spacing w:after="0"/>
        <w:ind w:left="0"/>
        <w:jc w:val="both"/>
      </w:pPr>
      <w:r>
        <w:rPr>
          <w:rFonts w:ascii="Times New Roman"/>
          <w:b w:val="false"/>
          <w:i w:val="false"/>
          <w:color w:val="000000"/>
          <w:sz w:val="28"/>
        </w:rPr>
        <w:t>
      2. Аннуитеттiк сақтандыру сақтандырылушы белгiлi бiр жасқа жеткен, еңбек ету қабiлетiн (жасына байланысты, мүгедектiгiне байланысты, науқастығына байланысты) жоғалтқан, асыраушысы қайтыс болған, жұмыссыз қалған жағдайларда немесе сақтандырылушының жеке табыстарының кемуiне немесе одан айрылуына әкелiп соққан өзге де жағдайларда зейнетақы немесе рента түрiнде шартта белгіленген мерзім ішінде немесе өмір бойы кезең-кезеңiмен сақтандыру төлемдерiн жүзеге асыру көзделетiн жинақтаушы сақтандыру түрлерiнiң жиынтығы болып табылады. Аннуитеттiк сақтандыру шарттары бойынша кезең-кезеңiмен сақтандыру төлемдерiн жүзеге асыру жағдайы сақтандыру төлемдерiнің мөлшерін айқындаумен, нақтылаумен және растаумен байланысты емес.</w:t>
      </w:r>
    </w:p>
    <w:bookmarkEnd w:id="9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2-1. Алынып тасталды - ҚР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қараңыз)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2-2. Алынып тасталды - ҚР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қараңыз) Заңымен.</w:t>
      </w:r>
      <w:r>
        <w:br/>
      </w:r>
      <w:r>
        <w:rPr>
          <w:rFonts w:ascii="Times New Roman"/>
          <w:b w:val="false"/>
          <w:i w:val="false"/>
          <w:color w:val="000000"/>
          <w:sz w:val="28"/>
        </w:rPr>
        <w:t>
</w:t>
      </w:r>
    </w:p>
    <w:bookmarkStart w:name="z170" w:id="95"/>
    <w:p>
      <w:pPr>
        <w:spacing w:after="0"/>
        <w:ind w:left="0"/>
        <w:jc w:val="both"/>
      </w:pPr>
      <w:r>
        <w:rPr>
          <w:rFonts w:ascii="Times New Roman"/>
          <w:b w:val="false"/>
          <w:i w:val="false"/>
          <w:color w:val="000000"/>
          <w:sz w:val="28"/>
        </w:rPr>
        <w:t xml:space="preserve">
      3. Жазатайым жағдайдан сақтандыру, осы Заңның 6-бабы 3-тармағының 2) тармақшасында аталған сақтандыру тәуекелдерін қоспағанда, сақтандырылушы жазатайым жағдайдың, кәсіби аурудың салдарынан қайтыс болған, еңбек ету (жалпы немесе кәсіптiк жағынан) қабiлетiн (толық немесе iшiнара) жоғалтқан немесе сақтандырылушының денсаулығына өзге де зиян келтiрiлген жағдайларда оның шығыстарын тіркелген сомада және (немесе) iшiнара немесе толық өтемi мөлшерiнде сақтандыру төлемiн жүзеге асыру көзделетiн сақтандыру түрлерiнің жиынтығы болып табылады. </w:t>
      </w:r>
    </w:p>
    <w:bookmarkEnd w:id="95"/>
    <w:p>
      <w:pPr>
        <w:spacing w:after="0"/>
        <w:ind w:left="0"/>
        <w:jc w:val="both"/>
      </w:pPr>
      <w:r>
        <w:rPr>
          <w:rFonts w:ascii="Times New Roman"/>
          <w:b w:val="false"/>
          <w:i w:val="false"/>
          <w:color w:val="000000"/>
          <w:sz w:val="28"/>
        </w:rPr>
        <w:t>
      Жазатайым жағдай дегеніміз - адамның ерік-жігеріне қарамастан басталған, сақтандырылушының организміне сырттан оның денсаулығына зиян келуіне, мертігуіне не өліміне әкеліп соққан механикалық, электрлік, химиялық немесе термикалық әсер етуі салдарынан кенеттен болған, қысқа мерзімді оқиға (жағдай).</w:t>
      </w:r>
    </w:p>
    <w:bookmarkStart w:name="z171" w:id="96"/>
    <w:p>
      <w:pPr>
        <w:spacing w:after="0"/>
        <w:ind w:left="0"/>
        <w:jc w:val="both"/>
      </w:pPr>
      <w:r>
        <w:rPr>
          <w:rFonts w:ascii="Times New Roman"/>
          <w:b w:val="false"/>
          <w:i w:val="false"/>
          <w:color w:val="000000"/>
          <w:sz w:val="28"/>
        </w:rPr>
        <w:t>
      4. Ауырған жағдайдан сақтандыру осы Заңның 6-бабы 3-тармағының 1) тармақшасында аталған сақтандыру сыныптарын қоспағанда, сақтандырылушының ауруына және денсаулығының өзге де бұзылуына байланысты оның шығыстарын тіркелген сомада және (немесе) iшiнара немесе толық өтемi мөлшерiнде сақтандыру төлемiн жүзеге асыру көзделетiн сақтандыру түрлерiнің жиынтығы болып табылады.</w:t>
      </w:r>
    </w:p>
    <w:bookmarkEnd w:id="96"/>
    <w:bookmarkStart w:name="z172" w:id="97"/>
    <w:p>
      <w:pPr>
        <w:spacing w:after="0"/>
        <w:ind w:left="0"/>
        <w:jc w:val="both"/>
      </w:pPr>
      <w:r>
        <w:rPr>
          <w:rFonts w:ascii="Times New Roman"/>
          <w:b w:val="false"/>
          <w:i w:val="false"/>
          <w:color w:val="000000"/>
          <w:sz w:val="28"/>
        </w:rPr>
        <w:t>
      5. Осы Заңның 6-бабы 3-тармағының 3)-6) тармақшаларында тізбеленген көлiк құралдарын сақтандыру көлiк құралын иеленуге, пайдалануға, оған билiк етуге байланысты тұлғалардың мүлiктiк мүдделерiне айдап әкетуді немесе ұрлауды қоса алғанда, сондай-ақ оның зақымдануы немесе жойылуы салдарынан келтiрiлген залалды iшiнара немесе толық өтемi мөлшерiнде сақтандыру төлемдерiн жүзеге асыру көзделетiн сақтандыру түрлерiнің жиынтығы болып табылады.</w:t>
      </w:r>
    </w:p>
    <w:bookmarkEnd w:id="97"/>
    <w:bookmarkStart w:name="z1582" w:id="98"/>
    <w:p>
      <w:pPr>
        <w:spacing w:after="0"/>
        <w:ind w:left="0"/>
        <w:jc w:val="both"/>
      </w:pPr>
      <w:r>
        <w:rPr>
          <w:rFonts w:ascii="Times New Roman"/>
          <w:b w:val="false"/>
          <w:i w:val="false"/>
          <w:color w:val="000000"/>
          <w:sz w:val="28"/>
        </w:rPr>
        <w:t>
      5-1. Ғарыш объектілерін сақтандыру ғарыш объектісін иеленуге, пайдалануға, оған билік етуге байланысты тұлғаның мүліктік мүдделеріне оның бүлінуі немесе жойылуы салдарынан келтірілген залалды ішінара немесе толық өтеу мөлшерінде сақтандыру төлемдерін жүзеге асыру көзделетін сақтандыру түрлерінің жиынтығын білдіреді.</w:t>
      </w:r>
    </w:p>
    <w:bookmarkEnd w:id="98"/>
    <w:bookmarkStart w:name="z173" w:id="99"/>
    <w:p>
      <w:pPr>
        <w:spacing w:after="0"/>
        <w:ind w:left="0"/>
        <w:jc w:val="both"/>
      </w:pPr>
      <w:r>
        <w:rPr>
          <w:rFonts w:ascii="Times New Roman"/>
          <w:b w:val="false"/>
          <w:i w:val="false"/>
          <w:color w:val="000000"/>
          <w:sz w:val="28"/>
        </w:rPr>
        <w:t>
      6. Жүктердi сақтандыру жүктi, оның ішінде багажды, тауарларды және өнімнің басқа да барлық түрлерін қоса алғанда, иеленуге, пайдалануға, оған билiк етуге байланысты тұлғаның мүлiктiк мүдделерiне тасымалдау әдiсiне қарамастан, оның зақымдануы, жойылуы, жоғалып кетуi салдарынан келтiрiлген залалды iшiнара немесе толық өтемi мөлшерiнде сақтандыру төлемдерiн жүзеге асыру көзделетiн сақтандыру түрлерiнің жиынтығы болып табылады.</w:t>
      </w:r>
    </w:p>
    <w:bookmarkEnd w:id="99"/>
    <w:bookmarkStart w:name="z174" w:id="100"/>
    <w:p>
      <w:pPr>
        <w:spacing w:after="0"/>
        <w:ind w:left="0"/>
        <w:jc w:val="both"/>
      </w:pPr>
      <w:r>
        <w:rPr>
          <w:rFonts w:ascii="Times New Roman"/>
          <w:b w:val="false"/>
          <w:i w:val="false"/>
          <w:color w:val="000000"/>
          <w:sz w:val="28"/>
        </w:rPr>
        <w:t>
      7. Мүлiктi сақтандыру мүлiктi иеленуге, пайдалануға, оған билiк етуге байланысты тұлғаның мүлiктiк мүдделерiне осы Заңның 6-бабы 3-тармағының 3)-7) тармақшаларында тізбеленген мүлiктi қоспағанда, оның зақымдануы немесе жойылуы, ұрлануы салдарынан келтiрiлген залалды iшiнара немесе толық өтемі мөлшерiнде сақтандыру төлемдерiн жүзеге асыру көзделетiн сақтандыру түрлерiнің жиынтығы болып табылады.</w:t>
      </w:r>
    </w:p>
    <w:bookmarkEnd w:id="100"/>
    <w:bookmarkStart w:name="z175" w:id="101"/>
    <w:p>
      <w:pPr>
        <w:spacing w:after="0"/>
        <w:ind w:left="0"/>
        <w:jc w:val="both"/>
      </w:pPr>
      <w:r>
        <w:rPr>
          <w:rFonts w:ascii="Times New Roman"/>
          <w:b w:val="false"/>
          <w:i w:val="false"/>
          <w:color w:val="000000"/>
          <w:sz w:val="28"/>
        </w:rPr>
        <w:t xml:space="preserve">
      8. Осы Заңның 6-бабы 3-тармағының </w:t>
      </w:r>
      <w:r>
        <w:rPr>
          <w:rFonts w:ascii="Times New Roman"/>
          <w:b w:val="false"/>
          <w:i w:val="false"/>
          <w:color w:val="000000"/>
          <w:sz w:val="28"/>
        </w:rPr>
        <w:t>9)</w:t>
      </w:r>
      <w:r>
        <w:rPr>
          <w:rFonts w:ascii="Times New Roman"/>
          <w:b w:val="false"/>
          <w:i w:val="false"/>
          <w:color w:val="000000"/>
          <w:sz w:val="28"/>
        </w:rPr>
        <w:t xml:space="preserve">, </w:t>
      </w:r>
      <w:r>
        <w:rPr>
          <w:rFonts w:ascii="Times New Roman"/>
          <w:b w:val="false"/>
          <w:i w:val="false"/>
          <w:color w:val="000000"/>
          <w:sz w:val="28"/>
        </w:rPr>
        <w:t>10)</w:t>
      </w:r>
      <w:r>
        <w:rPr>
          <w:rFonts w:ascii="Times New Roman"/>
          <w:b w:val="false"/>
          <w:i w:val="false"/>
          <w:color w:val="000000"/>
          <w:sz w:val="28"/>
        </w:rPr>
        <w:t xml:space="preserve"> және </w:t>
      </w:r>
      <w:r>
        <w:rPr>
          <w:rFonts w:ascii="Times New Roman"/>
          <w:b w:val="false"/>
          <w:i w:val="false"/>
          <w:color w:val="000000"/>
          <w:sz w:val="28"/>
        </w:rPr>
        <w:t>11) тармақшаларында</w:t>
      </w:r>
      <w:r>
        <w:rPr>
          <w:rFonts w:ascii="Times New Roman"/>
          <w:b w:val="false"/>
          <w:i w:val="false"/>
          <w:color w:val="000000"/>
          <w:sz w:val="28"/>
        </w:rPr>
        <w:t xml:space="preserve"> көзделген, көлік құралдары иелерінің азаматтық-құқықтық жауапкершілігін сақтандыру тасымалдаушының азаматтық-құқықтық жауапкершілігін қоса алғанда, залалды өтеуге міндетті тұлға көлік құралын пайдалануы салдарынан келтірген залалды ішінара немесе толық өтеу мөлшерінде үшінші тұлғаларға сақтандыру төлемдерін жүзеге асыру көзделетін сақтандыру түрлерінің жиынтығын білдіреді.</w:t>
      </w:r>
    </w:p>
    <w:bookmarkEnd w:id="101"/>
    <w:bookmarkStart w:name="z1583" w:id="102"/>
    <w:p>
      <w:pPr>
        <w:spacing w:after="0"/>
        <w:ind w:left="0"/>
        <w:jc w:val="both"/>
      </w:pPr>
      <w:r>
        <w:rPr>
          <w:rFonts w:ascii="Times New Roman"/>
          <w:b w:val="false"/>
          <w:i w:val="false"/>
          <w:color w:val="000000"/>
          <w:sz w:val="28"/>
        </w:rPr>
        <w:t>
      8-1. Ғарыш объектілері иелерінің азаматтық-құқықтық жауапкершілігін сақтандыру ғарыш объектісін пайдалануына байланысты залалды өтеуге міндетті тұлға келтірген залалды ішінара немесе толық өтеу мөлшерінде үшінші тұлғаларға сақтандыру төлемдерін жүзеге асыру көзделетін сақтандыру түрлерінің жиынтығын білдіреді.</w:t>
      </w:r>
    </w:p>
    <w:bookmarkEnd w:id="102"/>
    <w:bookmarkStart w:name="z1584" w:id="103"/>
    <w:p>
      <w:pPr>
        <w:spacing w:after="0"/>
        <w:ind w:left="0"/>
        <w:jc w:val="both"/>
      </w:pPr>
      <w:r>
        <w:rPr>
          <w:rFonts w:ascii="Times New Roman"/>
          <w:b w:val="false"/>
          <w:i w:val="false"/>
          <w:color w:val="000000"/>
          <w:sz w:val="28"/>
        </w:rPr>
        <w:t>
      8-2. Кәсіби жауапкершілікті сақтандыру арнайы рұқсат (лицензия, хабарлама) негізінде жүргізілетін және (немесе) арнаулы білімді, тәжірибені және (немесе) біліктілікті талап ететін кәсіби қызмет процесіндегі немесе нәтижесіндегі қате әрекеттер (әрекетсіздік) және (немесе) олқылықтар салдарынан үшінші тұлғаларға зиян келтіруге байланысты залалды ішінара немесе толық өтеу мөлшерінде сақтандыру төлемдерін жүзеге асыру көзделетін азаматтық-құқықтық жауапкершілікті сақтандыру түрін білдіреді.</w:t>
      </w:r>
    </w:p>
    <w:bookmarkEnd w:id="103"/>
    <w:bookmarkStart w:name="z176" w:id="104"/>
    <w:p>
      <w:pPr>
        <w:spacing w:after="0"/>
        <w:ind w:left="0"/>
        <w:jc w:val="both"/>
      </w:pPr>
      <w:r>
        <w:rPr>
          <w:rFonts w:ascii="Times New Roman"/>
          <w:b w:val="false"/>
          <w:i w:val="false"/>
          <w:color w:val="000000"/>
          <w:sz w:val="28"/>
        </w:rPr>
        <w:t xml:space="preserve">
      9. Азаматтық-құқықтық жауапкершілікті сақтандыру, осы Заңның 6-бабы 3-тармағының </w:t>
      </w:r>
      <w:r>
        <w:rPr>
          <w:rFonts w:ascii="Times New Roman"/>
          <w:b w:val="false"/>
          <w:i w:val="false"/>
          <w:color w:val="000000"/>
          <w:sz w:val="28"/>
        </w:rPr>
        <w:t>9)</w:t>
      </w:r>
      <w:r>
        <w:rPr>
          <w:rFonts w:ascii="Times New Roman"/>
          <w:b w:val="false"/>
          <w:i w:val="false"/>
          <w:color w:val="000000"/>
          <w:sz w:val="28"/>
        </w:rPr>
        <w:t xml:space="preserve">, </w:t>
      </w:r>
      <w:r>
        <w:rPr>
          <w:rFonts w:ascii="Times New Roman"/>
          <w:b w:val="false"/>
          <w:i w:val="false"/>
          <w:color w:val="000000"/>
          <w:sz w:val="28"/>
        </w:rPr>
        <w:t>10)</w:t>
      </w:r>
      <w:r>
        <w:rPr>
          <w:rFonts w:ascii="Times New Roman"/>
          <w:b w:val="false"/>
          <w:i w:val="false"/>
          <w:color w:val="000000"/>
          <w:sz w:val="28"/>
        </w:rPr>
        <w:t xml:space="preserve">, </w:t>
      </w:r>
      <w:r>
        <w:rPr>
          <w:rFonts w:ascii="Times New Roman"/>
          <w:b w:val="false"/>
          <w:i w:val="false"/>
          <w:color w:val="000000"/>
          <w:sz w:val="28"/>
        </w:rPr>
        <w:t>11)</w:t>
      </w:r>
      <w:r>
        <w:rPr>
          <w:rFonts w:ascii="Times New Roman"/>
          <w:b w:val="false"/>
          <w:i w:val="false"/>
          <w:color w:val="000000"/>
          <w:sz w:val="28"/>
        </w:rPr>
        <w:t>, 11-1) және 11-2) тармақшаларында көрсетілгендерді қоспағанда, залалды өтеуге міндетті сақтанушы барлық тәуекелді сақтандыру салдарынан келтірген залалды ішінара немесе толық өтеу мөлшерінде үшінші тұлғаларға сақтандыру төлемдерін жүзеге асыру көзделетін сақтандыру түрлерінің жиынтығын білдіреді.</w:t>
      </w:r>
    </w:p>
    <w:bookmarkEnd w:id="104"/>
    <w:bookmarkStart w:name="z177" w:id="105"/>
    <w:p>
      <w:pPr>
        <w:spacing w:after="0"/>
        <w:ind w:left="0"/>
        <w:jc w:val="both"/>
      </w:pPr>
      <w:r>
        <w:rPr>
          <w:rFonts w:ascii="Times New Roman"/>
          <w:b w:val="false"/>
          <w:i w:val="false"/>
          <w:color w:val="000000"/>
          <w:sz w:val="28"/>
        </w:rPr>
        <w:t>
      10. Заемдарды сақтандыру сақтанушының, (заемшының) кредитор алдындағы міндеттемелерін орындамауы салдарынан кредиторға шығын келтірілуі кезінде сақтандыру төлемдерін жүзеге асыру көзделетін сақтандыру түрлерінің жиынтығы болып табылады.</w:t>
      </w:r>
    </w:p>
    <w:bookmarkEnd w:id="105"/>
    <w:bookmarkStart w:name="z178" w:id="106"/>
    <w:p>
      <w:pPr>
        <w:spacing w:after="0"/>
        <w:ind w:left="0"/>
        <w:jc w:val="both"/>
      </w:pPr>
      <w:r>
        <w:rPr>
          <w:rFonts w:ascii="Times New Roman"/>
          <w:b w:val="false"/>
          <w:i w:val="false"/>
          <w:color w:val="000000"/>
          <w:sz w:val="28"/>
        </w:rPr>
        <w:t>
      11. Ипотекалық сақтандыру ипотекалық тұрғын үй қарызы бойынша кепіл мүлкін өткізгеннен кейін қарыз алушының ипотекалық тұрғын үй қарызы шарты бойынша міндеттемелерді орындамауы салдарынан кредитордың мүліктік мүдделеріне келтірілген залалды ішінара немесе толық өтеу мөлшерінде сақтандыру төлемдерін жүзеге асыру көзделетін сақтандыру түрін білдіреді.</w:t>
      </w:r>
    </w:p>
    <w:bookmarkEnd w:id="106"/>
    <w:bookmarkStart w:name="z179" w:id="107"/>
    <w:p>
      <w:pPr>
        <w:spacing w:after="0"/>
        <w:ind w:left="0"/>
        <w:jc w:val="both"/>
      </w:pPr>
      <w:r>
        <w:rPr>
          <w:rFonts w:ascii="Times New Roman"/>
          <w:b w:val="false"/>
          <w:i w:val="false"/>
          <w:color w:val="000000"/>
          <w:sz w:val="28"/>
        </w:rPr>
        <w:t>
      12. Кепілдіктер мен кепілдемелерді сақтандыру берілген кепілдіктер мен кепілдемелерді орындау міндеті салдарынан кепілдік немесе кепілдеме берген тұлғаның мүліктік мүдделеріне келтірілген залалды ішінара немесе толық өтемі мөлшерінде сақтандыру төлемдерiн жүзеге асыру көзделетiн сақтандыру түрлерiнің жиынтығы болып табылады.</w:t>
      </w:r>
    </w:p>
    <w:bookmarkEnd w:id="107"/>
    <w:bookmarkStart w:name="z180" w:id="108"/>
    <w:p>
      <w:pPr>
        <w:spacing w:after="0"/>
        <w:ind w:left="0"/>
        <w:jc w:val="both"/>
      </w:pPr>
      <w:r>
        <w:rPr>
          <w:rFonts w:ascii="Times New Roman"/>
          <w:b w:val="false"/>
          <w:i w:val="false"/>
          <w:color w:val="000000"/>
          <w:sz w:val="28"/>
        </w:rPr>
        <w:t>
      13. Басқа да қаржы шығындарынан сақтандыру осы Заңның 6-бабы 3-тармағының 12)-15) тармақшаларында аталған сақтандыру тәуекелдерін қоспағанда, қаржы-шаруашылық қызметін жүзеге асыру нәтижесінде жұмыстан айырылу, кірісті жоғалту, қолайсыз табиғи құбылыстар, үздіксіз, болжанбаған шығыстар, нарықтық құнын жоғалту және басқа да шығындар салдарынан шығын келтірілу кезінде сақтандыру төлемдерiн жүзеге асыру көзделетiн сақтандыру түрлерiнің жиынтығы болып табылады.</w:t>
      </w:r>
    </w:p>
    <w:bookmarkEnd w:id="108"/>
    <w:bookmarkStart w:name="z181" w:id="109"/>
    <w:p>
      <w:pPr>
        <w:spacing w:after="0"/>
        <w:ind w:left="0"/>
        <w:jc w:val="both"/>
      </w:pPr>
      <w:r>
        <w:rPr>
          <w:rFonts w:ascii="Times New Roman"/>
          <w:b w:val="false"/>
          <w:i w:val="false"/>
          <w:color w:val="000000"/>
          <w:sz w:val="28"/>
        </w:rPr>
        <w:t>
      14. Сот шығыстарын сақтандыру сақтанушының (сақтандырылушының) соттың істі қарауына байланысты олардың көтерген шығыстары салдарынан шығындануы кезінде сақтандыру төлемдерiн жүзеге асыру көзделетiн сақтандыру түрлерiнің жиынтығы болып табылады.</w:t>
      </w:r>
    </w:p>
    <w:bookmarkEnd w:id="109"/>
    <w:bookmarkStart w:name="z182" w:id="110"/>
    <w:p>
      <w:pPr>
        <w:spacing w:after="0"/>
        <w:ind w:left="0"/>
        <w:jc w:val="both"/>
      </w:pPr>
      <w:r>
        <w:rPr>
          <w:rFonts w:ascii="Times New Roman"/>
          <w:b w:val="false"/>
          <w:i w:val="false"/>
          <w:color w:val="000000"/>
          <w:sz w:val="28"/>
        </w:rPr>
        <w:t>
      15. Осы баптың 11-13-тармақтарында аталған тәуекелдерді сақтандыру шарттары бойынша сақтанушының өзінің ғана тәуекелі және оның пайдасына ғана шешілетін тәуекел сақтандырылуы мүмкін.</w:t>
      </w:r>
    </w:p>
    <w:bookmarkEnd w:id="110"/>
    <w:bookmarkStart w:name="z629" w:id="111"/>
    <w:p>
      <w:pPr>
        <w:spacing w:after="0"/>
        <w:ind w:left="0"/>
        <w:jc w:val="both"/>
      </w:pPr>
      <w:r>
        <w:rPr>
          <w:rFonts w:ascii="Times New Roman"/>
          <w:b w:val="false"/>
          <w:i w:val="false"/>
          <w:color w:val="000000"/>
          <w:sz w:val="28"/>
        </w:rPr>
        <w:t>
      16. Қаржы ұйымдарының шығындарын сақтандыру, осы Заңның 6-бабы 3-тармағының 13), 14), 15) және 16) тармақшаларында көрсетілген сыныптарды қоспағанда, қаржы ұйымдарының қаржылық қызметтер көрсетуі нәтижесіндегі шығындарды ішінара немесе толық өтеу мөлшерінде сақтандыру төлемін жүзеге асыруды көздейтін сақтандыру түрлерінің жиынтығын білдіреді.</w:t>
      </w:r>
    </w:p>
    <w:bookmarkEnd w:id="111"/>
    <w:p>
      <w:pPr>
        <w:spacing w:after="0"/>
        <w:ind w:left="0"/>
        <w:jc w:val="both"/>
      </w:pPr>
      <w:r>
        <w:rPr>
          <w:rFonts w:ascii="Times New Roman"/>
          <w:b w:val="false"/>
          <w:i w:val="false"/>
          <w:color w:val="000000"/>
          <w:sz w:val="28"/>
        </w:rPr>
        <w:t>
      17. Титулдық сақтандыру мүлікке меншік құқығын тоқтатқан жағдайда, сақтанушының мүліктік мүдделеріне келтірілген залалды ішінара немесе толық өтеу мөлшерінде сақтандыру төлемін жүзеге асыруды көздейтін сақтандыру түрлерінің жиынтығын білдіреді.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7-бапқа өзгерту енгізілді - ҚР 2006.02.20 </w:t>
      </w:r>
      <w:r>
        <w:rPr>
          <w:rFonts w:ascii="Times New Roman"/>
          <w:b w:val="false"/>
          <w:i w:val="false"/>
          <w:color w:val="000000"/>
          <w:sz w:val="28"/>
        </w:rPr>
        <w:t>N 128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02.07.2018 </w:t>
      </w:r>
      <w:r>
        <w:rPr>
          <w:rFonts w:ascii="Times New Roman"/>
          <w:b w:val="false"/>
          <w:i w:val="false"/>
          <w:color w:val="000000"/>
          <w:sz w:val="28"/>
        </w:rPr>
        <w:t>№ 166-VІ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  </w:t>
      </w:r>
      <w:r>
        <w:br/>
      </w:r>
      <w:r>
        <w:rPr>
          <w:rFonts w:ascii="Times New Roman"/>
          <w:b w:val="false"/>
          <w:i w:val="false"/>
          <w:color w:val="000000"/>
          <w:sz w:val="28"/>
        </w:rPr>
        <w:t>
</w:t>
      </w:r>
    </w:p>
    <w:bookmarkStart w:name="z10" w:id="112"/>
    <w:p>
      <w:pPr>
        <w:spacing w:after="0"/>
        <w:ind w:left="0"/>
        <w:jc w:val="left"/>
      </w:pPr>
      <w:r>
        <w:rPr>
          <w:rFonts w:ascii="Times New Roman"/>
          <w:b/>
          <w:i w:val="false"/>
          <w:color w:val="000000"/>
        </w:rPr>
        <w:t xml:space="preserve"> 8-бап. Сақтандыру салалары мен сыныптарын бiрiктiру </w:t>
      </w:r>
    </w:p>
    <w:bookmarkEnd w:id="112"/>
    <w:p>
      <w:pPr>
        <w:spacing w:after="0"/>
        <w:ind w:left="0"/>
        <w:jc w:val="both"/>
      </w:pPr>
      <w:r>
        <w:rPr>
          <w:rFonts w:ascii="Times New Roman"/>
          <w:b w:val="false"/>
          <w:i w:val="false"/>
          <w:color w:val="000000"/>
          <w:sz w:val="28"/>
        </w:rPr>
        <w:t>
      1. Қазақстан Республикасының аумағында сақтандыру ұйымының қызметi "өмiрдi сақтандыру" саласы бойынша лицензия немесе "жалпы сақтандыру" саласы бойынша лицензия негiзiнде сақтандырудың лицензияда көрсетiлген тиiстi сыныптары шегiнде жүзеге асырылады.</w:t>
      </w:r>
    </w:p>
    <w:bookmarkStart w:name="z183" w:id="113"/>
    <w:p>
      <w:pPr>
        <w:spacing w:after="0"/>
        <w:ind w:left="0"/>
        <w:jc w:val="both"/>
      </w:pPr>
      <w:r>
        <w:rPr>
          <w:rFonts w:ascii="Times New Roman"/>
          <w:b w:val="false"/>
          <w:i w:val="false"/>
          <w:color w:val="000000"/>
          <w:sz w:val="28"/>
        </w:rPr>
        <w:t>
      2. "Жалпы сақтандыру" саласындағы қызметтi:</w:t>
      </w:r>
    </w:p>
    <w:bookmarkEnd w:id="113"/>
    <w:bookmarkStart w:name="z184" w:id="114"/>
    <w:p>
      <w:pPr>
        <w:spacing w:after="0"/>
        <w:ind w:left="0"/>
        <w:jc w:val="both"/>
      </w:pPr>
      <w:r>
        <w:rPr>
          <w:rFonts w:ascii="Times New Roman"/>
          <w:b w:val="false"/>
          <w:i w:val="false"/>
          <w:color w:val="000000"/>
          <w:sz w:val="28"/>
        </w:rPr>
        <w:t>
      1) "өмiрдi сақтандыру" саласындағы қызметпен бiрiктiруге;</w:t>
      </w:r>
    </w:p>
    <w:bookmarkEnd w:id="114"/>
    <w:bookmarkStart w:name="z185" w:id="115"/>
    <w:p>
      <w:pPr>
        <w:spacing w:after="0"/>
        <w:ind w:left="0"/>
        <w:jc w:val="both"/>
      </w:pPr>
      <w:r>
        <w:rPr>
          <w:rFonts w:ascii="Times New Roman"/>
          <w:b w:val="false"/>
          <w:i w:val="false"/>
          <w:color w:val="000000"/>
          <w:sz w:val="28"/>
        </w:rPr>
        <w:t>
      2) жинақтаушы сақтандыру нысанында жүзеге асыруға болмайды.</w:t>
      </w:r>
    </w:p>
    <w:bookmarkEnd w:id="115"/>
    <w:bookmarkStart w:name="z186" w:id="116"/>
    <w:p>
      <w:pPr>
        <w:spacing w:after="0"/>
        <w:ind w:left="0"/>
        <w:jc w:val="both"/>
      </w:pPr>
      <w:r>
        <w:rPr>
          <w:rFonts w:ascii="Times New Roman"/>
          <w:b w:val="false"/>
          <w:i w:val="false"/>
          <w:color w:val="000000"/>
          <w:sz w:val="28"/>
        </w:rPr>
        <w:t>
      3. "Өмірді сақтандыру" саласындағы қызмет:</w:t>
      </w:r>
    </w:p>
    <w:bookmarkEnd w:id="116"/>
    <w:p>
      <w:pPr>
        <w:spacing w:after="0"/>
        <w:ind w:left="0"/>
        <w:jc w:val="both"/>
      </w:pPr>
      <w:r>
        <w:rPr>
          <w:rFonts w:ascii="Times New Roman"/>
          <w:b w:val="false"/>
          <w:i w:val="false"/>
          <w:color w:val="000000"/>
          <w:sz w:val="28"/>
        </w:rPr>
        <w:t>
      1) осы Заңның 6-бабы 3-тармағының 1) және 2) тармақшаларында көрсетілген сақтандыру сыныптарын қоспағанда, "жалпы сақтандыру" саласындағы қызметпен;</w:t>
      </w:r>
    </w:p>
    <w:p>
      <w:pPr>
        <w:spacing w:after="0"/>
        <w:ind w:left="0"/>
        <w:jc w:val="both"/>
      </w:pPr>
      <w:r>
        <w:rPr>
          <w:rFonts w:ascii="Times New Roman"/>
          <w:b w:val="false"/>
          <w:i w:val="false"/>
          <w:color w:val="000000"/>
          <w:sz w:val="28"/>
        </w:rPr>
        <w:t>
      2) қызметкер еңбек (қызметтік) міндеттерін атқарған кезде оны жазатайым оқиғалардан міндетті сақтандыруды және туристі міндетті сақтандыруды қоспағанда, міндетті сақтандыру түрлерімен біріктіріле алмайды.</w:t>
      </w:r>
    </w:p>
    <w:bookmarkStart w:name="z187" w:id="117"/>
    <w:p>
      <w:pPr>
        <w:spacing w:after="0"/>
        <w:ind w:left="0"/>
        <w:jc w:val="both"/>
      </w:pPr>
      <w:r>
        <w:rPr>
          <w:rFonts w:ascii="Times New Roman"/>
          <w:b w:val="false"/>
          <w:i w:val="false"/>
          <w:color w:val="000000"/>
          <w:sz w:val="28"/>
        </w:rPr>
        <w:t xml:space="preserve">
      4. Сақтандыру ұйымы, өзiнде сақтандырудың тиiстi сыныптары көрсетiлген және осы Заңда белгiленетiн сақтандыру сыныптарын бiрiктiру жөнiндегi шектеулер ескерiлген лицензия болған жағдайда, сақтандырудың екi және одан көп сыныптарының белгiлерi мен мазмұнын ұштастыратын сақтандыру түрiн әзiрлеуге құқылы. </w:t>
      </w:r>
    </w:p>
    <w:bookmarkEnd w:id="11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5. (алып тасталды) </w:t>
      </w:r>
      <w:r>
        <w:br/>
      </w:r>
      <w:r>
        <w:rPr>
          <w:rFonts w:ascii="Times New Roman"/>
          <w:b w:val="false"/>
          <w:i w:val="false"/>
          <w:color w:val="000000"/>
          <w:sz w:val="28"/>
        </w:rPr>
        <w:t>
</w:t>
      </w:r>
      <w:r>
        <w:rPr>
          <w:rFonts w:ascii="Times New Roman"/>
          <w:b w:val="false"/>
          <w:i w:val="false"/>
          <w:color w:val="ff0000"/>
          <w:sz w:val="28"/>
        </w:rPr>
        <w:t xml:space="preserve">      Ескерту. 8-бапқа өзгерістер енгізілді - ҚР 2003.07.10 </w:t>
      </w:r>
      <w:r>
        <w:rPr>
          <w:rFonts w:ascii="Times New Roman"/>
          <w:b w:val="false"/>
          <w:i w:val="false"/>
          <w:color w:val="000000"/>
          <w:sz w:val="28"/>
        </w:rPr>
        <w:t>N 483</w:t>
      </w:r>
      <w:r>
        <w:rPr>
          <w:rFonts w:ascii="Times New Roman"/>
          <w:b w:val="false"/>
          <w:i w:val="false"/>
          <w:color w:val="ff0000"/>
          <w:sz w:val="28"/>
        </w:rPr>
        <w:t xml:space="preserve">, 2006.02.20 </w:t>
      </w:r>
      <w:r>
        <w:rPr>
          <w:rFonts w:ascii="Times New Roman"/>
          <w:b w:val="false"/>
          <w:i w:val="false"/>
          <w:color w:val="000000"/>
          <w:sz w:val="28"/>
        </w:rPr>
        <w:t>N 128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02.04.2019 </w:t>
      </w:r>
      <w:r>
        <w:rPr>
          <w:rFonts w:ascii="Times New Roman"/>
          <w:b w:val="false"/>
          <w:i w:val="false"/>
          <w:color w:val="000000"/>
          <w:sz w:val="28"/>
        </w:rPr>
        <w:t>№ 241-VI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1" w:id="118"/>
    <w:p>
      <w:pPr>
        <w:spacing w:after="0"/>
        <w:ind w:left="0"/>
        <w:jc w:val="left"/>
      </w:pPr>
      <w:r>
        <w:rPr>
          <w:rFonts w:ascii="Times New Roman"/>
          <w:b/>
          <w:i w:val="false"/>
          <w:color w:val="000000"/>
        </w:rPr>
        <w:t xml:space="preserve"> 9-бап. Қайта сақтандыру жөніндегі қызмет</w:t>
      </w:r>
    </w:p>
    <w:bookmarkEnd w:id="118"/>
    <w:bookmarkStart w:name="z1292" w:id="119"/>
    <w:p>
      <w:pPr>
        <w:spacing w:after="0"/>
        <w:ind w:left="0"/>
        <w:jc w:val="both"/>
      </w:pPr>
      <w:r>
        <w:rPr>
          <w:rFonts w:ascii="Times New Roman"/>
          <w:b w:val="false"/>
          <w:i w:val="false"/>
          <w:color w:val="000000"/>
          <w:sz w:val="28"/>
        </w:rPr>
        <w:t>
      1. Қазақстан Республикасының аумағында қайта сақтандыруды жүзеге асыру жөніндегі қызмет осы Заңда көзделген тәртіппен лицензиялауға жатады.</w:t>
      </w:r>
    </w:p>
    <w:bookmarkEnd w:id="119"/>
    <w:bookmarkStart w:name="z1293" w:id="120"/>
    <w:p>
      <w:pPr>
        <w:spacing w:after="0"/>
        <w:ind w:left="0"/>
        <w:jc w:val="both"/>
      </w:pPr>
      <w:r>
        <w:rPr>
          <w:rFonts w:ascii="Times New Roman"/>
          <w:b w:val="false"/>
          <w:i w:val="false"/>
          <w:color w:val="000000"/>
          <w:sz w:val="28"/>
        </w:rPr>
        <w:t>
      2. Сақтандыру ұйымы қайта сақтандыру жөніндегі лицензиясыз сақтандыру тәуекелдерін қайта сақтандыруға беруді жүзеге асырады.</w:t>
      </w:r>
    </w:p>
    <w:bookmarkEnd w:id="120"/>
    <w:bookmarkStart w:name="z1294" w:id="121"/>
    <w:p>
      <w:pPr>
        <w:spacing w:after="0"/>
        <w:ind w:left="0"/>
        <w:jc w:val="both"/>
      </w:pPr>
      <w:r>
        <w:rPr>
          <w:rFonts w:ascii="Times New Roman"/>
          <w:b w:val="false"/>
          <w:i w:val="false"/>
          <w:color w:val="000000"/>
          <w:sz w:val="28"/>
        </w:rPr>
        <w:t>
      3. Сақтандыру ұйымы қайта сақтандыру жөніндегі лицензия болған кезде ғана сақтандыру тәуекелдерін қайта сақтандыруға қабылдауға құқылы.</w:t>
      </w:r>
    </w:p>
    <w:bookmarkEnd w:id="121"/>
    <w:bookmarkStart w:name="z1295" w:id="122"/>
    <w:p>
      <w:pPr>
        <w:spacing w:after="0"/>
        <w:ind w:left="0"/>
        <w:jc w:val="both"/>
      </w:pPr>
      <w:r>
        <w:rPr>
          <w:rFonts w:ascii="Times New Roman"/>
          <w:b w:val="false"/>
          <w:i w:val="false"/>
          <w:color w:val="000000"/>
          <w:sz w:val="28"/>
        </w:rPr>
        <w:t>
      4. "Жалпы сақтандыру" саласы бойынша лицензиясы бар сақтандыру ұйымы қызметкер еңбек (қызметтік) міндеттерін атқарған кезде оны жазатайым оқиғалардан міндетті сақтандыру сыныбын қоспағанда, "жалпы сақтандыру" саласы бойынша оның лицензиясында көрсетілген сақтандырудың барлық сыныбы бойынша қайта сақтандыру жөніндегі лицензияны алуға және қызметті жүзеге асыруға құқылы.</w:t>
      </w:r>
    </w:p>
    <w:bookmarkEnd w:id="122"/>
    <w:bookmarkStart w:name="z1296" w:id="123"/>
    <w:p>
      <w:pPr>
        <w:spacing w:after="0"/>
        <w:ind w:left="0"/>
        <w:jc w:val="both"/>
      </w:pPr>
      <w:r>
        <w:rPr>
          <w:rFonts w:ascii="Times New Roman"/>
          <w:b w:val="false"/>
          <w:i w:val="false"/>
          <w:color w:val="000000"/>
          <w:sz w:val="28"/>
        </w:rPr>
        <w:t xml:space="preserve">
      5. "Өмірді сақтандыру" саласы бойынша лицензиясы бар сақтандыру ұйымы осы Заңның 8-бабының </w:t>
      </w:r>
      <w:r>
        <w:rPr>
          <w:rFonts w:ascii="Times New Roman"/>
          <w:b w:val="false"/>
          <w:i w:val="false"/>
          <w:color w:val="000000"/>
          <w:sz w:val="28"/>
        </w:rPr>
        <w:t>3-тармағында</w:t>
      </w:r>
      <w:r>
        <w:rPr>
          <w:rFonts w:ascii="Times New Roman"/>
          <w:b w:val="false"/>
          <w:i w:val="false"/>
          <w:color w:val="000000"/>
          <w:sz w:val="28"/>
        </w:rPr>
        <w:t xml:space="preserve"> көзделген сыныптарды біріктіруді ескере отырып, "өмірді сақтандыру" саласы бойынша оның лицензиясында көрсетілген сақтандырудың барлық сыныбы бойынша қайта сақтандыру жөніндегі лицензияны алуға және қызметті жүзеге асыруға құқылы.</w:t>
      </w:r>
    </w:p>
    <w:bookmarkEnd w:id="123"/>
    <w:bookmarkStart w:name="z1297" w:id="124"/>
    <w:p>
      <w:pPr>
        <w:spacing w:after="0"/>
        <w:ind w:left="0"/>
        <w:jc w:val="both"/>
      </w:pPr>
      <w:r>
        <w:rPr>
          <w:rFonts w:ascii="Times New Roman"/>
          <w:b w:val="false"/>
          <w:i w:val="false"/>
          <w:color w:val="000000"/>
          <w:sz w:val="28"/>
        </w:rPr>
        <w:t xml:space="preserve">
      6. Осы баптың </w:t>
      </w:r>
      <w:r>
        <w:rPr>
          <w:rFonts w:ascii="Times New Roman"/>
          <w:b w:val="false"/>
          <w:i w:val="false"/>
          <w:color w:val="000000"/>
          <w:sz w:val="28"/>
        </w:rPr>
        <w:t>4</w:t>
      </w:r>
      <w:r>
        <w:rPr>
          <w:rFonts w:ascii="Times New Roman"/>
          <w:b w:val="false"/>
          <w:i w:val="false"/>
          <w:color w:val="000000"/>
          <w:sz w:val="28"/>
        </w:rPr>
        <w:t xml:space="preserve"> және </w:t>
      </w:r>
      <w:r>
        <w:rPr>
          <w:rFonts w:ascii="Times New Roman"/>
          <w:b w:val="false"/>
          <w:i w:val="false"/>
          <w:color w:val="000000"/>
          <w:sz w:val="28"/>
        </w:rPr>
        <w:t>5-тармақтарында</w:t>
      </w:r>
      <w:r>
        <w:rPr>
          <w:rFonts w:ascii="Times New Roman"/>
          <w:b w:val="false"/>
          <w:i w:val="false"/>
          <w:color w:val="000000"/>
          <w:sz w:val="28"/>
        </w:rPr>
        <w:t xml:space="preserve"> белгіленген талаптар Қазақстан Республикасының бейрезиденттері – сақтандыру (қайта сақтандыру) ұйымдарымен жасалатын қайта сақтандыру шарттарына қолданылмайды.</w:t>
      </w:r>
    </w:p>
    <w:bookmarkEnd w:id="124"/>
    <w:p>
      <w:pPr>
        <w:spacing w:after="0"/>
        <w:ind w:left="0"/>
        <w:jc w:val="both"/>
      </w:pPr>
      <w:r>
        <w:rPr>
          <w:rFonts w:ascii="Times New Roman"/>
          <w:b w:val="false"/>
          <w:i w:val="false"/>
          <w:color w:val="000000"/>
          <w:sz w:val="28"/>
        </w:rPr>
        <w:t>
      Қайта сақтандыру жөніндегі лицензия негізінде қызметтің айрықша түрі ретінде қайта сақтандыруды жүзеге асыратын қайта сақтандыру ұйымы "өмірді сақтандыру" және "жалпы сақтандыру" салаларында сақтандырудың барлық сыныбы бойынша қайта сақтандыруды жүзеге асыруға құқылы.</w:t>
      </w:r>
    </w:p>
    <w:bookmarkStart w:name="z1298" w:id="125"/>
    <w:p>
      <w:pPr>
        <w:spacing w:after="0"/>
        <w:ind w:left="0"/>
        <w:jc w:val="both"/>
      </w:pPr>
      <w:r>
        <w:rPr>
          <w:rFonts w:ascii="Times New Roman"/>
          <w:b w:val="false"/>
          <w:i w:val="false"/>
          <w:color w:val="000000"/>
          <w:sz w:val="28"/>
        </w:rPr>
        <w:t>
      7. Цедент сақтандыру тәуекелдерін қайта сақтандыруға берген кезде цедентте қайта сақтандыру ұйымының қайта сақтандыруға (акцептке) тәуекелдерді қабылдағаны туралы, қайта сақтандыру талаптарының барлығы көрсетілген жазбаша нысандағы растамасының болуы міндетті.</w:t>
      </w:r>
    </w:p>
    <w:bookmarkEnd w:id="125"/>
    <w:bookmarkStart w:name="z1299" w:id="126"/>
    <w:p>
      <w:pPr>
        <w:spacing w:after="0"/>
        <w:ind w:left="0"/>
        <w:jc w:val="both"/>
      </w:pPr>
      <w:r>
        <w:rPr>
          <w:rFonts w:ascii="Times New Roman"/>
          <w:b w:val="false"/>
          <w:i w:val="false"/>
          <w:color w:val="000000"/>
          <w:sz w:val="28"/>
        </w:rPr>
        <w:t>
      8. Сақтандыру (қайта сақтандыру) ұйымы сақтандыру тәуекелдерін Қазақстан Республикасының бейрезиденттері – тыйым салынған сақтандыру (қайта сақтандыру) ұйымдарының тізіліміне енгізілген Қазақстан Республикасының бейрезиденттері – сақтандыру (қайта сақтандыру) ұйымдарына қайта сақтандыруға беруге құқылы емес.</w:t>
      </w:r>
    </w:p>
    <w:bookmarkEnd w:id="126"/>
    <w:p>
      <w:pPr>
        <w:spacing w:after="0"/>
        <w:ind w:left="0"/>
        <w:jc w:val="both"/>
      </w:pPr>
      <w:r>
        <w:rPr>
          <w:rFonts w:ascii="Times New Roman"/>
          <w:b w:val="false"/>
          <w:i w:val="false"/>
          <w:color w:val="000000"/>
          <w:sz w:val="28"/>
        </w:rPr>
        <w:t>
      Қазақстан Республикасының бейрезиденттері – тыйым салынған сақтандыру (қайта сақтандыру) ұйымдарының тізіліміне енгізу үшін мыналар:</w:t>
      </w:r>
    </w:p>
    <w:bookmarkStart w:name="z1300" w:id="127"/>
    <w:p>
      <w:pPr>
        <w:spacing w:after="0"/>
        <w:ind w:left="0"/>
        <w:jc w:val="both"/>
      </w:pPr>
      <w:r>
        <w:rPr>
          <w:rFonts w:ascii="Times New Roman"/>
          <w:b w:val="false"/>
          <w:i w:val="false"/>
          <w:color w:val="000000"/>
          <w:sz w:val="28"/>
        </w:rPr>
        <w:t>
      1) Қазақстан Республикасының резиденті – сақтандыру (қайта сақтандыру) ұйымының сот шешімімен қанағаттандырылған (қайта сақтандыру төлемін жүзеге асырудан бас тартқан немесе оны толық көлемде жүзеге асырмаған жағдайда) қайта сақтандыру төлемін жүзеге асыру туралы талабын Қазақстан Республикасының бейрезиденті – сақтандыру (қайта сақтандыру) ұйымының орындамау фактісінің болуы;</w:t>
      </w:r>
    </w:p>
    <w:bookmarkEnd w:id="127"/>
    <w:bookmarkStart w:name="z1301" w:id="128"/>
    <w:p>
      <w:pPr>
        <w:spacing w:after="0"/>
        <w:ind w:left="0"/>
        <w:jc w:val="both"/>
      </w:pPr>
      <w:r>
        <w:rPr>
          <w:rFonts w:ascii="Times New Roman"/>
          <w:b w:val="false"/>
          <w:i w:val="false"/>
          <w:color w:val="000000"/>
          <w:sz w:val="28"/>
        </w:rPr>
        <w:t>
      2) Қазақстан Республикасының бейрезиденті – сақтандыру (қайта сақтандыру) ұйымының уәкілетті органға қабылданған тәуекелдер, сыйлықақылар көлемі және жасалған қайта сақтандыру шартының елеулі талаптары туралы мәліметтерді ұсынбау, сол сияқты анық емес не толық емес мәліметтерді ұсыну фактісінің болуы негіз болып табылады.</w:t>
      </w:r>
    </w:p>
    <w:bookmarkEnd w:id="128"/>
    <w:p>
      <w:pPr>
        <w:spacing w:after="0"/>
        <w:ind w:left="0"/>
        <w:jc w:val="both"/>
      </w:pPr>
      <w:r>
        <w:rPr>
          <w:rFonts w:ascii="Times New Roman"/>
          <w:b w:val="false"/>
          <w:i w:val="false"/>
          <w:color w:val="000000"/>
          <w:sz w:val="28"/>
        </w:rPr>
        <w:t>
      Қазақстан Республикасының бейрезиденттері – тыйым салынған сақтандыру (қайта сақтандыру) ұйымдарының тізілімі уәкілетті органның интернет-ресурсында орналастырылады.</w:t>
      </w:r>
    </w:p>
    <w:p>
      <w:pPr>
        <w:spacing w:after="0"/>
        <w:ind w:left="0"/>
        <w:jc w:val="both"/>
      </w:pPr>
      <w:r>
        <w:rPr>
          <w:rFonts w:ascii="Times New Roman"/>
          <w:b w:val="false"/>
          <w:i w:val="false"/>
          <w:color w:val="000000"/>
          <w:sz w:val="28"/>
        </w:rPr>
        <w:t>
      Қазақстан Республикасының бейрезиденттері – тыйым салынған сақтандыру (қайта сақтандыру) ұйымдарының тізілімін жүргізу тәртібі уәкілетті органның нормативтік құқықтық актісінде айқындалады.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9. 16.12.2020 дейін қолданыста болды - ҚР 02.07.2018 </w:t>
      </w:r>
      <w:r>
        <w:rPr>
          <w:rFonts w:ascii="Times New Roman"/>
          <w:b w:val="false"/>
          <w:i w:val="false"/>
          <w:color w:val="ff0000"/>
          <w:sz w:val="28"/>
        </w:rPr>
        <w:t>№ 166-VІ</w:t>
      </w:r>
      <w:r>
        <w:rPr>
          <w:rFonts w:ascii="Times New Roman"/>
          <w:b w:val="false"/>
          <w:i w:val="false"/>
          <w:color w:val="ff0000"/>
          <w:sz w:val="28"/>
        </w:rPr>
        <w:t xml:space="preserve"> Заңымен.</w:t>
      </w:r>
      <w:r>
        <w:br/>
      </w:r>
      <w:r>
        <w:rPr>
          <w:rFonts w:ascii="Times New Roman"/>
          <w:b w:val="false"/>
          <w:i w:val="false"/>
          <w:color w:val="000000"/>
          <w:sz w:val="28"/>
        </w:rPr>
        <w:t>
</w:t>
      </w:r>
    </w:p>
    <w:bookmarkStart w:name="z1303" w:id="129"/>
    <w:p>
      <w:pPr>
        <w:spacing w:after="0"/>
        <w:ind w:left="0"/>
        <w:jc w:val="both"/>
      </w:pPr>
      <w:r>
        <w:rPr>
          <w:rFonts w:ascii="Times New Roman"/>
          <w:b w:val="false"/>
          <w:i w:val="false"/>
          <w:color w:val="000000"/>
          <w:sz w:val="28"/>
        </w:rPr>
        <w:t>
      10. Уәкілетті органның лицензиясы негізінде қызметін жүзеге асыратын сақтандыру брокері сақтандыру тәуекелдерін Қазақстан Республикасының бейрезиденті – сақтандыру брокерінің делдалдығы арқылы қайта сақтандыруға беру процесіне қатысқан жағдайда, уәкілетті органның лицензиясы негізінде қызметін жүзеге асыратын сақтандыру брокері уәкілетті органмен келісу бойынша Ұлттық Банктің нормативтік құқықтық актісіне сәйкес, Қазақстан Республикасының бейрезиденттері – қайта сақтандыру ұйымдарына осы тәуекелдерді қайта сақтандыруға Қазақстан Республикасының бейрезиденті – сақтандыру брокерінің орналастыру талаптары туралы есепті Ұлттық Банкке ұсынады.</w:t>
      </w:r>
    </w:p>
    <w:bookmarkEnd w:id="129"/>
    <w:bookmarkStart w:name="z1304" w:id="130"/>
    <w:p>
      <w:pPr>
        <w:spacing w:after="0"/>
        <w:ind w:left="0"/>
        <w:jc w:val="both"/>
      </w:pPr>
      <w:r>
        <w:rPr>
          <w:rFonts w:ascii="Times New Roman"/>
          <w:b w:val="false"/>
          <w:i w:val="false"/>
          <w:color w:val="000000"/>
          <w:sz w:val="28"/>
        </w:rPr>
        <w:t>
      11. Қазақстан Республикасының бейрезиденті – сақтандыру брокерінің Қазақстан Республикасында уәкілетті органның лицензиясы негізінде сақтандыру брокерінің қызметін жүзеге асыратын еншілес ұйымы болған жағдайда, сақтандыру (қайта сақтандыру) ұйымы сақтандыру тәуекелдерін Қазақстан Республикасының бейрезиденті – сақтандыру брокері филиалының және Қазақстан Республикасының бейрезиденті – сақтандыру брокерінің делдалдығы арқылы Қазақстан Республикасының бейрезиденті – қайта сақтандыру ұйымына қайта сақтандыруға бере алады. Уәкілетті органның лицензиясы негізінде сақтандыру брокерінің қызметін жүзеге асыратын Қазақстан Республикасының бейрезиденті – сақтандыру брокерінің еншілес ұйымы уәкілетті органмен келісу бойынша Ұлттық Банктің нормативтік құқықтық актісіне сәйкес, Қазақстан Республикасының бейрезиденті – осы сақтандыру брокерінің делдалдығы арқылы сақтандыру (қайта сақтандыру) ұйымы жасасқан қайта сақтандыру шарттары туралы есепті Ұлттық Банкке ұсынады.</w:t>
      </w:r>
    </w:p>
    <w:bookmarkEnd w:id="130"/>
    <w:bookmarkStart w:name="z1305" w:id="131"/>
    <w:p>
      <w:pPr>
        <w:spacing w:after="0"/>
        <w:ind w:left="0"/>
        <w:jc w:val="both"/>
      </w:pPr>
      <w:r>
        <w:rPr>
          <w:rFonts w:ascii="Times New Roman"/>
          <w:b w:val="false"/>
          <w:i w:val="false"/>
          <w:color w:val="000000"/>
          <w:sz w:val="28"/>
        </w:rPr>
        <w:t>
      12. Сақтандыру ұйымын құру, оның қызметін лицензиялау, реттеу және тоқтату бөлігіндегі осы Заңның нормалары қайта сақтандыруды қызметтің айрықша түрі ретінде жүзеге асыратын қайта сақтандыру ұйымдарын құру, олардың қызметін лицензиялау, реттеу және тоқтату талаптарына қолданылады.</w:t>
      </w:r>
    </w:p>
    <w:bookmarkEnd w:id="13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9-бап жаңа редакцияда – ҚР 02.07.2018 </w:t>
      </w:r>
      <w:r>
        <w:rPr>
          <w:rFonts w:ascii="Times New Roman"/>
          <w:b w:val="false"/>
          <w:i w:val="false"/>
          <w:color w:val="000000"/>
          <w:sz w:val="28"/>
        </w:rPr>
        <w:t>№ 166-VІ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Заңымен.</w:t>
      </w:r>
      <w:r>
        <w:br/>
      </w:r>
      <w:r>
        <w:rPr>
          <w:rFonts w:ascii="Times New Roman"/>
          <w:b w:val="false"/>
          <w:i w:val="false"/>
          <w:color w:val="000000"/>
          <w:sz w:val="28"/>
        </w:rPr>
        <w:t>
</w:t>
      </w:r>
    </w:p>
    <w:bookmarkStart w:name="z12" w:id="132"/>
    <w:p>
      <w:pPr>
        <w:spacing w:after="0"/>
        <w:ind w:left="0"/>
        <w:jc w:val="left"/>
      </w:pPr>
      <w:r>
        <w:rPr>
          <w:rFonts w:ascii="Times New Roman"/>
          <w:b/>
          <w:i w:val="false"/>
          <w:color w:val="000000"/>
        </w:rPr>
        <w:t xml:space="preserve"> 3-тарау. САҚТАНДЫРУ РЫНОГЫ</w:t>
      </w:r>
    </w:p>
    <w:bookmarkEnd w:id="132"/>
    <w:bookmarkStart w:name="z13" w:id="133"/>
    <w:p>
      <w:pPr>
        <w:spacing w:after="0"/>
        <w:ind w:left="0"/>
        <w:jc w:val="left"/>
      </w:pPr>
      <w:r>
        <w:rPr>
          <w:rFonts w:ascii="Times New Roman"/>
          <w:b/>
          <w:i w:val="false"/>
          <w:color w:val="000000"/>
        </w:rPr>
        <w:t xml:space="preserve"> 10-бап. Сақтандыру рыногының қатысушылары </w:t>
      </w:r>
    </w:p>
    <w:bookmarkEnd w:id="133"/>
    <w:p>
      <w:pPr>
        <w:spacing w:after="0"/>
        <w:ind w:left="0"/>
        <w:jc w:val="both"/>
      </w:pPr>
      <w:r>
        <w:rPr>
          <w:rFonts w:ascii="Times New Roman"/>
          <w:b w:val="false"/>
          <w:i w:val="false"/>
          <w:color w:val="000000"/>
          <w:sz w:val="28"/>
        </w:rPr>
        <w:t>
      Қазақстан Республикасы сақтандыру нарығының қатысушылары:</w:t>
      </w:r>
    </w:p>
    <w:bookmarkStart w:name="z195" w:id="134"/>
    <w:p>
      <w:pPr>
        <w:spacing w:after="0"/>
        <w:ind w:left="0"/>
        <w:jc w:val="both"/>
      </w:pPr>
      <w:r>
        <w:rPr>
          <w:rFonts w:ascii="Times New Roman"/>
          <w:b w:val="false"/>
          <w:i w:val="false"/>
          <w:color w:val="000000"/>
          <w:sz w:val="28"/>
        </w:rPr>
        <w:t>
      1) сақтандыру (қайта сақтандыру) ұйымы;</w:t>
      </w:r>
    </w:p>
    <w:bookmarkEnd w:id="134"/>
    <w:bookmarkStart w:name="z1277" w:id="135"/>
    <w:p>
      <w:pPr>
        <w:spacing w:after="0"/>
        <w:ind w:left="0"/>
        <w:jc w:val="both"/>
      </w:pPr>
      <w:r>
        <w:rPr>
          <w:rFonts w:ascii="Times New Roman"/>
          <w:b w:val="false"/>
          <w:i w:val="false"/>
          <w:color w:val="000000"/>
          <w:sz w:val="28"/>
        </w:rPr>
        <w:t>
      1-1) Қазақстан Республикасының бейрезидент сақтандыру (қайта сақтандыру) ұйымының филиалы;</w:t>
      </w:r>
    </w:p>
    <w:bookmarkEnd w:id="135"/>
    <w:bookmarkStart w:name="z196" w:id="136"/>
    <w:p>
      <w:pPr>
        <w:spacing w:after="0"/>
        <w:ind w:left="0"/>
        <w:jc w:val="both"/>
      </w:pPr>
      <w:r>
        <w:rPr>
          <w:rFonts w:ascii="Times New Roman"/>
          <w:b w:val="false"/>
          <w:i w:val="false"/>
          <w:color w:val="000000"/>
          <w:sz w:val="28"/>
        </w:rPr>
        <w:t>
      2) сақтандыру брокерi;</w:t>
      </w:r>
    </w:p>
    <w:bookmarkEnd w:id="136"/>
    <w:bookmarkStart w:name="z1278" w:id="137"/>
    <w:p>
      <w:pPr>
        <w:spacing w:after="0"/>
        <w:ind w:left="0"/>
        <w:jc w:val="both"/>
      </w:pPr>
      <w:r>
        <w:rPr>
          <w:rFonts w:ascii="Times New Roman"/>
          <w:b w:val="false"/>
          <w:i w:val="false"/>
          <w:color w:val="000000"/>
          <w:sz w:val="28"/>
        </w:rPr>
        <w:t>
      2-1) Қазақстан Республикасының бейрезидент сақтандыру брокерінің филиалы;</w:t>
      </w:r>
    </w:p>
    <w:bookmarkEnd w:id="137"/>
    <w:bookmarkStart w:name="z197" w:id="138"/>
    <w:p>
      <w:pPr>
        <w:spacing w:after="0"/>
        <w:ind w:left="0"/>
        <w:jc w:val="both"/>
      </w:pPr>
      <w:r>
        <w:rPr>
          <w:rFonts w:ascii="Times New Roman"/>
          <w:b w:val="false"/>
          <w:i w:val="false"/>
          <w:color w:val="000000"/>
          <w:sz w:val="28"/>
        </w:rPr>
        <w:t>
      3) сақтандыру агентi;</w:t>
      </w:r>
    </w:p>
    <w:bookmarkEnd w:id="138"/>
    <w:bookmarkStart w:name="z198" w:id="139"/>
    <w:p>
      <w:pPr>
        <w:spacing w:after="0"/>
        <w:ind w:left="0"/>
        <w:jc w:val="both"/>
      </w:pPr>
      <w:r>
        <w:rPr>
          <w:rFonts w:ascii="Times New Roman"/>
          <w:b w:val="false"/>
          <w:i w:val="false"/>
          <w:color w:val="000000"/>
          <w:sz w:val="28"/>
        </w:rPr>
        <w:t>
      4) сақтанушы, сақтандырылушы, пайда алушы;</w:t>
      </w:r>
    </w:p>
    <w:bookmarkEnd w:id="139"/>
    <w:bookmarkStart w:name="z199" w:id="140"/>
    <w:p>
      <w:pPr>
        <w:spacing w:after="0"/>
        <w:ind w:left="0"/>
        <w:jc w:val="both"/>
      </w:pPr>
      <w:r>
        <w:rPr>
          <w:rFonts w:ascii="Times New Roman"/>
          <w:b w:val="false"/>
          <w:i w:val="false"/>
          <w:color w:val="000000"/>
          <w:sz w:val="28"/>
        </w:rPr>
        <w:t>
      5) актуарий;</w:t>
      </w:r>
    </w:p>
    <w:bookmarkEnd w:id="140"/>
    <w:bookmarkStart w:name="z200" w:id="141"/>
    <w:p>
      <w:pPr>
        <w:spacing w:after="0"/>
        <w:ind w:left="0"/>
        <w:jc w:val="both"/>
      </w:pPr>
      <w:r>
        <w:rPr>
          <w:rFonts w:ascii="Times New Roman"/>
          <w:b w:val="false"/>
          <w:i w:val="false"/>
          <w:color w:val="000000"/>
          <w:sz w:val="28"/>
        </w:rPr>
        <w:t>
      6) тәуелсіз актуарий;</w:t>
      </w:r>
    </w:p>
    <w:bookmarkEnd w:id="141"/>
    <w:bookmarkStart w:name="z201" w:id="142"/>
    <w:p>
      <w:pPr>
        <w:spacing w:after="0"/>
        <w:ind w:left="0"/>
        <w:jc w:val="both"/>
      </w:pPr>
      <w:r>
        <w:rPr>
          <w:rFonts w:ascii="Times New Roman"/>
          <w:b w:val="false"/>
          <w:i w:val="false"/>
          <w:color w:val="000000"/>
          <w:sz w:val="28"/>
        </w:rPr>
        <w:t>
      7) бағалаушы;</w:t>
      </w:r>
    </w:p>
    <w:bookmarkEnd w:id="142"/>
    <w:bookmarkStart w:name="z202" w:id="143"/>
    <w:p>
      <w:pPr>
        <w:spacing w:after="0"/>
        <w:ind w:left="0"/>
        <w:jc w:val="both"/>
      </w:pPr>
      <w:r>
        <w:rPr>
          <w:rFonts w:ascii="Times New Roman"/>
          <w:b w:val="false"/>
          <w:i w:val="false"/>
          <w:color w:val="000000"/>
          <w:sz w:val="28"/>
        </w:rPr>
        <w:t>
      8) андеррайтер;</w:t>
      </w:r>
    </w:p>
    <w:bookmarkEnd w:id="143"/>
    <w:bookmarkStart w:name="z630" w:id="144"/>
    <w:p>
      <w:pPr>
        <w:spacing w:after="0"/>
        <w:ind w:left="0"/>
        <w:jc w:val="both"/>
      </w:pPr>
      <w:r>
        <w:rPr>
          <w:rFonts w:ascii="Times New Roman"/>
          <w:b w:val="false"/>
          <w:i w:val="false"/>
          <w:color w:val="000000"/>
          <w:sz w:val="28"/>
        </w:rPr>
        <w:t>
      9) аджастер;</w:t>
      </w:r>
    </w:p>
    <w:bookmarkEnd w:id="144"/>
    <w:bookmarkStart w:name="z631" w:id="145"/>
    <w:p>
      <w:pPr>
        <w:spacing w:after="0"/>
        <w:ind w:left="0"/>
        <w:jc w:val="both"/>
      </w:pPr>
      <w:r>
        <w:rPr>
          <w:rFonts w:ascii="Times New Roman"/>
          <w:b w:val="false"/>
          <w:i w:val="false"/>
          <w:color w:val="000000"/>
          <w:sz w:val="28"/>
        </w:rPr>
        <w:t>
      10) сюрвейер;</w:t>
      </w:r>
    </w:p>
    <w:bookmarkEnd w:id="145"/>
    <w:bookmarkStart w:name="z632" w:id="146"/>
    <w:p>
      <w:pPr>
        <w:spacing w:after="0"/>
        <w:ind w:left="0"/>
        <w:jc w:val="both"/>
      </w:pPr>
      <w:r>
        <w:rPr>
          <w:rFonts w:ascii="Times New Roman"/>
          <w:b w:val="false"/>
          <w:i w:val="false"/>
          <w:color w:val="000000"/>
          <w:sz w:val="28"/>
        </w:rPr>
        <w:t>
      11) сақтандыру омбудсманы;</w:t>
      </w:r>
    </w:p>
    <w:bookmarkEnd w:id="146"/>
    <w:p>
      <w:pPr>
        <w:spacing w:after="0"/>
        <w:ind w:left="0"/>
        <w:jc w:val="both"/>
      </w:pPr>
      <w:r>
        <w:rPr>
          <w:rFonts w:ascii="Times New Roman"/>
          <w:b w:val="false"/>
          <w:i w:val="false"/>
          <w:color w:val="000000"/>
          <w:sz w:val="28"/>
        </w:rPr>
        <w:t>
      11-1) сақтандыру ұйымдары таратылған жағдайда сақтанушыларға (сақтандырылушыларға, пайда алушыларға) сақтандыру төлемдерін жүзеге асыруға кепілдік беретін ұйым;</w:t>
      </w:r>
    </w:p>
    <w:p>
      <w:pPr>
        <w:spacing w:after="0"/>
        <w:ind w:left="0"/>
        <w:jc w:val="both"/>
      </w:pPr>
      <w:r>
        <w:rPr>
          <w:rFonts w:ascii="Times New Roman"/>
          <w:b w:val="false"/>
          <w:i w:val="false"/>
          <w:color w:val="000000"/>
          <w:sz w:val="28"/>
        </w:rPr>
        <w:t>
      11-2) дерекқорды қалыптастыру және жүргізу жөніндегі ұйым;</w:t>
      </w:r>
    </w:p>
    <w:bookmarkStart w:name="z633" w:id="147"/>
    <w:p>
      <w:pPr>
        <w:spacing w:after="0"/>
        <w:ind w:left="0"/>
        <w:jc w:val="both"/>
      </w:pPr>
      <w:r>
        <w:rPr>
          <w:rFonts w:ascii="Times New Roman"/>
          <w:b w:val="false"/>
          <w:i w:val="false"/>
          <w:color w:val="000000"/>
          <w:sz w:val="28"/>
        </w:rPr>
        <w:t>
      12) сақтандыру (қайта сақтандыру) ұйымдары мен сақтандыру брокерлерінің бірлестігі;</w:t>
      </w:r>
    </w:p>
    <w:bookmarkEnd w:id="147"/>
    <w:bookmarkStart w:name="z634" w:id="148"/>
    <w:p>
      <w:pPr>
        <w:spacing w:after="0"/>
        <w:ind w:left="0"/>
        <w:jc w:val="both"/>
      </w:pPr>
      <w:r>
        <w:rPr>
          <w:rFonts w:ascii="Times New Roman"/>
          <w:b w:val="false"/>
          <w:i w:val="false"/>
          <w:color w:val="000000"/>
          <w:sz w:val="28"/>
        </w:rPr>
        <w:t>
      13) актуарийлер бірлестігі;</w:t>
      </w:r>
    </w:p>
    <w:bookmarkEnd w:id="148"/>
    <w:bookmarkStart w:name="z635" w:id="149"/>
    <w:p>
      <w:pPr>
        <w:spacing w:after="0"/>
        <w:ind w:left="0"/>
        <w:jc w:val="both"/>
      </w:pPr>
      <w:r>
        <w:rPr>
          <w:rFonts w:ascii="Times New Roman"/>
          <w:b w:val="false"/>
          <w:i w:val="false"/>
          <w:color w:val="000000"/>
          <w:sz w:val="28"/>
        </w:rPr>
        <w:t>
      14) сақтандырумен байланысты кәсiпкерлiк қызметтi жүзеге асыратын өзге де жеке және заңды тұлғалар болып табылады.</w:t>
      </w:r>
    </w:p>
    <w:bookmarkEnd w:id="14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10-бап жаңа редакцияда - ҚР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өзгеріс енгізілді – ҚР 24.11.2015 </w:t>
      </w:r>
      <w:r>
        <w:rPr>
          <w:rFonts w:ascii="Times New Roman"/>
          <w:b w:val="false"/>
          <w:i w:val="false"/>
          <w:color w:val="000000"/>
          <w:sz w:val="28"/>
        </w:rPr>
        <w:t>№ 422-V</w:t>
      </w:r>
      <w:r>
        <w:rPr>
          <w:rFonts w:ascii="Times New Roman"/>
          <w:b w:val="false"/>
          <w:i w:val="false"/>
          <w:color w:val="ff0000"/>
          <w:sz w:val="28"/>
        </w:rPr>
        <w:t xml:space="preserve"> (16.12.2020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10.01.2018 </w:t>
      </w:r>
      <w:r>
        <w:rPr>
          <w:rFonts w:ascii="Times New Roman"/>
          <w:b w:val="false"/>
          <w:i w:val="false"/>
          <w:color w:val="000000"/>
          <w:sz w:val="28"/>
        </w:rPr>
        <w:t>№ 134-VI</w:t>
      </w:r>
      <w:r>
        <w:rPr>
          <w:rFonts w:ascii="Times New Roman"/>
          <w:b w:val="false"/>
          <w:i w:val="false"/>
          <w:color w:val="ff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10-1-бап. Сақтандыру (қайта сақтандыру) ұйымдары мен сақтандыру брокерлері бірлестігінің өкілеттіктері</w:t>
      </w:r>
    </w:p>
    <w:p>
      <w:pPr>
        <w:spacing w:after="0"/>
        <w:ind w:left="0"/>
        <w:jc w:val="both"/>
      </w:pPr>
      <w:r>
        <w:rPr>
          <w:rFonts w:ascii="Times New Roman"/>
          <w:b w:val="false"/>
          <w:i w:val="false"/>
          <w:color w:val="000000"/>
          <w:sz w:val="28"/>
        </w:rPr>
        <w:t>
      1. Сақтандыру (қайта сақтандыру) ұйымдары мен сақтандыру брокерлері бірлестігінің өкілеттіктеріне:</w:t>
      </w:r>
    </w:p>
    <w:p>
      <w:pPr>
        <w:spacing w:after="0"/>
        <w:ind w:left="0"/>
        <w:jc w:val="both"/>
      </w:pPr>
      <w:r>
        <w:rPr>
          <w:rFonts w:ascii="Times New Roman"/>
          <w:b w:val="false"/>
          <w:i w:val="false"/>
          <w:color w:val="000000"/>
          <w:sz w:val="28"/>
        </w:rPr>
        <w:t>
      1) сақтандыру нарығында қызметін жүзеге асыру кезінде өз мүшелерінің өзара іс-қимыл жасауын қамтамасыз ету;</w:t>
      </w:r>
    </w:p>
    <w:p>
      <w:pPr>
        <w:spacing w:after="0"/>
        <w:ind w:left="0"/>
        <w:jc w:val="both"/>
      </w:pPr>
      <w:r>
        <w:rPr>
          <w:rFonts w:ascii="Times New Roman"/>
          <w:b w:val="false"/>
          <w:i w:val="false"/>
          <w:color w:val="000000"/>
          <w:sz w:val="28"/>
        </w:rPr>
        <w:t>
      2) ішкі құжаттарды әзірлеу;</w:t>
      </w:r>
    </w:p>
    <w:p>
      <w:pPr>
        <w:spacing w:after="0"/>
        <w:ind w:left="0"/>
        <w:jc w:val="both"/>
      </w:pPr>
      <w:r>
        <w:rPr>
          <w:rFonts w:ascii="Times New Roman"/>
          <w:b w:val="false"/>
          <w:i w:val="false"/>
          <w:color w:val="000000"/>
          <w:sz w:val="28"/>
        </w:rPr>
        <w:t>
      3) сақтандыру нарығына қатысушыларға оқытуды өткізу;</w:t>
      </w:r>
    </w:p>
    <w:p>
      <w:pPr>
        <w:spacing w:after="0"/>
        <w:ind w:left="0"/>
        <w:jc w:val="both"/>
      </w:pPr>
      <w:r>
        <w:rPr>
          <w:rFonts w:ascii="Times New Roman"/>
          <w:b w:val="false"/>
          <w:i w:val="false"/>
          <w:color w:val="000000"/>
          <w:sz w:val="28"/>
        </w:rPr>
        <w:t>
      4) мүшелерінің арасында туындайтын дауларды қарау;</w:t>
      </w:r>
    </w:p>
    <w:p>
      <w:pPr>
        <w:spacing w:after="0"/>
        <w:ind w:left="0"/>
        <w:jc w:val="both"/>
      </w:pPr>
      <w:r>
        <w:rPr>
          <w:rFonts w:ascii="Times New Roman"/>
          <w:b w:val="false"/>
          <w:i w:val="false"/>
          <w:color w:val="000000"/>
          <w:sz w:val="28"/>
        </w:rPr>
        <w:t>
      5) өз мүшелерінің мүдделерін қорғауды қамтамасыз ету;</w:t>
      </w:r>
    </w:p>
    <w:p>
      <w:pPr>
        <w:spacing w:after="0"/>
        <w:ind w:left="0"/>
        <w:jc w:val="both"/>
      </w:pPr>
      <w:r>
        <w:rPr>
          <w:rFonts w:ascii="Times New Roman"/>
          <w:b w:val="false"/>
          <w:i w:val="false"/>
          <w:color w:val="000000"/>
          <w:sz w:val="28"/>
        </w:rPr>
        <w:t xml:space="preserve">
      6) сақтандыру нарығына кәсіби қатысушылардың Қазақстан Республикасының заңнамалық актілерінде белгіленген талаптарды ықтимал бұзушылықтары туралы мәліметтерді уәкілетті органға жіберу; </w:t>
      </w:r>
    </w:p>
    <w:p>
      <w:pPr>
        <w:spacing w:after="0"/>
        <w:ind w:left="0"/>
        <w:jc w:val="both"/>
      </w:pPr>
      <w:r>
        <w:rPr>
          <w:rFonts w:ascii="Times New Roman"/>
          <w:b w:val="false"/>
          <w:i w:val="false"/>
          <w:color w:val="000000"/>
          <w:sz w:val="28"/>
        </w:rPr>
        <w:t>
      7) құрылтай құжаттарында көзделген өзге де функцияларды жүзеге асыру жатады.</w:t>
      </w:r>
    </w:p>
    <w:p>
      <w:pPr>
        <w:spacing w:after="0"/>
        <w:ind w:left="0"/>
        <w:jc w:val="both"/>
      </w:pPr>
      <w:r>
        <w:rPr>
          <w:rFonts w:ascii="Times New Roman"/>
          <w:b w:val="false"/>
          <w:i w:val="false"/>
          <w:color w:val="000000"/>
          <w:sz w:val="28"/>
        </w:rPr>
        <w:t>
      2. Сақтандыру (қайта сақтандыру) ұйымдары мен сақтандыру брокерлерінің бірлестіктері уәкілетті орган беретін, өз мүшелерінің кәсіби қызметі мәселелері жөніндегі ақпаратты өз мүшелерінің назарына жеткізуге міндетті.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10-1-баппен толықтырылды - ҚР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жаңа редакцияда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10-2-бап. Сақтандыру (қайта сақтандыру) ұйымдары мен сақтандыру брокерлері бірлестігінің ішкі құжаттары </w:t>
      </w:r>
    </w:p>
    <w:p>
      <w:pPr>
        <w:spacing w:after="0"/>
        <w:ind w:left="0"/>
        <w:jc w:val="both"/>
      </w:pPr>
      <w:r>
        <w:rPr>
          <w:rFonts w:ascii="Times New Roman"/>
          <w:b w:val="false"/>
          <w:i w:val="false"/>
          <w:color w:val="000000"/>
          <w:sz w:val="28"/>
        </w:rPr>
        <w:t xml:space="preserve">
      Сақтандыру (қайта сақтандыру) ұйымдары мен сақтандыру брокерлерінің бірлестіктері мынадай ішкі құжаттарды: </w:t>
      </w:r>
    </w:p>
    <w:p>
      <w:pPr>
        <w:spacing w:after="0"/>
        <w:ind w:left="0"/>
        <w:jc w:val="both"/>
      </w:pPr>
      <w:r>
        <w:rPr>
          <w:rFonts w:ascii="Times New Roman"/>
          <w:b w:val="false"/>
          <w:i w:val="false"/>
          <w:color w:val="000000"/>
          <w:sz w:val="28"/>
        </w:rPr>
        <w:t>
      1) сақтандыру нарығындағы қызмет стандарттарын;</w:t>
      </w:r>
    </w:p>
    <w:p>
      <w:pPr>
        <w:spacing w:after="0"/>
        <w:ind w:left="0"/>
        <w:jc w:val="both"/>
      </w:pPr>
      <w:r>
        <w:rPr>
          <w:rFonts w:ascii="Times New Roman"/>
          <w:b w:val="false"/>
          <w:i w:val="false"/>
          <w:color w:val="000000"/>
          <w:sz w:val="28"/>
        </w:rPr>
        <w:t>
      2) кәсіби әдеп кодексін;</w:t>
      </w:r>
    </w:p>
    <w:p>
      <w:pPr>
        <w:spacing w:after="0"/>
        <w:ind w:left="0"/>
        <w:jc w:val="both"/>
      </w:pPr>
      <w:r>
        <w:rPr>
          <w:rFonts w:ascii="Times New Roman"/>
          <w:b w:val="false"/>
          <w:i w:val="false"/>
          <w:color w:val="000000"/>
          <w:sz w:val="28"/>
        </w:rPr>
        <w:t>
      3) дауларды шешу тәртібін;</w:t>
      </w:r>
    </w:p>
    <w:p>
      <w:pPr>
        <w:spacing w:after="0"/>
        <w:ind w:left="0"/>
        <w:jc w:val="both"/>
      </w:pPr>
      <w:r>
        <w:rPr>
          <w:rFonts w:ascii="Times New Roman"/>
          <w:b w:val="false"/>
          <w:i w:val="false"/>
          <w:color w:val="000000"/>
          <w:sz w:val="28"/>
        </w:rPr>
        <w:t>
      4) жарғыда көзделген өзге де құжаттарды қабылдайды.</w:t>
      </w:r>
    </w:p>
    <w:p>
      <w:pPr>
        <w:spacing w:after="0"/>
        <w:ind w:left="0"/>
        <w:jc w:val="both"/>
      </w:pPr>
      <w:r>
        <w:rPr>
          <w:rFonts w:ascii="Times New Roman"/>
          <w:b w:val="false"/>
          <w:i w:val="false"/>
          <w:color w:val="000000"/>
          <w:sz w:val="28"/>
        </w:rPr>
        <w:t>
      Ішкі құжаттарды сақтандыру (қайта сақтандыру) ұйымдары мен сақтандыру брокерлері бірлестігінің жоғары басқару органы бекітеді және олардың мүшелерінің орындауы үшін міндетті болып табылады.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10-2-баппен толықтырылды - ҚР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жаңа редакцияда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10-3-бап. Актуарийлер бірлестігі</w:t>
      </w:r>
    </w:p>
    <w:bookmarkStart w:name="z1307" w:id="150"/>
    <w:p>
      <w:pPr>
        <w:spacing w:after="0"/>
        <w:ind w:left="0"/>
        <w:jc w:val="both"/>
      </w:pPr>
      <w:r>
        <w:rPr>
          <w:rFonts w:ascii="Times New Roman"/>
          <w:b w:val="false"/>
          <w:i w:val="false"/>
          <w:color w:val="000000"/>
          <w:sz w:val="28"/>
        </w:rPr>
        <w:t>
      1. Актуарийлер бірлестігі коммерциялық емес ұйым нысанында құрылады, оның қызметі осы Заңмен, "Өзін-өзі реттеу туралы" Қазақстан Республикасының Заңымен және Қазақстан Республикасының өзге де нормативтік құқықтық актілерімен, актуарийлер бірлестігінің құрылтай құжаттарымен реттеледі.</w:t>
      </w:r>
    </w:p>
    <w:bookmarkEnd w:id="150"/>
    <w:bookmarkStart w:name="z1308" w:id="151"/>
    <w:p>
      <w:pPr>
        <w:spacing w:after="0"/>
        <w:ind w:left="0"/>
        <w:jc w:val="both"/>
      </w:pPr>
      <w:r>
        <w:rPr>
          <w:rFonts w:ascii="Times New Roman"/>
          <w:b w:val="false"/>
          <w:i w:val="false"/>
          <w:color w:val="000000"/>
          <w:sz w:val="28"/>
        </w:rPr>
        <w:t>
      2. Актуарийлер бірлестігіне мүшелікке қабылдау және мүшелікті тоқтату шарттары мен тәртібі актуарийлер бірлестігінің жарғысында белгіленеді.</w:t>
      </w:r>
    </w:p>
    <w:bookmarkEnd w:id="151"/>
    <w:p>
      <w:pPr>
        <w:spacing w:after="0"/>
        <w:ind w:left="0"/>
        <w:jc w:val="both"/>
      </w:pPr>
      <w:r>
        <w:rPr>
          <w:rFonts w:ascii="Times New Roman"/>
          <w:b w:val="false"/>
          <w:i w:val="false"/>
          <w:color w:val="000000"/>
          <w:sz w:val="28"/>
        </w:rPr>
        <w:t>
      Актуарийлер бірлестігі өз мүшелерінің тізбесін жүргізеді және оны өзінің интернет-ресурсында орналастырады.</w:t>
      </w:r>
    </w:p>
    <w:bookmarkStart w:name="z1309" w:id="152"/>
    <w:p>
      <w:pPr>
        <w:spacing w:after="0"/>
        <w:ind w:left="0"/>
        <w:jc w:val="both"/>
      </w:pPr>
      <w:r>
        <w:rPr>
          <w:rFonts w:ascii="Times New Roman"/>
          <w:b w:val="false"/>
          <w:i w:val="false"/>
          <w:color w:val="000000"/>
          <w:sz w:val="28"/>
        </w:rPr>
        <w:t>
      3. Актуарийлер бірлестігі мынадай функцияларды жүзеге асырады:</w:t>
      </w:r>
    </w:p>
    <w:bookmarkEnd w:id="152"/>
    <w:bookmarkStart w:name="z1310" w:id="153"/>
    <w:p>
      <w:pPr>
        <w:spacing w:after="0"/>
        <w:ind w:left="0"/>
        <w:jc w:val="both"/>
      </w:pPr>
      <w:r>
        <w:rPr>
          <w:rFonts w:ascii="Times New Roman"/>
          <w:b w:val="false"/>
          <w:i w:val="false"/>
          <w:color w:val="000000"/>
          <w:sz w:val="28"/>
        </w:rPr>
        <w:t>
      1) сақтандыру және сақтандыру қызметі саласында актуарлық зерттеулер, оның ішінде актуарлық бағалауды және мазмұны мен шарттары Қазақстан Республикасының заңнамалық актілерінде айқындалатын сақтандыру сыныптары бойынша сақтандыру тарифтеріне сараптама жүргізу;</w:t>
      </w:r>
    </w:p>
    <w:bookmarkEnd w:id="153"/>
    <w:bookmarkStart w:name="z1311" w:id="154"/>
    <w:p>
      <w:pPr>
        <w:spacing w:after="0"/>
        <w:ind w:left="0"/>
        <w:jc w:val="both"/>
      </w:pPr>
      <w:r>
        <w:rPr>
          <w:rFonts w:ascii="Times New Roman"/>
          <w:b w:val="false"/>
          <w:i w:val="false"/>
          <w:color w:val="000000"/>
          <w:sz w:val="28"/>
        </w:rPr>
        <w:t>
      2) "Қазақстан Республикасында зейнетақымен қамсыздандыру туралы" және "Қызметкер еңбек (қызметтік) міндеттерін атқарған кезде оны жазатайым оқиғалардан міндетті сақтандыру туралы" Қазақстан Республикасының заңдары шеңберінде жасалған аннуитеттік сақтандыру шарттары бойынша талдау жүргізу және өмір сүру көрсеткіштерін жаңартып отыру;</w:t>
      </w:r>
    </w:p>
    <w:bookmarkEnd w:id="154"/>
    <w:bookmarkStart w:name="z1312" w:id="155"/>
    <w:p>
      <w:pPr>
        <w:spacing w:after="0"/>
        <w:ind w:left="0"/>
        <w:jc w:val="both"/>
      </w:pPr>
      <w:r>
        <w:rPr>
          <w:rFonts w:ascii="Times New Roman"/>
          <w:b w:val="false"/>
          <w:i w:val="false"/>
          <w:color w:val="000000"/>
          <w:sz w:val="28"/>
        </w:rPr>
        <w:t>
      3) актуарийлерді оқытудың міндетті ең төмен бағдарламасы бойынша оқытуды және емтихандарды өткізу;</w:t>
      </w:r>
    </w:p>
    <w:bookmarkEnd w:id="155"/>
    <w:bookmarkStart w:name="z1313" w:id="156"/>
    <w:p>
      <w:pPr>
        <w:spacing w:after="0"/>
        <w:ind w:left="0"/>
        <w:jc w:val="both"/>
      </w:pPr>
      <w:r>
        <w:rPr>
          <w:rFonts w:ascii="Times New Roman"/>
          <w:b w:val="false"/>
          <w:i w:val="false"/>
          <w:color w:val="000000"/>
          <w:sz w:val="28"/>
        </w:rPr>
        <w:t>
      4) ішкі құжаттарды әзірлеу;</w:t>
      </w:r>
    </w:p>
    <w:bookmarkEnd w:id="156"/>
    <w:bookmarkStart w:name="z1314" w:id="157"/>
    <w:p>
      <w:pPr>
        <w:spacing w:after="0"/>
        <w:ind w:left="0"/>
        <w:jc w:val="both"/>
      </w:pPr>
      <w:r>
        <w:rPr>
          <w:rFonts w:ascii="Times New Roman"/>
          <w:b w:val="false"/>
          <w:i w:val="false"/>
          <w:color w:val="000000"/>
          <w:sz w:val="28"/>
        </w:rPr>
        <w:t>
      5) өз қызметін жүзеге асыру кезінде өз мүшелерінің өзара іс-қимыл жасауын қамтамасыз ету;</w:t>
      </w:r>
    </w:p>
    <w:bookmarkEnd w:id="157"/>
    <w:bookmarkStart w:name="z1315" w:id="158"/>
    <w:p>
      <w:pPr>
        <w:spacing w:after="0"/>
        <w:ind w:left="0"/>
        <w:jc w:val="both"/>
      </w:pPr>
      <w:r>
        <w:rPr>
          <w:rFonts w:ascii="Times New Roman"/>
          <w:b w:val="false"/>
          <w:i w:val="false"/>
          <w:color w:val="000000"/>
          <w:sz w:val="28"/>
        </w:rPr>
        <w:t>
      6) мүшелерінің арасында туындайтын дауларды қарау;</w:t>
      </w:r>
    </w:p>
    <w:bookmarkEnd w:id="158"/>
    <w:bookmarkStart w:name="z1316" w:id="159"/>
    <w:p>
      <w:pPr>
        <w:spacing w:after="0"/>
        <w:ind w:left="0"/>
        <w:jc w:val="both"/>
      </w:pPr>
      <w:r>
        <w:rPr>
          <w:rFonts w:ascii="Times New Roman"/>
          <w:b w:val="false"/>
          <w:i w:val="false"/>
          <w:color w:val="000000"/>
          <w:sz w:val="28"/>
        </w:rPr>
        <w:t>
      7) өз мүшелерінің мүдделерін қорғауды қамтамасыз ету;</w:t>
      </w:r>
    </w:p>
    <w:bookmarkEnd w:id="159"/>
    <w:bookmarkStart w:name="z1317" w:id="160"/>
    <w:p>
      <w:pPr>
        <w:spacing w:after="0"/>
        <w:ind w:left="0"/>
        <w:jc w:val="both"/>
      </w:pPr>
      <w:r>
        <w:rPr>
          <w:rFonts w:ascii="Times New Roman"/>
          <w:b w:val="false"/>
          <w:i w:val="false"/>
          <w:color w:val="000000"/>
          <w:sz w:val="28"/>
        </w:rPr>
        <w:t>
      8) Қазақстан Республикасының өзін-өзі реттеу туралы заңнамасының және уәкілетті органның нормативтік құқықтық актісінің талаптарына қайшы келмейтін өзге де функцияларды жүзеге асыру.</w:t>
      </w:r>
    </w:p>
    <w:bookmarkEnd w:id="160"/>
    <w:bookmarkStart w:name="z1318" w:id="161"/>
    <w:p>
      <w:pPr>
        <w:spacing w:after="0"/>
        <w:ind w:left="0"/>
        <w:jc w:val="both"/>
      </w:pPr>
      <w:r>
        <w:rPr>
          <w:rFonts w:ascii="Times New Roman"/>
          <w:b w:val="false"/>
          <w:i w:val="false"/>
          <w:color w:val="000000"/>
          <w:sz w:val="28"/>
        </w:rPr>
        <w:t>
      4. Актуарийлер бірлестігінің жұмыскерлері мен мүшелері өз функцияларын жүзеге асыру барысында алған қызметтік, коммерциялық құпияны, сақтандыру құпиясын немесе Қазақстан Республикасының заңдарына сәйкес заңмен қорғалатын өзге де құпияны құрайтын мәліметтерді жария еткені үшін жауапты болады.</w:t>
      </w:r>
    </w:p>
    <w:bookmarkEnd w:id="161"/>
    <w:bookmarkStart w:name="z1319" w:id="162"/>
    <w:p>
      <w:pPr>
        <w:spacing w:after="0"/>
        <w:ind w:left="0"/>
        <w:jc w:val="both"/>
      </w:pPr>
      <w:r>
        <w:rPr>
          <w:rFonts w:ascii="Times New Roman"/>
          <w:b w:val="false"/>
          <w:i w:val="false"/>
          <w:color w:val="000000"/>
          <w:sz w:val="28"/>
        </w:rPr>
        <w:t>
      5. Ықпал ету шараларын, оларды қолдану тәртібі мен негіздерін, актуарийлер бірлестігі мүшелерінің кәсіби әдеп кодексі мен кәсіби практика стандарттарын, мүшелікке қойылатын біліктілік талаптары мен өзге де талаптарды бұзуы туралы істерді қарау тәртібін әзірлеу және бекіту актуарийлер бірлестігі басқармасының жоғары органының құзыретіне жатады.</w:t>
      </w:r>
    </w:p>
    <w:bookmarkEnd w:id="16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3-тарау 10-3-баппен толықтырылды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14" w:id="163"/>
    <w:p>
      <w:pPr>
        <w:spacing w:after="0"/>
        <w:ind w:left="0"/>
        <w:jc w:val="left"/>
      </w:pPr>
      <w:r>
        <w:rPr>
          <w:rFonts w:ascii="Times New Roman"/>
          <w:b/>
          <w:i w:val="false"/>
          <w:color w:val="000000"/>
        </w:rPr>
        <w:t xml:space="preserve"> 11-бап. Сақтандыру (қайта сақтандыру) ұйымының қызметi </w:t>
      </w:r>
    </w:p>
    <w:bookmarkEnd w:id="163"/>
    <w:p>
      <w:pPr>
        <w:spacing w:after="0"/>
        <w:ind w:left="0"/>
        <w:jc w:val="both"/>
      </w:pPr>
      <w:r>
        <w:rPr>
          <w:rFonts w:ascii="Times New Roman"/>
          <w:b w:val="false"/>
          <w:i w:val="false"/>
          <w:color w:val="000000"/>
          <w:sz w:val="28"/>
        </w:rPr>
        <w:t>
      1. Сақтандыру қызметi сақтандыру (қайта сақтандыру) ұйымы жүзеге асыратын кәсiпкерлiк қызметтiң негiзгi түрi болып табылады.</w:t>
      </w:r>
    </w:p>
    <w:bookmarkStart w:name="z203" w:id="164"/>
    <w:p>
      <w:pPr>
        <w:spacing w:after="0"/>
        <w:ind w:left="0"/>
        <w:jc w:val="both"/>
      </w:pPr>
      <w:r>
        <w:rPr>
          <w:rFonts w:ascii="Times New Roman"/>
          <w:b w:val="false"/>
          <w:i w:val="false"/>
          <w:color w:val="000000"/>
          <w:sz w:val="28"/>
        </w:rPr>
        <w:t>
      2. Сақтандыру (қайта сақтандыру) ұйымы сақтандыру қызметiнен басқа қызметтiң мынадай түрлерiн:</w:t>
      </w:r>
    </w:p>
    <w:bookmarkEnd w:id="164"/>
    <w:bookmarkStart w:name="z204" w:id="165"/>
    <w:p>
      <w:pPr>
        <w:spacing w:after="0"/>
        <w:ind w:left="0"/>
        <w:jc w:val="both"/>
      </w:pPr>
      <w:r>
        <w:rPr>
          <w:rFonts w:ascii="Times New Roman"/>
          <w:b w:val="false"/>
          <w:i w:val="false"/>
          <w:color w:val="000000"/>
          <w:sz w:val="28"/>
        </w:rPr>
        <w:t>
      1) осы Заңда белгіленген шектеулерді ескере отырып, инвестициялық қызметтi;</w:t>
      </w:r>
    </w:p>
    <w:bookmarkEnd w:id="165"/>
    <w:p>
      <w:pPr>
        <w:spacing w:after="0"/>
        <w:ind w:left="0"/>
        <w:jc w:val="both"/>
      </w:pPr>
      <w:r>
        <w:rPr>
          <w:rFonts w:ascii="Times New Roman"/>
          <w:b w:val="false"/>
          <w:i w:val="false"/>
          <w:color w:val="000000"/>
          <w:sz w:val="28"/>
        </w:rPr>
        <w:t>
      1-1) Қазақстан Республикасының заңнамасында көзделген жағдайларда және тәртіппен бағалы қағаздар нарығында инвестициялық портфельді басқару жөніндегі қызметті жүзеге асыруға арналған лицензия негізінде, инвестициялау мақсаттары үшін сақтанушылардан алынған сақтандыру сыйлықақыларының бір бөлігі және оларды инвестициялаудан алынған кірістер (шеккен залалдар) есебінен қалыптастырылған активтерге қатысты инвестициялық портфельді басқару жөніндегі қызметті;</w:t>
      </w:r>
    </w:p>
    <w:bookmarkStart w:name="z205" w:id="166"/>
    <w:p>
      <w:pPr>
        <w:spacing w:after="0"/>
        <w:ind w:left="0"/>
        <w:jc w:val="both"/>
      </w:pPr>
      <w:r>
        <w:rPr>
          <w:rFonts w:ascii="Times New Roman"/>
          <w:b w:val="false"/>
          <w:i w:val="false"/>
          <w:color w:val="000000"/>
          <w:sz w:val="28"/>
        </w:rPr>
        <w:t>
      2) тиiстi жинақтаушы сақтандыру шартында көзделген сатып алу сомасы шегiнде өзiнiң сақтанушыларына қарыз берудi "өмірді сақтандыру" саласында қызметті жүзеге асыратын (сақтандыру ұйымы үшін);</w:t>
      </w:r>
    </w:p>
    <w:bookmarkEnd w:id="166"/>
    <w:bookmarkStart w:name="z206" w:id="167"/>
    <w:p>
      <w:pPr>
        <w:spacing w:after="0"/>
        <w:ind w:left="0"/>
        <w:jc w:val="both"/>
      </w:pPr>
      <w:r>
        <w:rPr>
          <w:rFonts w:ascii="Times New Roman"/>
          <w:b w:val="false"/>
          <w:i w:val="false"/>
          <w:color w:val="000000"/>
          <w:sz w:val="28"/>
        </w:rPr>
        <w:t>
      3) сақтандыру (қайта сақтандыру) ұйымдарының қызметiн автоматтандыру үшiн пайдаланылатын арнаулы бағдарламалық қамтамасыз етудi сатуды;</w:t>
      </w:r>
    </w:p>
    <w:bookmarkEnd w:id="167"/>
    <w:bookmarkStart w:name="z207" w:id="168"/>
    <w:p>
      <w:pPr>
        <w:spacing w:after="0"/>
        <w:ind w:left="0"/>
        <w:jc w:val="both"/>
      </w:pPr>
      <w:r>
        <w:rPr>
          <w:rFonts w:ascii="Times New Roman"/>
          <w:b w:val="false"/>
          <w:i w:val="false"/>
          <w:color w:val="000000"/>
          <w:sz w:val="28"/>
        </w:rPr>
        <w:t>
      4) ақпарат берiлiмдерiнiң кез келген түрлерiнде сақтандыру iсi және сақтандыру қызметi жөнiнде арнаулы әдебиет сатуды;</w:t>
      </w:r>
    </w:p>
    <w:bookmarkEnd w:id="168"/>
    <w:bookmarkStart w:name="z208" w:id="169"/>
    <w:p>
      <w:pPr>
        <w:spacing w:after="0"/>
        <w:ind w:left="0"/>
        <w:jc w:val="both"/>
      </w:pPr>
      <w:r>
        <w:rPr>
          <w:rFonts w:ascii="Times New Roman"/>
          <w:b w:val="false"/>
          <w:i w:val="false"/>
          <w:color w:val="000000"/>
          <w:sz w:val="28"/>
        </w:rPr>
        <w:t>
      5) өз мұқтаждары үшiн сатып алынған (сақтандыру (қайта сақтандыру) ұйымы үшiн) немесе оның қарамағына сақтандыру шарттарын жасасуға байланысты келiп түскен (сақтандыру ұйымы үшiн) мүлiктi сатуды немесе жалға берудi;</w:t>
      </w:r>
    </w:p>
    <w:bookmarkEnd w:id="169"/>
    <w:bookmarkStart w:name="z209" w:id="170"/>
    <w:p>
      <w:pPr>
        <w:spacing w:after="0"/>
        <w:ind w:left="0"/>
        <w:jc w:val="both"/>
      </w:pPr>
      <w:r>
        <w:rPr>
          <w:rFonts w:ascii="Times New Roman"/>
          <w:b w:val="false"/>
          <w:i w:val="false"/>
          <w:color w:val="000000"/>
          <w:sz w:val="28"/>
        </w:rPr>
        <w:t>
      6) сақтандыру қызметiне байланысты мәселелер бойынша консультациялық қызмет көрсетудi;</w:t>
      </w:r>
    </w:p>
    <w:bookmarkEnd w:id="170"/>
    <w:bookmarkStart w:name="z210" w:id="171"/>
    <w:p>
      <w:pPr>
        <w:spacing w:after="0"/>
        <w:ind w:left="0"/>
        <w:jc w:val="both"/>
      </w:pPr>
      <w:r>
        <w:rPr>
          <w:rFonts w:ascii="Times New Roman"/>
          <w:b w:val="false"/>
          <w:i w:val="false"/>
          <w:color w:val="000000"/>
          <w:sz w:val="28"/>
        </w:rPr>
        <w:t>
      7) сақтандыру (қайта сақтандыру) саласында мамандардың бiлiктiлiгiн арттыру мақсатында оқытуды ұйымдастыру мен жүргiзудi;</w:t>
      </w:r>
    </w:p>
    <w:bookmarkEnd w:id="171"/>
    <w:bookmarkStart w:name="z211" w:id="172"/>
    <w:p>
      <w:pPr>
        <w:spacing w:after="0"/>
        <w:ind w:left="0"/>
        <w:jc w:val="both"/>
      </w:pPr>
      <w:r>
        <w:rPr>
          <w:rFonts w:ascii="Times New Roman"/>
          <w:b w:val="false"/>
          <w:i w:val="false"/>
          <w:color w:val="000000"/>
          <w:sz w:val="28"/>
        </w:rPr>
        <w:t>
      8) сақтандыру агентi ретiнде сақтандыру делдалы болуды;</w:t>
      </w:r>
    </w:p>
    <w:bookmarkEnd w:id="172"/>
    <w:bookmarkStart w:name="z212" w:id="173"/>
    <w:p>
      <w:pPr>
        <w:spacing w:after="0"/>
        <w:ind w:left="0"/>
        <w:jc w:val="both"/>
      </w:pPr>
      <w:r>
        <w:rPr>
          <w:rFonts w:ascii="Times New Roman"/>
          <w:b w:val="false"/>
          <w:i w:val="false"/>
          <w:color w:val="000000"/>
          <w:sz w:val="28"/>
        </w:rPr>
        <w:t>
      9) осы Заңның 52-бабының 1-тармағында аталған қызметтi;</w:t>
      </w:r>
    </w:p>
    <w:bookmarkEnd w:id="17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10) (алынып тасталды - ҚР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қараңыз) Заңымен);</w:t>
      </w:r>
      <w:r>
        <w:br/>
      </w:r>
      <w:r>
        <w:rPr>
          <w:rFonts w:ascii="Times New Roman"/>
          <w:b w:val="false"/>
          <w:i w:val="false"/>
          <w:color w:val="000000"/>
          <w:sz w:val="28"/>
        </w:rPr>
        <w:t>
</w:t>
      </w:r>
    </w:p>
    <w:bookmarkStart w:name="z214" w:id="174"/>
    <w:p>
      <w:pPr>
        <w:spacing w:after="0"/>
        <w:ind w:left="0"/>
        <w:jc w:val="both"/>
      </w:pPr>
      <w:r>
        <w:rPr>
          <w:rFonts w:ascii="Times New Roman"/>
          <w:b w:val="false"/>
          <w:i w:val="false"/>
          <w:color w:val="000000"/>
          <w:sz w:val="28"/>
        </w:rPr>
        <w:t>
      11) сақтандыру ұйымдары арасындағы не сақтандыру ұйымдары мен ассистанс қызметін көрсететін өзге де заңды тұлғалар арасындағы бірлескен қызмет туралы шарттың негізінде жүзеге асырылатын ассистансты;</w:t>
      </w:r>
    </w:p>
    <w:bookmarkEnd w:id="174"/>
    <w:bookmarkStart w:name="z215" w:id="175"/>
    <w:p>
      <w:pPr>
        <w:spacing w:after="0"/>
        <w:ind w:left="0"/>
        <w:jc w:val="both"/>
      </w:pPr>
      <w:r>
        <w:rPr>
          <w:rFonts w:ascii="Times New Roman"/>
          <w:b w:val="false"/>
          <w:i w:val="false"/>
          <w:color w:val="000000"/>
          <w:sz w:val="28"/>
        </w:rPr>
        <w:t>
      12) сақтандыру төлемдеріне кепілдік беру жүйесіне қатысу шеңберінде Қазақстан Республикасының заңнамалық актілерінде көзделген қызметті жүзеге асыруға құқылы.</w:t>
      </w:r>
    </w:p>
    <w:bookmarkEnd w:id="175"/>
    <w:bookmarkStart w:name="z216" w:id="176"/>
    <w:p>
      <w:pPr>
        <w:spacing w:after="0"/>
        <w:ind w:left="0"/>
        <w:jc w:val="both"/>
      </w:pPr>
      <w:r>
        <w:rPr>
          <w:rFonts w:ascii="Times New Roman"/>
          <w:b w:val="false"/>
          <w:i w:val="false"/>
          <w:color w:val="000000"/>
          <w:sz w:val="28"/>
        </w:rPr>
        <w:t>
      3. Сақтандыру (қайта сақтандыру) ұйымының кәсiпкерлiк қызмет ретiнде осы баптың 1 және 2-тармақтарында көзделмеген мәмiлелердi жүзеге асыруы мен операцияларды жүргiзуiне тыйым салынады.</w:t>
      </w:r>
    </w:p>
    <w:bookmarkEnd w:id="176"/>
    <w:p>
      <w:pPr>
        <w:spacing w:after="0"/>
        <w:ind w:left="0"/>
        <w:jc w:val="both"/>
      </w:pPr>
      <w:r>
        <w:rPr>
          <w:rFonts w:ascii="Times New Roman"/>
          <w:b w:val="false"/>
          <w:i w:val="false"/>
          <w:color w:val="000000"/>
          <w:sz w:val="28"/>
        </w:rPr>
        <w:t>
      Қазақстан Республикасының бейрезидент-сақтандыру (қайта сақтандыру) ұйымы филиалының сақтандыру (қайта сақтандыру) қызметіне жатпайтын кәсіпкерлік қызмет ретінде мәмілелерді жүзеге асыруына және операцияларды жүргізуіне тыйым салынады.</w:t>
      </w:r>
    </w:p>
    <w:p>
      <w:pPr>
        <w:spacing w:after="0"/>
        <w:ind w:left="0"/>
        <w:jc w:val="both"/>
      </w:pPr>
      <w:r>
        <w:rPr>
          <w:rFonts w:ascii="Times New Roman"/>
          <w:b w:val="false"/>
          <w:i w:val="false"/>
          <w:color w:val="000000"/>
          <w:sz w:val="28"/>
        </w:rPr>
        <w:t xml:space="preserve">
      Қазақстан Республикасы бейрезидент-сақтандыру (қайта сақтандыру) ұйымының филиалы сақтандыру қызметінен басқа, сақтандыру қызметіне байланысты мәселелер бойынша консультациялық көрсетілетін қызметтерді ұсынуға құқылы. </w:t>
      </w:r>
    </w:p>
    <w:p>
      <w:pPr>
        <w:spacing w:after="0"/>
        <w:ind w:left="0"/>
        <w:jc w:val="both"/>
      </w:pPr>
      <w:r>
        <w:rPr>
          <w:rFonts w:ascii="Times New Roman"/>
          <w:b w:val="false"/>
          <w:i w:val="false"/>
          <w:color w:val="000000"/>
          <w:sz w:val="28"/>
        </w:rPr>
        <w:t>
      "Өмірді сақтандыру" саласындағы қызметті жүзеге асыратын Қазақстан Республикасы бейрезидент-сақтандыру (қайта сақтандыру) ұйымының филиалы сақтандыру қызметінен басқа, Қазақстан Республикасының бейрезидент-сақтандыру (қайта сақтандыру) ұйымының өз сақтанушыларына тиісті жинақтаушы сақтандыру шартында көзделген сатып алу сомасы шегінде қарыздар беруі бойынша көрсетілетін қызметтерді ұсынуға құқылы.</w:t>
      </w:r>
    </w:p>
    <w:bookmarkStart w:name="z617" w:id="177"/>
    <w:p>
      <w:pPr>
        <w:spacing w:after="0"/>
        <w:ind w:left="0"/>
        <w:jc w:val="both"/>
      </w:pPr>
      <w:r>
        <w:rPr>
          <w:rFonts w:ascii="Times New Roman"/>
          <w:b w:val="false"/>
          <w:i w:val="false"/>
          <w:color w:val="000000"/>
          <w:sz w:val="28"/>
        </w:rPr>
        <w:t>
      3-1. Сақтандыру ұйымы өзінде ірі қатысушы – жеке тұлға немесе сақтандыру холдингі болмаған кезде, түрлері, шарттары мен тәртібі Қазақстан Республикасының сақтандырудың міндетті түрлерін реттейтін жекелеген заңнамалық актілерінде айқындалатын міндетті сақтандыруды жүзеге асыруға құқылы емес.</w:t>
      </w:r>
    </w:p>
    <w:bookmarkEnd w:id="177"/>
    <w:p>
      <w:pPr>
        <w:spacing w:after="0"/>
        <w:ind w:left="0"/>
        <w:jc w:val="both"/>
      </w:pPr>
      <w:r>
        <w:rPr>
          <w:rFonts w:ascii="Times New Roman"/>
          <w:b w:val="false"/>
          <w:i w:val="false"/>
          <w:color w:val="000000"/>
          <w:sz w:val="28"/>
        </w:rPr>
        <w:t>
      Осы тармақтың бірінші бөлігінің талабы орналастырылған акцияларының елу пайыздан астамы тікелей немесе жанама түрде мемлекетке немесе ұлттық басқарушы холдингке тиесілі немесе сенімгерлік басқаруға берілген сақтандыру ұйымдарына қолданылмайды.</w:t>
      </w:r>
    </w:p>
    <w:p>
      <w:pPr>
        <w:spacing w:after="0"/>
        <w:ind w:left="0"/>
        <w:jc w:val="both"/>
      </w:pPr>
      <w:r>
        <w:rPr>
          <w:rFonts w:ascii="Times New Roman"/>
          <w:b w:val="false"/>
          <w:i w:val="false"/>
          <w:color w:val="000000"/>
          <w:sz w:val="28"/>
        </w:rPr>
        <w:t>
      Қазақстан Республикасы бейрезидент-сақтандыру (қайта сақтандыру) ұйымының филиалы міндетті сақтандыруды жүзеге асыруға құқылы, оның түрлері, шарттары мен тәртібі Қазақстан Республикасының заңдарында айқындалады.</w:t>
      </w:r>
    </w:p>
    <w:bookmarkStart w:name="z217" w:id="178"/>
    <w:p>
      <w:pPr>
        <w:spacing w:after="0"/>
        <w:ind w:left="0"/>
        <w:jc w:val="both"/>
      </w:pPr>
      <w:r>
        <w:rPr>
          <w:rFonts w:ascii="Times New Roman"/>
          <w:b w:val="false"/>
          <w:i w:val="false"/>
          <w:color w:val="000000"/>
          <w:sz w:val="28"/>
        </w:rPr>
        <w:t xml:space="preserve">
      4. Сақтандыру ұйымдары, сақтандыру ұйымдары мәжбүрлеп таратылған жағдайда сақтанушыларға (сақтандырылушыларға, пайда алушыларға) сақтандыру төлемдерiн жүзеге асыруға кепiлдiк беретiн ұйым құруға құқылы. Сақтандыру ұйымдары таратылған жағдайда сақтанушыларға (сақтандырылушыларға, пайда алушыларға) сақтандыру төлемдерiн жүзеге асыруға кепiлдiк беретiн ұйымның құрылу тәртiбi мен қызметi Қазақстан Республикасының заңдарымен реттеледi. </w:t>
      </w:r>
    </w:p>
    <w:bookmarkEnd w:id="178"/>
    <w:p>
      <w:pPr>
        <w:spacing w:after="0"/>
        <w:ind w:left="0"/>
        <w:jc w:val="both"/>
      </w:pPr>
      <w:r>
        <w:rPr>
          <w:rFonts w:ascii="Times New Roman"/>
          <w:b w:val="false"/>
          <w:i w:val="false"/>
          <w:color w:val="000000"/>
          <w:sz w:val="28"/>
        </w:rPr>
        <w:t>
      Сақтандыру ұйымдары мәжбүрлеп таратылған жағдайда сақтанушыларға (сақтандырылушыларға, пайда алушыларға) сақтандыру төлемдерiн жүзеге асыруға кепiлдiк беретiн ұйымға сақтандыру ұйымдарының міндетті қатысуы осы Заңда және Қазақстан Республикасының сақтандырудың міндетті түрлерін реттейтін жекелеген заңнамалық актілерінде көзделеді.</w:t>
      </w:r>
    </w:p>
    <w:p>
      <w:pPr>
        <w:spacing w:after="0"/>
        <w:ind w:left="0"/>
        <w:jc w:val="both"/>
      </w:pPr>
      <w:r>
        <w:rPr>
          <w:rFonts w:ascii="Times New Roman"/>
          <w:b w:val="false"/>
          <w:i w:val="false"/>
          <w:color w:val="000000"/>
          <w:sz w:val="28"/>
        </w:rPr>
        <w:t>
      Осы тармақтың бірінші бөлігінің ережесі Қазақстан Республикасы бейрезидент-сақтандыру (қайта сақтандыру) ұйымдарының филиалдарына қолданылмайды.</w:t>
      </w:r>
    </w:p>
    <w:bookmarkStart w:name="z1660" w:id="179"/>
    <w:p>
      <w:pPr>
        <w:spacing w:after="0"/>
        <w:ind w:left="0"/>
        <w:jc w:val="both"/>
      </w:pPr>
      <w:r>
        <w:rPr>
          <w:rFonts w:ascii="Times New Roman"/>
          <w:b w:val="false"/>
          <w:i w:val="false"/>
          <w:color w:val="000000"/>
          <w:sz w:val="28"/>
        </w:rPr>
        <w:t>
      5. "Сақтандыру төлемдеріне кепілдік беру қоры туралы" Қазақстан Республикасының Заңына сәйкес кепілдік беруге жататын сақтандырудың міндетті түрлері бойынша сақтандыру қызметін жүзеге асыратын Қазақстан Республикасы бейрезидент-сақтандыру ұйымдарының филиалдары сақтандыру ұйымдары мәжбүрлеп таратылған жағдайда сақтанушыларға (сақтандырылушыларға, пайда алушыларға) сақтандыру төлемдерін жүзеге асыруға кепілдік беретін ұйымның акцияларын немесе жарғылық капиталына қатысу үлесін сатып алады.</w:t>
      </w:r>
    </w:p>
    <w:bookmarkEnd w:id="17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11-бапқа өзгерістер енгізілді - ҚР 2003.06.11 </w:t>
      </w:r>
      <w:r>
        <w:rPr>
          <w:rFonts w:ascii="Times New Roman"/>
          <w:b w:val="false"/>
          <w:i w:val="false"/>
          <w:color w:val="000000"/>
          <w:sz w:val="28"/>
        </w:rPr>
        <w:t>N 436</w:t>
      </w:r>
      <w:r>
        <w:rPr>
          <w:rFonts w:ascii="Times New Roman"/>
          <w:b w:val="false"/>
          <w:i w:val="false"/>
          <w:color w:val="ff0000"/>
          <w:sz w:val="28"/>
        </w:rPr>
        <w:t xml:space="preserve">, 2003.07.10 </w:t>
      </w:r>
      <w:r>
        <w:rPr>
          <w:rFonts w:ascii="Times New Roman"/>
          <w:b w:val="false"/>
          <w:i w:val="false"/>
          <w:color w:val="000000"/>
          <w:sz w:val="28"/>
        </w:rPr>
        <w:t>N 483</w:t>
      </w:r>
      <w:r>
        <w:rPr>
          <w:rFonts w:ascii="Times New Roman"/>
          <w:b w:val="false"/>
          <w:i w:val="false"/>
          <w:color w:val="ff0000"/>
          <w:sz w:val="28"/>
        </w:rPr>
        <w:t xml:space="preserve">, 2006.02.20 </w:t>
      </w:r>
      <w:r>
        <w:rPr>
          <w:rFonts w:ascii="Times New Roman"/>
          <w:b w:val="false"/>
          <w:i w:val="false"/>
          <w:color w:val="000000"/>
          <w:sz w:val="28"/>
        </w:rPr>
        <w:t>N 128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2009.12.30 </w:t>
      </w:r>
      <w:r>
        <w:rPr>
          <w:rFonts w:ascii="Times New Roman"/>
          <w:b w:val="false"/>
          <w:i w:val="false"/>
          <w:color w:val="000000"/>
          <w:sz w:val="28"/>
        </w:rPr>
        <w:t>№ 234-IV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11-1. Сақтандыру (қайта сақтандыру) қызметін жүзеге асырудың жалпы шарттары</w:t>
      </w:r>
    </w:p>
    <w:p>
      <w:pPr>
        <w:spacing w:after="0"/>
        <w:ind w:left="0"/>
        <w:jc w:val="both"/>
      </w:pPr>
      <w:r>
        <w:rPr>
          <w:rFonts w:ascii="Times New Roman"/>
          <w:b w:val="false"/>
          <w:i w:val="false"/>
          <w:color w:val="ff0000"/>
          <w:sz w:val="28"/>
        </w:rPr>
        <w:t xml:space="preserve">
      Ескерту. 11-1-баптың тақырыбы жаңа редакцияда - ҚР 25.11.2019 </w:t>
      </w:r>
      <w:r>
        <w:rPr>
          <w:rFonts w:ascii="Times New Roman"/>
          <w:b w:val="false"/>
          <w:i w:val="false"/>
          <w:color w:val="ff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r>
        <w:rPr>
          <w:rFonts w:ascii="Times New Roman"/>
          <w:b w:val="false"/>
          <w:i w:val="false"/>
          <w:color w:val="000000"/>
          <w:sz w:val="28"/>
        </w:rPr>
        <w:t>
      1. Сақтандыру (қайта сақтандыру) ұйымы сақтандыру қызметін (қайта сақтандыру жөніндегі қызметті) жүзеге асыру құқығына лицензиясы, сақтандыруды белгілі бір түрі бойынша жүзеге асырудың жалпы талаптарын айқындайтын сақтандыру қағидалары және ішкі қағидалары болғанда ғана сақтандыру қызметін жүзеге асыруға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1-1. Алып тасталды - ҚР 29.03.2016 </w:t>
      </w:r>
      <w:r>
        <w:rPr>
          <w:rFonts w:ascii="Times New Roman"/>
          <w:b w:val="false"/>
          <w:i w:val="false"/>
          <w:color w:val="000000"/>
          <w:sz w:val="28"/>
        </w:rPr>
        <w:t>№ 479-V</w:t>
      </w:r>
      <w:r>
        <w:rPr>
          <w:rFonts w:ascii="Times New Roman"/>
          <w:b w:val="false"/>
          <w:i w:val="false"/>
          <w:color w:val="ff0000"/>
          <w:sz w:val="28"/>
        </w:rPr>
        <w:t xml:space="preserve"> Заңымен (алғашқы ресми жарияланған күнінен кейін күнтізбелік жиырма бір күн өткен соң қолданысқа енгізіледі).</w:t>
      </w:r>
      <w:r>
        <w:br/>
      </w:r>
      <w:r>
        <w:rPr>
          <w:rFonts w:ascii="Times New Roman"/>
          <w:b w:val="false"/>
          <w:i w:val="false"/>
          <w:color w:val="000000"/>
          <w:sz w:val="28"/>
        </w:rPr>
        <w:t>
</w:t>
      </w:r>
    </w:p>
    <w:bookmarkStart w:name="z1661" w:id="180"/>
    <w:p>
      <w:pPr>
        <w:spacing w:after="0"/>
        <w:ind w:left="0"/>
        <w:jc w:val="both"/>
      </w:pPr>
      <w:r>
        <w:rPr>
          <w:rFonts w:ascii="Times New Roman"/>
          <w:b w:val="false"/>
          <w:i w:val="false"/>
          <w:color w:val="000000"/>
          <w:sz w:val="28"/>
        </w:rPr>
        <w:t>
      1-2. Сақтандыру ұйымы сақтандыру қызметін жүзеге асыру құқығына арналған лицензия алған күннен бастап күнтізбелік отыз күн ішінде сақтандыру омбудсманы өкілдер кеңесінің құрамына кіруге міндетті.</w:t>
      </w:r>
    </w:p>
    <w:bookmarkEnd w:id="180"/>
    <w:bookmarkStart w:name="z218" w:id="181"/>
    <w:p>
      <w:pPr>
        <w:spacing w:after="0"/>
        <w:ind w:left="0"/>
        <w:jc w:val="both"/>
      </w:pPr>
      <w:r>
        <w:rPr>
          <w:rFonts w:ascii="Times New Roman"/>
          <w:b w:val="false"/>
          <w:i w:val="false"/>
          <w:color w:val="000000"/>
          <w:sz w:val="28"/>
        </w:rPr>
        <w:t>
      2. Сақтандыру (қайта сақтандыру) ұйымының ішкі қағидалары:</w:t>
      </w:r>
    </w:p>
    <w:bookmarkEnd w:id="181"/>
    <w:bookmarkStart w:name="z219" w:id="182"/>
    <w:p>
      <w:pPr>
        <w:spacing w:after="0"/>
        <w:ind w:left="0"/>
        <w:jc w:val="both"/>
      </w:pPr>
      <w:r>
        <w:rPr>
          <w:rFonts w:ascii="Times New Roman"/>
          <w:b w:val="false"/>
          <w:i w:val="false"/>
          <w:color w:val="000000"/>
          <w:sz w:val="28"/>
        </w:rPr>
        <w:t>
      1) сақтандыру (қайта сақтандыру) ұйымы бөлімшелерінің құрылымын, міндеттерін, функциялары мен өкілеттіктерін;</w:t>
      </w:r>
    </w:p>
    <w:bookmarkEnd w:id="182"/>
    <w:bookmarkStart w:name="z220" w:id="183"/>
    <w:p>
      <w:pPr>
        <w:spacing w:after="0"/>
        <w:ind w:left="0"/>
        <w:jc w:val="both"/>
      </w:pPr>
      <w:r>
        <w:rPr>
          <w:rFonts w:ascii="Times New Roman"/>
          <w:b w:val="false"/>
          <w:i w:val="false"/>
          <w:color w:val="000000"/>
          <w:sz w:val="28"/>
        </w:rPr>
        <w:t>
      2) ішкі аудит қызметінің және тұрақты жұмыс істейтін басқа да органдардың құрылымын, мүшелерінің санын, міндеттерін, функциялары мен өкілеттіктерін;</w:t>
      </w:r>
    </w:p>
    <w:bookmarkEnd w:id="183"/>
    <w:bookmarkStart w:name="z221" w:id="184"/>
    <w:p>
      <w:pPr>
        <w:spacing w:after="0"/>
        <w:ind w:left="0"/>
        <w:jc w:val="both"/>
      </w:pPr>
      <w:r>
        <w:rPr>
          <w:rFonts w:ascii="Times New Roman"/>
          <w:b w:val="false"/>
          <w:i w:val="false"/>
          <w:color w:val="000000"/>
          <w:sz w:val="28"/>
        </w:rPr>
        <w:t>
      3) сақтандыру (қайта сақтандыру) ұйымының техникалық (сақтандыру), инвестициялық, кредиттік, операциялық, нарықтық және басқа да тәуекелдерді басқару жөніндегі саясатын ашып көрсететін тәуекелдерді басқару жүйесін;</w:t>
      </w:r>
    </w:p>
    <w:bookmarkEnd w:id="184"/>
    <w:bookmarkStart w:name="z222" w:id="185"/>
    <w:p>
      <w:pPr>
        <w:spacing w:after="0"/>
        <w:ind w:left="0"/>
        <w:jc w:val="both"/>
      </w:pPr>
      <w:r>
        <w:rPr>
          <w:rFonts w:ascii="Times New Roman"/>
          <w:b w:val="false"/>
          <w:i w:val="false"/>
          <w:color w:val="000000"/>
          <w:sz w:val="28"/>
        </w:rPr>
        <w:t>
      4) құрылымдық бөлімшелер басшыларының құқықтары мен міндеттерін;</w:t>
      </w:r>
    </w:p>
    <w:bookmarkEnd w:id="185"/>
    <w:bookmarkStart w:name="z223" w:id="186"/>
    <w:p>
      <w:pPr>
        <w:spacing w:after="0"/>
        <w:ind w:left="0"/>
        <w:jc w:val="both"/>
      </w:pPr>
      <w:r>
        <w:rPr>
          <w:rFonts w:ascii="Times New Roman"/>
          <w:b w:val="false"/>
          <w:i w:val="false"/>
          <w:color w:val="000000"/>
          <w:sz w:val="28"/>
        </w:rPr>
        <w:t>
      5) сақтандыру (қайта сақтандыру) ұйымының лауазымды адамдары мен қызметкерлері ұйымның атынан және ұйымның есебінен мәмілелерді жүзеге асырған кезде солардың өкілеттіктерін;</w:t>
      </w:r>
    </w:p>
    <w:bookmarkEnd w:id="186"/>
    <w:bookmarkStart w:name="z224" w:id="187"/>
    <w:p>
      <w:pPr>
        <w:spacing w:after="0"/>
        <w:ind w:left="0"/>
        <w:jc w:val="both"/>
      </w:pPr>
      <w:r>
        <w:rPr>
          <w:rFonts w:ascii="Times New Roman"/>
          <w:b w:val="false"/>
          <w:i w:val="false"/>
          <w:color w:val="000000"/>
          <w:sz w:val="28"/>
        </w:rPr>
        <w:t>
      6) сақтанушылардың (сақтандырылушылардың), жәбірленушілердің (пайда алушылардың) және олардың өкілдерінің жазбаша және ауызша өтініштерін, сондай-ақ сақтандыру жағдайлары мәселелері бойынша келіп түсетін өтініштер мен құжаттарды тіркеу тәртібін;</w:t>
      </w:r>
    </w:p>
    <w:bookmarkEnd w:id="187"/>
    <w:bookmarkStart w:name="z225" w:id="188"/>
    <w:p>
      <w:pPr>
        <w:spacing w:after="0"/>
        <w:ind w:left="0"/>
        <w:jc w:val="both"/>
      </w:pPr>
      <w:r>
        <w:rPr>
          <w:rFonts w:ascii="Times New Roman"/>
          <w:b w:val="false"/>
          <w:i w:val="false"/>
          <w:color w:val="000000"/>
          <w:sz w:val="28"/>
        </w:rPr>
        <w:t>
      7) сақтандыру жағдайларының мәселелері жөніндегі өтініштер мен құжаттар бойынша оларды қарау және сақтанушыларға (сақтандырылушыларға), жәбірленушілерге (пайда алушыларға) және олардың өкілдеріне жауап беру тәртібі мен мерзімдерін;</w:t>
      </w:r>
    </w:p>
    <w:bookmarkEnd w:id="188"/>
    <w:bookmarkStart w:name="z226" w:id="189"/>
    <w:p>
      <w:pPr>
        <w:spacing w:after="0"/>
        <w:ind w:left="0"/>
        <w:jc w:val="both"/>
      </w:pPr>
      <w:r>
        <w:rPr>
          <w:rFonts w:ascii="Times New Roman"/>
          <w:b w:val="false"/>
          <w:i w:val="false"/>
          <w:color w:val="000000"/>
          <w:sz w:val="28"/>
        </w:rPr>
        <w:t>
      8) сақтандыру төлемін жүзеге асыру мерзімдерін көрсете отырып, сақтандыру төлемі туралы шешімді қабылдау немесе одан бас тартудың дәлелді негіздемесін ұсыну рәсімін;</w:t>
      </w:r>
    </w:p>
    <w:bookmarkEnd w:id="189"/>
    <w:bookmarkStart w:name="z652" w:id="190"/>
    <w:p>
      <w:pPr>
        <w:spacing w:after="0"/>
        <w:ind w:left="0"/>
        <w:jc w:val="both"/>
      </w:pPr>
      <w:r>
        <w:rPr>
          <w:rFonts w:ascii="Times New Roman"/>
          <w:b w:val="false"/>
          <w:i w:val="false"/>
          <w:color w:val="000000"/>
          <w:sz w:val="28"/>
        </w:rPr>
        <w:t>
      9) сақтандыру тәуекелдерін (оның ішінде сақтандыруға қабылданатын мүлікті) және сақтандыру жағдайы бойынша залалдың мөлшерін бағалау тәртібін;</w:t>
      </w:r>
    </w:p>
    <w:bookmarkEnd w:id="190"/>
    <w:bookmarkStart w:name="z653" w:id="191"/>
    <w:p>
      <w:pPr>
        <w:spacing w:after="0"/>
        <w:ind w:left="0"/>
        <w:jc w:val="both"/>
      </w:pPr>
      <w:r>
        <w:rPr>
          <w:rFonts w:ascii="Times New Roman"/>
          <w:b w:val="false"/>
          <w:i w:val="false"/>
          <w:color w:val="000000"/>
          <w:sz w:val="28"/>
        </w:rPr>
        <w:t>
      10) андеррайтердің, аджастердің және сюрвейердің өкілеттіктерін;</w:t>
      </w:r>
    </w:p>
    <w:bookmarkEnd w:id="191"/>
    <w:bookmarkStart w:name="z1646" w:id="192"/>
    <w:p>
      <w:pPr>
        <w:spacing w:after="0"/>
        <w:ind w:left="0"/>
        <w:jc w:val="both"/>
      </w:pPr>
      <w:r>
        <w:rPr>
          <w:rFonts w:ascii="Times New Roman"/>
          <w:b w:val="false"/>
          <w:i w:val="false"/>
          <w:color w:val="000000"/>
          <w:sz w:val="28"/>
        </w:rPr>
        <w:t>
      11) қайта сақтандыруға (қайта сақтандыру қызметін жүзеге асырған жағдайда) сақтандыру тәуекелдерін қабылдаған кезде бағалау тәртібіне қойылатын талаптарды;</w:t>
      </w:r>
    </w:p>
    <w:bookmarkEnd w:id="192"/>
    <w:bookmarkStart w:name="z1647" w:id="193"/>
    <w:p>
      <w:pPr>
        <w:spacing w:after="0"/>
        <w:ind w:left="0"/>
        <w:jc w:val="both"/>
      </w:pPr>
      <w:r>
        <w:rPr>
          <w:rFonts w:ascii="Times New Roman"/>
          <w:b w:val="false"/>
          <w:i w:val="false"/>
          <w:color w:val="000000"/>
          <w:sz w:val="28"/>
        </w:rPr>
        <w:t>
      12) қайта сақтандыру (қайта сақтандыру қызметін жүзеге асырған жағдайда) жөнінде шешімдер қабылдау бойынша құжаттар мен рәсімдердің өту тәртібін айқындауға тиіс.</w:t>
      </w:r>
    </w:p>
    <w:bookmarkEnd w:id="193"/>
    <w:bookmarkStart w:name="z227" w:id="194"/>
    <w:p>
      <w:pPr>
        <w:spacing w:after="0"/>
        <w:ind w:left="0"/>
        <w:jc w:val="both"/>
      </w:pPr>
      <w:r>
        <w:rPr>
          <w:rFonts w:ascii="Times New Roman"/>
          <w:b w:val="false"/>
          <w:i w:val="false"/>
          <w:color w:val="000000"/>
          <w:sz w:val="28"/>
        </w:rPr>
        <w:t>
      3. Сақтандыру (қайта сақтандыру) ұйымының сақтандыру қағидалары мен ішкі қағидаларын – директорлар кеңесі, ал Қазақстан Республикасы бейрезидент-сақтандыру (қайта сақтандыру) ұйымы филиалының осы қағидаларын Қазақстан Республикасы бейрезидент-сақтандыру (қайта сақтандыру) ұйымының тиісті басқару органы бекітеді.</w:t>
      </w:r>
    </w:p>
    <w:bookmarkEnd w:id="194"/>
    <w:p>
      <w:pPr>
        <w:spacing w:after="0"/>
        <w:ind w:left="0"/>
        <w:jc w:val="both"/>
      </w:pPr>
      <w:r>
        <w:rPr>
          <w:rFonts w:ascii="Times New Roman"/>
          <w:b w:val="false"/>
          <w:i w:val="false"/>
          <w:color w:val="000000"/>
          <w:sz w:val="28"/>
        </w:rPr>
        <w:t>
      Сақтандыру ұйымы сақтандыру шартын электрондық нысанда жасасу мүмкіндігі көзделетін сақтандыру түрлері бойынша сақтандыру қағидаларын сақтандырушының интернет-ресурсында орналастыруға міндетті.</w:t>
      </w:r>
    </w:p>
    <w:p>
      <w:pPr>
        <w:spacing w:after="0"/>
        <w:ind w:left="0"/>
        <w:jc w:val="both"/>
      </w:pPr>
      <w:r>
        <w:rPr>
          <w:rFonts w:ascii="Times New Roman"/>
          <w:b w:val="false"/>
          <w:i w:val="false"/>
          <w:color w:val="000000"/>
          <w:sz w:val="28"/>
        </w:rPr>
        <w:t>
      Ерікті сақтандыру шарттарын тиісті келісім негізінде сақтандыру ұйымының әріптестері болып табылатын басқа ұйымдардың интернет-ресурстарын пайдалана отырып электрондық нысанда жасасқан жағдайда, сақтандыру ұйымы сақтандыру қағидаларын олардың интернет-ресурстарында орналастыруды қамтамасыз етуге міндетті.</w:t>
      </w:r>
    </w:p>
    <w:bookmarkStart w:name="z942" w:id="195"/>
    <w:p>
      <w:pPr>
        <w:spacing w:after="0"/>
        <w:ind w:left="0"/>
        <w:jc w:val="both"/>
      </w:pPr>
      <w:r>
        <w:rPr>
          <w:rFonts w:ascii="Times New Roman"/>
          <w:b w:val="false"/>
          <w:i w:val="false"/>
          <w:color w:val="000000"/>
          <w:sz w:val="28"/>
        </w:rPr>
        <w:t>
      3-1. Исламдық сақтандыру (қайта сақтандыру) ұйымының сақтандыру қағидалары мен ішкі қағидаларын исламдық қаржыландыру қағидаттары жөніндегі кеңестің оң қорытындысы болған кезде – директорлар кеңесі, ал Қазақстан Республикасы бейрезидент-исламдық сақтандыру (қайта сақтандыру) ұйымы филиалының осы қағидаларын исламдық қаржыландыру қағидаттары жөніндегі кеңестің оң қорытындысы болған кезде Қазақстан Республикасы бейрезидент-исламдық сақтандыру (қайта сақтандыру) ұйымының тиісті басқару органы бекітеді.</w:t>
      </w:r>
    </w:p>
    <w:bookmarkEnd w:id="195"/>
    <w:bookmarkStart w:name="z228" w:id="196"/>
    <w:p>
      <w:pPr>
        <w:spacing w:after="0"/>
        <w:ind w:left="0"/>
        <w:jc w:val="both"/>
      </w:pPr>
      <w:r>
        <w:rPr>
          <w:rFonts w:ascii="Times New Roman"/>
          <w:b w:val="false"/>
          <w:i w:val="false"/>
          <w:color w:val="000000"/>
          <w:sz w:val="28"/>
        </w:rPr>
        <w:t>
      4. Сақтандыру (қайта сақтандыру) ұйымы өз штатында сақтандыру нарығында актуарлық қызметті жүзеге асыруға арналған лицензиясы бар актуарий болмаса, сақтандыру қызметін жүзеге асыруға құқылы емес.</w:t>
      </w:r>
    </w:p>
    <w:bookmarkEnd w:id="196"/>
    <w:p>
      <w:pPr>
        <w:spacing w:after="0"/>
        <w:ind w:left="0"/>
        <w:jc w:val="both"/>
      </w:pPr>
      <w:r>
        <w:rPr>
          <w:rFonts w:ascii="Times New Roman"/>
          <w:b w:val="false"/>
          <w:i w:val="false"/>
          <w:color w:val="000000"/>
          <w:sz w:val="28"/>
        </w:rPr>
        <w:t>
      Сақтандыру нарығында актуарлық қызметті жүзеге асыруға арналған лицензиясы бар актуарий, тәуелсіз актуарий ретінде тартылатын жағдайларды қоспағанда, өз қызметін басқа сақтандыру (қайта сақтандыру) ұйымдарында қоса атқаруға құқылы емес.</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РҚАО-ның ескертуі!</w:t>
      </w:r>
      <w:r>
        <w:br/>
      </w:r>
      <w:r>
        <w:rPr>
          <w:rFonts w:ascii="Times New Roman"/>
          <w:b w:val="false"/>
          <w:i w:val="false"/>
          <w:color w:val="000000"/>
          <w:sz w:val="28"/>
        </w:rPr>
        <w:t>
</w:t>
      </w:r>
      <w:r>
        <w:rPr>
          <w:rFonts w:ascii="Times New Roman"/>
          <w:b w:val="false"/>
          <w:i w:val="false"/>
          <w:color w:val="ff0000"/>
          <w:sz w:val="28"/>
        </w:rPr>
        <w:t xml:space="preserve">      5-тармақ 2012.01.01 бастап қолданысқа енгізілді (ҚР 2010.06.30 N 298-IV Заңының </w:t>
      </w:r>
      <w:r>
        <w:rPr>
          <w:rFonts w:ascii="Times New Roman"/>
          <w:b w:val="false"/>
          <w:i w:val="false"/>
          <w:color w:val="ff0000"/>
          <w:sz w:val="28"/>
        </w:rPr>
        <w:t>2-бабын</w:t>
      </w:r>
      <w:r>
        <w:rPr>
          <w:rFonts w:ascii="Times New Roman"/>
          <w:b w:val="false"/>
          <w:i w:val="false"/>
          <w:color w:val="ff0000"/>
          <w:sz w:val="28"/>
        </w:rPr>
        <w:t xml:space="preserve"> қараңыз).</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5. Сақтандыру (қайта сақтандыру) ұйымы уәкілетті органның нормативтік құқықтық актісінде белгіленген тәртіппен және мерзімде сақтандыру (қайта сақтандыру) ұйымының штатында тұрған актуарийдің осы Заңда белгіленген қызметін тексеру үшін тәуелсіз актуарийді тартады.</w:t>
      </w:r>
    </w:p>
    <w:p>
      <w:pPr>
        <w:spacing w:after="0"/>
        <w:ind w:left="0"/>
        <w:jc w:val="both"/>
      </w:pPr>
      <w:r>
        <w:rPr>
          <w:rFonts w:ascii="Times New Roman"/>
          <w:b w:val="false"/>
          <w:i w:val="false"/>
          <w:color w:val="000000"/>
          <w:sz w:val="28"/>
        </w:rPr>
        <w:t>
      Осы тармақтың талаптары аудиторлық ұйым міндетті аудит жүргізген кезде тәуелсіз актуарийді тартқан жағдайда сақтандыру (қайта сақтандыру) ұйымына қолданылмайды.</w:t>
      </w:r>
    </w:p>
    <w:bookmarkStart w:name="z655" w:id="197"/>
    <w:p>
      <w:pPr>
        <w:spacing w:after="0"/>
        <w:ind w:left="0"/>
        <w:jc w:val="both"/>
      </w:pPr>
      <w:r>
        <w:rPr>
          <w:rFonts w:ascii="Times New Roman"/>
          <w:b w:val="false"/>
          <w:i w:val="false"/>
          <w:color w:val="000000"/>
          <w:sz w:val="28"/>
        </w:rPr>
        <w:t>
      6. Тәуелсіз актуарий мынадай талаптарға сай келуге:</w:t>
      </w:r>
    </w:p>
    <w:bookmarkEnd w:id="197"/>
    <w:p>
      <w:pPr>
        <w:spacing w:after="0"/>
        <w:ind w:left="0"/>
        <w:jc w:val="both"/>
      </w:pPr>
      <w:r>
        <w:rPr>
          <w:rFonts w:ascii="Times New Roman"/>
          <w:b w:val="false"/>
          <w:i w:val="false"/>
          <w:color w:val="000000"/>
          <w:sz w:val="28"/>
        </w:rPr>
        <w:t xml:space="preserve">
      1) тексерілетін сақтандыру (қайта сақтандыру) ұйымының жұмыскері болмауға; </w:t>
      </w:r>
    </w:p>
    <w:p>
      <w:pPr>
        <w:spacing w:after="0"/>
        <w:ind w:left="0"/>
        <w:jc w:val="both"/>
      </w:pPr>
      <w:r>
        <w:rPr>
          <w:rFonts w:ascii="Times New Roman"/>
          <w:b w:val="false"/>
          <w:i w:val="false"/>
          <w:color w:val="000000"/>
          <w:sz w:val="28"/>
        </w:rPr>
        <w:t xml:space="preserve">
      2) актуарлық қызметте кемінде үш жыл және тексерілетін сақтандыру (қайта сақтандыру) ұйымы қызметін жүзеге асыратын сақтандыру саласында кемінде екі жыл тәжірибесі болуға және актуарийлер бірлестігінің мүшесі болуға; </w:t>
      </w:r>
    </w:p>
    <w:p>
      <w:pPr>
        <w:spacing w:after="0"/>
        <w:ind w:left="0"/>
        <w:jc w:val="both"/>
      </w:pPr>
      <w:r>
        <w:rPr>
          <w:rFonts w:ascii="Times New Roman"/>
          <w:b w:val="false"/>
          <w:i w:val="false"/>
          <w:color w:val="000000"/>
          <w:sz w:val="28"/>
        </w:rPr>
        <w:t xml:space="preserve">
      3) осы баптың </w:t>
      </w:r>
      <w:r>
        <w:rPr>
          <w:rFonts w:ascii="Times New Roman"/>
          <w:b w:val="false"/>
          <w:i w:val="false"/>
          <w:color w:val="000000"/>
          <w:sz w:val="28"/>
        </w:rPr>
        <w:t>5-тармағында</w:t>
      </w:r>
      <w:r>
        <w:rPr>
          <w:rFonts w:ascii="Times New Roman"/>
          <w:b w:val="false"/>
          <w:i w:val="false"/>
          <w:color w:val="000000"/>
          <w:sz w:val="28"/>
        </w:rPr>
        <w:t xml:space="preserve"> көзделген жағдайда, актуарлық қызметке арналған уәкілетті органның лицензиясы болуға немесе тізбесі мен талаптарын уәкілетті орган белгілейтін актуарийлердің халықаралық қауымдастығының мүшесі болуға тиіс.</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РҚАО-ның ескертуі!</w:t>
      </w:r>
      <w:r>
        <w:br/>
      </w:r>
      <w:r>
        <w:rPr>
          <w:rFonts w:ascii="Times New Roman"/>
          <w:b w:val="false"/>
          <w:i w:val="false"/>
          <w:color w:val="000000"/>
          <w:sz w:val="28"/>
        </w:rPr>
        <w:t>
</w:t>
      </w:r>
      <w:r>
        <w:rPr>
          <w:rFonts w:ascii="Times New Roman"/>
          <w:b w:val="false"/>
          <w:i w:val="false"/>
          <w:color w:val="ff0000"/>
          <w:sz w:val="28"/>
        </w:rPr>
        <w:t xml:space="preserve">      7-тармақ 2012.01.01 бастап қолданысқа енгізіледі (ҚР 2010.06.30 N 298-IV Заңының </w:t>
      </w:r>
      <w:r>
        <w:rPr>
          <w:rFonts w:ascii="Times New Roman"/>
          <w:b w:val="false"/>
          <w:i w:val="false"/>
          <w:color w:val="ff0000"/>
          <w:sz w:val="28"/>
        </w:rPr>
        <w:t>2-бабын</w:t>
      </w:r>
      <w:r>
        <w:rPr>
          <w:rFonts w:ascii="Times New Roman"/>
          <w:b w:val="false"/>
          <w:i w:val="false"/>
          <w:color w:val="ff0000"/>
          <w:sz w:val="28"/>
        </w:rPr>
        <w:t xml:space="preserve"> қараңыз).</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7. Тәуелсіз актуарий сақтандыру (қайта сақтандыру) ұйымының штатында тұрған актуарийдің қызметін тексеру барысында алынған мәліметтерді жария еткені үшін Қазақстан Республикасының заңдарына сәйкес жауаптылықта болады.</w:t>
      </w:r>
    </w:p>
    <w:bookmarkStart w:name="z660" w:id="198"/>
    <w:p>
      <w:pPr>
        <w:spacing w:after="0"/>
        <w:ind w:left="0"/>
        <w:jc w:val="both"/>
      </w:pPr>
      <w:r>
        <w:rPr>
          <w:rFonts w:ascii="Times New Roman"/>
          <w:b w:val="false"/>
          <w:i w:val="false"/>
          <w:color w:val="000000"/>
          <w:sz w:val="28"/>
        </w:rPr>
        <w:t>
      8. Сақтандыру ұйымының сақтандыру, оның ішінде сақтандыру нарығына қатысушылармен өзара қарым-қатынастағы қызметін жүзеге асыруына қойылатын талаптар уәкілетті органның нормативтік құқықтық актісінде белгіленеді.</w:t>
      </w:r>
    </w:p>
    <w:bookmarkEnd w:id="19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11-1-бап жаңа редакцияда - ҚР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өзгерістер енгізілді - ҚР 16.05.2014 </w:t>
      </w:r>
      <w:r>
        <w:rPr>
          <w:rFonts w:ascii="Times New Roman"/>
          <w:b w:val="false"/>
          <w:i w:val="false"/>
          <w:color w:val="000000"/>
          <w:sz w:val="28"/>
        </w:rPr>
        <w:t>№ 203-V</w:t>
      </w:r>
      <w:r>
        <w:rPr>
          <w:rFonts w:ascii="Times New Roman"/>
          <w:b w:val="false"/>
          <w:i w:val="false"/>
          <w:color w:val="ff0000"/>
          <w:sz w:val="28"/>
        </w:rPr>
        <w:t xml:space="preserve"> (алғашқы ресми жарияланған күнінен кейін алты ай өткен соң қолданысқа енгізіледі);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29.03.2016 </w:t>
      </w:r>
      <w:r>
        <w:rPr>
          <w:rFonts w:ascii="Times New Roman"/>
          <w:b w:val="false"/>
          <w:i w:val="false"/>
          <w:color w:val="000000"/>
          <w:sz w:val="28"/>
        </w:rPr>
        <w:t>№ 479-V</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15" w:id="199"/>
    <w:p>
      <w:pPr>
        <w:spacing w:after="0"/>
        <w:ind w:left="0"/>
        <w:jc w:val="left"/>
      </w:pPr>
      <w:r>
        <w:rPr>
          <w:rFonts w:ascii="Times New Roman"/>
          <w:b/>
          <w:i w:val="false"/>
          <w:color w:val="000000"/>
        </w:rPr>
        <w:t xml:space="preserve"> 12-бап. Өмірді сақтандыру жөнiндегi қызметтi жүзеге асырудың ерекшелiктерi</w:t>
      </w:r>
    </w:p>
    <w:bookmarkEnd w:id="199"/>
    <w:bookmarkStart w:name="z1662" w:id="200"/>
    <w:p>
      <w:pPr>
        <w:spacing w:after="0"/>
        <w:ind w:left="0"/>
        <w:jc w:val="both"/>
      </w:pPr>
      <w:r>
        <w:rPr>
          <w:rFonts w:ascii="Times New Roman"/>
          <w:b w:val="false"/>
          <w:i w:val="false"/>
          <w:color w:val="000000"/>
          <w:sz w:val="28"/>
        </w:rPr>
        <w:t>
      1. Исламдық сақтандыру ұйымын қоспағанда, жинақтаушы сақтандыру жөніндегі қызметтi жүзеге асыратын сақтандыру ұйымы уәкiлеттi органның нормативтiк құқықтық актілерінiң талаптарын ескере отырып, өзiнiң сақтанушыларына сатып алу сомасы шегiнде қарыз беруге құқылы.</w:t>
      </w:r>
    </w:p>
    <w:bookmarkEnd w:id="200"/>
    <w:p>
      <w:pPr>
        <w:spacing w:after="0"/>
        <w:ind w:left="0"/>
        <w:jc w:val="both"/>
      </w:pPr>
      <w:r>
        <w:rPr>
          <w:rFonts w:ascii="Times New Roman"/>
          <w:b w:val="false"/>
          <w:i w:val="false"/>
          <w:color w:val="000000"/>
          <w:sz w:val="28"/>
        </w:rPr>
        <w:t>
      Қазақстан Республикасы бейрезидент-исламдық сақтандыру ұйымының филиалын қоспағанда, жинақтаушы сақтандыру жөніндегі қызметтi жүзеге асыратын Қазақстан Республикасы бейрезидент-сақтандыру ұйымының филиалы Қазақстан Республикасының бейрезидент-сақтандыру ұйымының өз сақтанушыларына уәкiлеттi органның нормативтiк құқықтық актілерінiң талаптарын ескере отырып, сатып алу сомасы шегiнде қарыздар беруі бойынша көрсетілетін қызметтерді ұсынуға құқылы.</w:t>
      </w:r>
    </w:p>
    <w:bookmarkStart w:name="z229" w:id="201"/>
    <w:p>
      <w:pPr>
        <w:spacing w:after="0"/>
        <w:ind w:left="0"/>
        <w:jc w:val="both"/>
      </w:pPr>
      <w:r>
        <w:rPr>
          <w:rFonts w:ascii="Times New Roman"/>
          <w:b w:val="false"/>
          <w:i w:val="false"/>
          <w:color w:val="000000"/>
          <w:sz w:val="28"/>
        </w:rPr>
        <w:t>
      2. Сақтандыру ұйымы аннуитеттік сақтандыру шартының қолданысы кезеңінде актуарийдiң қорытындысы негiзiнде уәкiлеттi органның нормативтiк құқықтық актiлерiнде көзделген тәртiппен тұрақты сақтандыру төлемiнiң мөлшерiн ұлғайтуға құқылы.</w:t>
      </w:r>
    </w:p>
    <w:bookmarkEnd w:id="20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3. Алып тасталды - ҚР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661" w:id="202"/>
    <w:p>
      <w:pPr>
        <w:spacing w:after="0"/>
        <w:ind w:left="0"/>
        <w:jc w:val="both"/>
      </w:pPr>
      <w:r>
        <w:rPr>
          <w:rFonts w:ascii="Times New Roman"/>
          <w:b w:val="false"/>
          <w:i w:val="false"/>
          <w:color w:val="000000"/>
          <w:sz w:val="28"/>
        </w:rPr>
        <w:t>
      4. Сақтандыру ұйымы сақтанушы инвестицияларға қатысқан, сондай-ақ сақтандырушының пайдасы жағдайында сақтандыру төлемдерiн жүзеге асыруды көздейтін осы Заңның 6-бабының 2-тармағында көрсетілген сақтандыру сыныптары шеңберінде сақтандыру түрлерін әзірлеуге құқылы.</w:t>
      </w:r>
    </w:p>
    <w:bookmarkEnd w:id="202"/>
    <w:bookmarkStart w:name="z662" w:id="203"/>
    <w:p>
      <w:pPr>
        <w:spacing w:after="0"/>
        <w:ind w:left="0"/>
        <w:jc w:val="both"/>
      </w:pPr>
      <w:r>
        <w:rPr>
          <w:rFonts w:ascii="Times New Roman"/>
          <w:b w:val="false"/>
          <w:i w:val="false"/>
          <w:color w:val="000000"/>
          <w:sz w:val="28"/>
        </w:rPr>
        <w:t>
      5. Сақтанушының инвестицияларға немесе сақтандырушының пайдасына қатысу, Қазақстан Республикасы бейрезидент-сақтандыру ұйымы филиалының сақтанушының инвестицияларға немесе сақтандырушының пайдасына қатысу талабы көзделетін сақтандыру шартын жасау тәртібі мен ерекшеліктері, сондай-ақ сақтанушының инвестицияларға немесе сақтандырушының пайдасына қатысу талабы көзделетін сақтандыру шартының мазмұнына қойылатын талаптар уәкілетті органның нормативтік құқықтық актісінде белгіленеді.</w:t>
      </w:r>
    </w:p>
    <w:bookmarkEnd w:id="203"/>
    <w:p>
      <w:pPr>
        <w:spacing w:after="0"/>
        <w:ind w:left="0"/>
        <w:jc w:val="both"/>
      </w:pPr>
      <w:r>
        <w:rPr>
          <w:rFonts w:ascii="Times New Roman"/>
          <w:b w:val="false"/>
          <w:i w:val="false"/>
          <w:color w:val="000000"/>
          <w:sz w:val="28"/>
        </w:rPr>
        <w:t>
      Сақтанушының инвестицияларға қатысу талабы көзделетін сақтандыру шартын жасасу кезінде сақтандыру ұйымы инвестициялау мақсаттары үшін сақтанушылардан алынған сақтандыру сыйлықақыларының бір бөлігі және оларды инвестициялаудан алынған кірістер (шеккен залалдар) есебінен қалыптастырылған активтерді сақтандыру ұйымында бағалы қағаздар нарығында инвестициялық портфельді басқару жөніндегі қызметті жүзеге асыруға арналған лицензия болған кезде өзі дербес басқаруға не оларды сақтандыру ұйымы болып табылмайтын инвестициялық портфельді басқарушыға инвестициялық басқаруға беруге құқылы.</w:t>
      </w:r>
    </w:p>
    <w:p>
      <w:pPr>
        <w:spacing w:after="0"/>
        <w:ind w:left="0"/>
        <w:jc w:val="both"/>
      </w:pPr>
      <w:r>
        <w:rPr>
          <w:rFonts w:ascii="Times New Roman"/>
          <w:b w:val="false"/>
          <w:i w:val="false"/>
          <w:color w:val="000000"/>
          <w:sz w:val="28"/>
        </w:rPr>
        <w:t xml:space="preserve">
      Сақтандыру ұйымының инвестициялау мақсаттары үшін сақтанушылардан алынған сақтандыру сыйлықақыларының бір бөлігі және оларды инвестициялаудан алынған кірістер (шеккен залалдар) есебінен қалыптастырылған активтерді сақтандыру ұйымы болып табылмайтын инвестициялық портфельді басқарушыға инвестициялық басқаруға беру шарттары мен тәртібі уәкілетті органның нормативтік құқықтық актісінде айқындалады. </w:t>
      </w:r>
    </w:p>
    <w:p>
      <w:pPr>
        <w:spacing w:after="0"/>
        <w:ind w:left="0"/>
        <w:jc w:val="both"/>
      </w:pPr>
      <w:r>
        <w:rPr>
          <w:rFonts w:ascii="Times New Roman"/>
          <w:b w:val="false"/>
          <w:i w:val="false"/>
          <w:color w:val="000000"/>
          <w:sz w:val="28"/>
        </w:rPr>
        <w:t>
      Қазақстан Республикасы бейрезидент-сақтандыру ұйымы филиалының инвестициялау мақсаттары үшін сақтанушылардан алынған сақтандыру сыйлықақыларының бір бөлігі және оларды инвестициялаудан алынған кірістер (шеккен залалдар) есебінен қалыптастырылған активтерді Қазақстан Республикасының бейрезидент-сақтандыру ұйымы резиденті болып табылатын мемлекеттің бағалы қағаздар нарығында инвестициялық портфельді басқару жөніндегі қызметті жүзеге асыруға лицензиясы бар Қазақстан Республикасының бейрезидент-сақтандыру ұйымына инвестициялық басқаруға беру шарттары мен тәртібі уәкілетті органның нормативтік құқықтық актісінде айқындалады.</w:t>
      </w:r>
    </w:p>
    <w:p>
      <w:pPr>
        <w:spacing w:after="0"/>
        <w:ind w:left="0"/>
        <w:jc w:val="both"/>
      </w:pPr>
      <w:r>
        <w:rPr>
          <w:rFonts w:ascii="Times New Roman"/>
          <w:b w:val="false"/>
          <w:i w:val="false"/>
          <w:color w:val="000000"/>
          <w:sz w:val="28"/>
        </w:rPr>
        <w:t>
      Сақтанушының инвестицияларға қатысу талабы көзделетін сақтандыру шарттарын жасасуды жүзеге асыратын сақтандыру ұйымдары бухгалтерлік есепке алуды жүргізеді және меншікті қаражат бойынша және инвестициялау мақсаттары үшін сақтанушылардан алынған сақтандыру сыйлықақыларының бір бөлігі және оларды инвестициялаудан алынған кірістер (шеккен залалдар) есебінен қалыптастырылған активтер бойынша бөлек қаржылық есептілік пен алғашқы статистикалық деректерді Қазақстан Республикасының заңнамасында белгіленген тәртіппен Ұлттық Банкке ұсынады.</w:t>
      </w:r>
    </w:p>
    <w:p>
      <w:pPr>
        <w:spacing w:after="0"/>
        <w:ind w:left="0"/>
        <w:jc w:val="both"/>
      </w:pPr>
      <w:r>
        <w:rPr>
          <w:rFonts w:ascii="Times New Roman"/>
          <w:b w:val="false"/>
          <w:i w:val="false"/>
          <w:color w:val="000000"/>
          <w:sz w:val="28"/>
        </w:rPr>
        <w:t>
      Сақтандырушының пайдасына сақтанушының қатысуына байланысты төлемдерді есепке жазу аяқталған қаржы жылының қорытындысы бойынша жүргізіледі.</w:t>
      </w:r>
    </w:p>
    <w:bookmarkStart w:name="z663" w:id="204"/>
    <w:p>
      <w:pPr>
        <w:spacing w:after="0"/>
        <w:ind w:left="0"/>
        <w:jc w:val="both"/>
      </w:pPr>
      <w:r>
        <w:rPr>
          <w:rFonts w:ascii="Times New Roman"/>
          <w:b w:val="false"/>
          <w:i w:val="false"/>
          <w:color w:val="000000"/>
          <w:sz w:val="28"/>
        </w:rPr>
        <w:t>
      6. Жинақталған сомаларды есепке ала отырып, сақтанушының инвестицияларға немесе сақтандырушының пайдасына қатысуына байланысты төлемдерді жүзеге асыру:</w:t>
      </w:r>
    </w:p>
    <w:bookmarkEnd w:id="204"/>
    <w:bookmarkStart w:name="z664" w:id="205"/>
    <w:p>
      <w:pPr>
        <w:spacing w:after="0"/>
        <w:ind w:left="0"/>
        <w:jc w:val="both"/>
      </w:pPr>
      <w:r>
        <w:rPr>
          <w:rFonts w:ascii="Times New Roman"/>
          <w:b w:val="false"/>
          <w:i w:val="false"/>
          <w:color w:val="000000"/>
          <w:sz w:val="28"/>
        </w:rPr>
        <w:t>
      1) сақтандыру төлемі құрамында сақтандыру жағдайы басталған;</w:t>
      </w:r>
    </w:p>
    <w:bookmarkEnd w:id="205"/>
    <w:bookmarkStart w:name="z665" w:id="206"/>
    <w:p>
      <w:pPr>
        <w:spacing w:after="0"/>
        <w:ind w:left="0"/>
        <w:jc w:val="both"/>
      </w:pPr>
      <w:r>
        <w:rPr>
          <w:rFonts w:ascii="Times New Roman"/>
          <w:b w:val="false"/>
          <w:i w:val="false"/>
          <w:color w:val="000000"/>
          <w:sz w:val="28"/>
        </w:rPr>
        <w:t>
      2) сақтандыру төлемі құрамында жинақтаушы сақтандыру мерзімі аяқталған;</w:t>
      </w:r>
    </w:p>
    <w:bookmarkEnd w:id="206"/>
    <w:bookmarkStart w:name="z666" w:id="207"/>
    <w:p>
      <w:pPr>
        <w:spacing w:after="0"/>
        <w:ind w:left="0"/>
        <w:jc w:val="both"/>
      </w:pPr>
      <w:r>
        <w:rPr>
          <w:rFonts w:ascii="Times New Roman"/>
          <w:b w:val="false"/>
          <w:i w:val="false"/>
          <w:color w:val="000000"/>
          <w:sz w:val="28"/>
        </w:rPr>
        <w:t>
      3) сатып алу сомасы құрамындағы сақтандыру шарты мерзімінен бұрын бұзылған жағдайларда жүргізіледі.</w:t>
      </w:r>
    </w:p>
    <w:bookmarkEnd w:id="207"/>
    <w:p>
      <w:pPr>
        <w:spacing w:after="0"/>
        <w:ind w:left="0"/>
        <w:jc w:val="both"/>
      </w:pPr>
      <w:r>
        <w:rPr>
          <w:rFonts w:ascii="Times New Roman"/>
          <w:b w:val="false"/>
          <w:i w:val="false"/>
          <w:color w:val="000000"/>
          <w:sz w:val="28"/>
        </w:rPr>
        <w:t>
      Сақтанушының акционерлермен (жалғыз акционермен) және (немесе) сақтандыру ұйымының аффилиирленген тұлғаларымен сақтандырушының пайдасына қатысу жағдайларын көздейтін сақтандыру шартын жасасуға жол берілмейді.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12-бап жаңа редакцияда - ҚР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өзгеріс енгізілді - ҚР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13-бап. Ортақ сақтандыру және бірлескен қайта сақтандыру жөніндегі қызмет </w:t>
      </w:r>
    </w:p>
    <w:bookmarkStart w:name="z1320" w:id="208"/>
    <w:p>
      <w:pPr>
        <w:spacing w:after="0"/>
        <w:ind w:left="0"/>
        <w:jc w:val="both"/>
      </w:pPr>
      <w:r>
        <w:rPr>
          <w:rFonts w:ascii="Times New Roman"/>
          <w:b w:val="false"/>
          <w:i w:val="false"/>
          <w:color w:val="000000"/>
          <w:sz w:val="28"/>
        </w:rPr>
        <w:t>
      1. Сақтандыру (қайта сақтандыру) пулын құру арқылы тәуекелдерді сақтандыруды (қайта сақтандыруды) жүзеге асыру кезінде ортақ сақтандыру (қайта сақтандыру) шарты жетекші сақтандыру (қайта сақтандыру) ұйымының функциялары мен өкілеттіктерін өзіне қабылдайтын сақтандыру (қайта сақтандыру) ұйымының талаптарымен жасалуы мүмкін.</w:t>
      </w:r>
    </w:p>
    <w:bookmarkEnd w:id="208"/>
    <w:bookmarkStart w:name="z1321" w:id="209"/>
    <w:p>
      <w:pPr>
        <w:spacing w:after="0"/>
        <w:ind w:left="0"/>
        <w:jc w:val="both"/>
      </w:pPr>
      <w:r>
        <w:rPr>
          <w:rFonts w:ascii="Times New Roman"/>
          <w:b w:val="false"/>
          <w:i w:val="false"/>
          <w:color w:val="000000"/>
          <w:sz w:val="28"/>
        </w:rPr>
        <w:t>
      2. Сақтандыру (қайта сақтандыру) ұйымының қатысуымен бірлескен қызмет туралы шартта мынадай ақпарат:</w:t>
      </w:r>
    </w:p>
    <w:bookmarkEnd w:id="209"/>
    <w:bookmarkStart w:name="z1322" w:id="210"/>
    <w:p>
      <w:pPr>
        <w:spacing w:after="0"/>
        <w:ind w:left="0"/>
        <w:jc w:val="both"/>
      </w:pPr>
      <w:r>
        <w:rPr>
          <w:rFonts w:ascii="Times New Roman"/>
          <w:b w:val="false"/>
          <w:i w:val="false"/>
          <w:color w:val="000000"/>
          <w:sz w:val="28"/>
        </w:rPr>
        <w:t>
      1) сақтандыру (қайта сақтандыру) пулының қызметінде жетекші болып табылатын сақтандыру (қайта сақтандыру) ұйымының атауы;</w:t>
      </w:r>
    </w:p>
    <w:bookmarkEnd w:id="210"/>
    <w:bookmarkStart w:name="z1323" w:id="211"/>
    <w:p>
      <w:pPr>
        <w:spacing w:after="0"/>
        <w:ind w:left="0"/>
        <w:jc w:val="both"/>
      </w:pPr>
      <w:r>
        <w:rPr>
          <w:rFonts w:ascii="Times New Roman"/>
          <w:b w:val="false"/>
          <w:i w:val="false"/>
          <w:color w:val="000000"/>
          <w:sz w:val="28"/>
        </w:rPr>
        <w:t>
      2) сақтандыру сыныптары (түрлері) және сақтандыру (қайта сақтандыру) пулы қызметінің нысанасы болып табылатын сақтандыру тәуекелдерінің тізбесі;</w:t>
      </w:r>
    </w:p>
    <w:bookmarkEnd w:id="211"/>
    <w:bookmarkStart w:name="z1324" w:id="212"/>
    <w:p>
      <w:pPr>
        <w:spacing w:after="0"/>
        <w:ind w:left="0"/>
        <w:jc w:val="both"/>
      </w:pPr>
      <w:r>
        <w:rPr>
          <w:rFonts w:ascii="Times New Roman"/>
          <w:b w:val="false"/>
          <w:i w:val="false"/>
          <w:color w:val="000000"/>
          <w:sz w:val="28"/>
        </w:rPr>
        <w:t>
      3) ортақ сақтандырудың (бірлескен қайта сақтандырудың) жекелеген шарты бойынша міндеттемелердің ең жоғары мөлшерін, қабылданатын тәуекелдер бойынша пулға әрбір қатысушы жауапкершілігінің ең жоғары үлесін қоса алғанда, сақтандыру (қайта сақтандыру) пулы мен оның қатысушыларының жиынтық міндеттемелерінің ең жоғары мөлшері;</w:t>
      </w:r>
    </w:p>
    <w:bookmarkEnd w:id="212"/>
    <w:bookmarkStart w:name="z1325" w:id="213"/>
    <w:p>
      <w:pPr>
        <w:spacing w:after="0"/>
        <w:ind w:left="0"/>
        <w:jc w:val="both"/>
      </w:pPr>
      <w:r>
        <w:rPr>
          <w:rFonts w:ascii="Times New Roman"/>
          <w:b w:val="false"/>
          <w:i w:val="false"/>
          <w:color w:val="000000"/>
          <w:sz w:val="28"/>
        </w:rPr>
        <w:t>
      4) ортақ сақтандыру (бірлескен қайта сақтандыру) шарттарын жасасу және орындау талаптары, тәртібі;</w:t>
      </w:r>
    </w:p>
    <w:bookmarkEnd w:id="213"/>
    <w:bookmarkStart w:name="z1326" w:id="214"/>
    <w:p>
      <w:pPr>
        <w:spacing w:after="0"/>
        <w:ind w:left="0"/>
        <w:jc w:val="both"/>
      </w:pPr>
      <w:r>
        <w:rPr>
          <w:rFonts w:ascii="Times New Roman"/>
          <w:b w:val="false"/>
          <w:i w:val="false"/>
          <w:color w:val="000000"/>
          <w:sz w:val="28"/>
        </w:rPr>
        <w:t>
      5) шарттың қолданылу мерзімі;</w:t>
      </w:r>
    </w:p>
    <w:bookmarkEnd w:id="214"/>
    <w:bookmarkStart w:name="z1327" w:id="215"/>
    <w:p>
      <w:pPr>
        <w:spacing w:after="0"/>
        <w:ind w:left="0"/>
        <w:jc w:val="both"/>
      </w:pPr>
      <w:r>
        <w:rPr>
          <w:rFonts w:ascii="Times New Roman"/>
          <w:b w:val="false"/>
          <w:i w:val="false"/>
          <w:color w:val="000000"/>
          <w:sz w:val="28"/>
        </w:rPr>
        <w:t>
      6) тараптардың құқықтары мен міндеттері;</w:t>
      </w:r>
    </w:p>
    <w:bookmarkEnd w:id="215"/>
    <w:bookmarkStart w:name="z1328" w:id="216"/>
    <w:p>
      <w:pPr>
        <w:spacing w:after="0"/>
        <w:ind w:left="0"/>
        <w:jc w:val="both"/>
      </w:pPr>
      <w:r>
        <w:rPr>
          <w:rFonts w:ascii="Times New Roman"/>
          <w:b w:val="false"/>
          <w:i w:val="false"/>
          <w:color w:val="000000"/>
          <w:sz w:val="28"/>
        </w:rPr>
        <w:t>
      7) дауларды шешу тәртібі;</w:t>
      </w:r>
    </w:p>
    <w:bookmarkEnd w:id="216"/>
    <w:bookmarkStart w:name="z1329" w:id="217"/>
    <w:p>
      <w:pPr>
        <w:spacing w:after="0"/>
        <w:ind w:left="0"/>
        <w:jc w:val="both"/>
      </w:pPr>
      <w:r>
        <w:rPr>
          <w:rFonts w:ascii="Times New Roman"/>
          <w:b w:val="false"/>
          <w:i w:val="false"/>
          <w:color w:val="000000"/>
          <w:sz w:val="28"/>
        </w:rPr>
        <w:t>
      8) тараптардың қолтаңбалары қамтылуға тиіс.</w:t>
      </w:r>
    </w:p>
    <w:bookmarkEnd w:id="217"/>
    <w:p>
      <w:pPr>
        <w:spacing w:after="0"/>
        <w:ind w:left="0"/>
        <w:jc w:val="both"/>
      </w:pPr>
      <w:r>
        <w:rPr>
          <w:rFonts w:ascii="Times New Roman"/>
          <w:b w:val="false"/>
          <w:i w:val="false"/>
          <w:color w:val="000000"/>
          <w:sz w:val="28"/>
        </w:rPr>
        <w:t>
      Сақтандыру (қайта сақтандыру ұйымы) уәкілетті органды сақтандыру (қайта сақтандыру) ұйымының қатысуымен бірлескен қызмет туралы шарт жасасқан күннен бастап күнтізбелік он күн ішінде осы шарттың көшірмесін қоса бере отырып, оның жасалғаны туралы хабардар етеді.</w:t>
      </w:r>
    </w:p>
    <w:bookmarkStart w:name="z1330" w:id="218"/>
    <w:p>
      <w:pPr>
        <w:spacing w:after="0"/>
        <w:ind w:left="0"/>
        <w:jc w:val="both"/>
      </w:pPr>
      <w:r>
        <w:rPr>
          <w:rFonts w:ascii="Times New Roman"/>
          <w:b w:val="false"/>
          <w:i w:val="false"/>
          <w:color w:val="000000"/>
          <w:sz w:val="28"/>
        </w:rPr>
        <w:t>
      3. Ортақ сақтандыру (бірлескен қайта сақтандыру) шарты Қазақстан Республикасының заңнамасында сақтандыру (қайта сақтандыру) шартына қойылатын талаптарға сай келуге тиіс.</w:t>
      </w:r>
    </w:p>
    <w:bookmarkEnd w:id="218"/>
    <w:bookmarkStart w:name="z1331" w:id="219"/>
    <w:p>
      <w:pPr>
        <w:spacing w:after="0"/>
        <w:ind w:left="0"/>
        <w:jc w:val="both"/>
      </w:pPr>
      <w:r>
        <w:rPr>
          <w:rFonts w:ascii="Times New Roman"/>
          <w:b w:val="false"/>
          <w:i w:val="false"/>
          <w:color w:val="000000"/>
          <w:sz w:val="28"/>
        </w:rPr>
        <w:t>
      4. Сақтандыру (қайта сақтандыру) пулы қызметінің шеңберінде жасалған ортақ сақтандыру (бірлескен қайта сақтандыру) шартында бірлескен қызмет туралы шарттың нөмірі мен жасалған күні, сақтандыру (қайта сақтандыру) пулына қатысушылар туралы мәліметтер, сондай-ақ сақтандыру (қайта сақтандыру) пулының қызметінде жетекші болып табылатын сақтандыру (қайта сақтандыру) ұйымының уәкілетті тұлғасының не сақтандыру (қайта сақтандыру) пулының қызметін басқару үшін тартылған сақтандыру брокерінің қолтаңбасы қамтылуға тиіс.</w:t>
      </w:r>
    </w:p>
    <w:bookmarkEnd w:id="219"/>
    <w:bookmarkStart w:name="z1332" w:id="220"/>
    <w:p>
      <w:pPr>
        <w:spacing w:after="0"/>
        <w:ind w:left="0"/>
        <w:jc w:val="both"/>
      </w:pPr>
      <w:r>
        <w:rPr>
          <w:rFonts w:ascii="Times New Roman"/>
          <w:b w:val="false"/>
          <w:i w:val="false"/>
          <w:color w:val="000000"/>
          <w:sz w:val="28"/>
        </w:rPr>
        <w:t>
      5. Сақтандыру (қайта сақтандыру) пулының әрбір қатысушысы сақтандыру резервтерін қабылданған міндеттемелердің көлеміне сәйкес қалыптастырады.</w:t>
      </w:r>
    </w:p>
    <w:bookmarkEnd w:id="220"/>
    <w:bookmarkStart w:name="z1333" w:id="221"/>
    <w:p>
      <w:pPr>
        <w:spacing w:after="0"/>
        <w:ind w:left="0"/>
        <w:jc w:val="both"/>
      </w:pPr>
      <w:r>
        <w:rPr>
          <w:rFonts w:ascii="Times New Roman"/>
          <w:b w:val="false"/>
          <w:i w:val="false"/>
          <w:color w:val="000000"/>
          <w:sz w:val="28"/>
        </w:rPr>
        <w:t>
      6. Лицензиясында сақтандырудың тиісті сыныбы көрсетілмеген сақтандыру ұйымының сақтандыру пулына қатысуына тыйым салынады.</w:t>
      </w:r>
    </w:p>
    <w:bookmarkEnd w:id="221"/>
    <w:bookmarkStart w:name="z1334" w:id="222"/>
    <w:p>
      <w:pPr>
        <w:spacing w:after="0"/>
        <w:ind w:left="0"/>
        <w:jc w:val="both"/>
      </w:pPr>
      <w:r>
        <w:rPr>
          <w:rFonts w:ascii="Times New Roman"/>
          <w:b w:val="false"/>
          <w:i w:val="false"/>
          <w:color w:val="000000"/>
          <w:sz w:val="28"/>
        </w:rPr>
        <w:t>
      7. Сақтандырудың тиісті саласы бойынша қайта сақтандыру жөніндегі қызметті жүзеге асыруға арналған лицензиясы жоқ сақтандыру (қайта сақтандыру) ұйымының қайта сақтандыру пулына қатысуына тыйым салынады.</w:t>
      </w:r>
    </w:p>
    <w:bookmarkEnd w:id="222"/>
    <w:bookmarkStart w:name="z1335" w:id="223"/>
    <w:p>
      <w:pPr>
        <w:spacing w:after="0"/>
        <w:ind w:left="0"/>
        <w:jc w:val="both"/>
      </w:pPr>
      <w:r>
        <w:rPr>
          <w:rFonts w:ascii="Times New Roman"/>
          <w:b w:val="false"/>
          <w:i w:val="false"/>
          <w:color w:val="000000"/>
          <w:sz w:val="28"/>
        </w:rPr>
        <w:t>
      8. Сақтандыру (қайта сақтандыру) пулы өз қатысушыларының пул қызметінің шеңберінен тыс туындаған міндеттемелері бойынша жауап бермейді, сол сияқты сақтандыру (қайта сақтандыру) пулына қатысушылар басқа қатысушылардың пул қызметінің шеңберінен тыс туындаған міндеттемелері бойынша жауап бермейді.</w:t>
      </w:r>
    </w:p>
    <w:bookmarkEnd w:id="223"/>
    <w:bookmarkStart w:name="z1336" w:id="224"/>
    <w:p>
      <w:pPr>
        <w:spacing w:after="0"/>
        <w:ind w:left="0"/>
        <w:jc w:val="both"/>
      </w:pPr>
      <w:r>
        <w:rPr>
          <w:rFonts w:ascii="Times New Roman"/>
          <w:b w:val="false"/>
          <w:i w:val="false"/>
          <w:color w:val="000000"/>
          <w:sz w:val="28"/>
        </w:rPr>
        <w:t>
      9. Сақтандыру (қайта сақтандыру) пулының қызметін басқару үшін сақтандыру (қайта сақтандыру) пулына қатысушылар мен сақтандыру брокерінің арасында келісім болған кезде уәкілетті органның тиісті лицензиясы бар сақтандыру брокерлері тартылуы мүмкін.</w:t>
      </w:r>
    </w:p>
    <w:bookmarkEnd w:id="224"/>
    <w:p>
      <w:pPr>
        <w:spacing w:after="0"/>
        <w:ind w:left="0"/>
        <w:jc w:val="both"/>
      </w:pPr>
      <w:r>
        <w:rPr>
          <w:rFonts w:ascii="Times New Roman"/>
          <w:b w:val="false"/>
          <w:i w:val="false"/>
          <w:color w:val="000000"/>
          <w:sz w:val="28"/>
        </w:rPr>
        <w:t>
      Бұл ретте сақтандыру брокеріне жетекші сақтандыру (қайта сақтандыру) ұйымының функциялары жүктеледі.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13-баппен толықтырылды - ҚР 2006.02.20 </w:t>
      </w:r>
      <w:r>
        <w:rPr>
          <w:rFonts w:ascii="Times New Roman"/>
          <w:b w:val="false"/>
          <w:i w:val="false"/>
          <w:color w:val="000000"/>
          <w:sz w:val="28"/>
        </w:rPr>
        <w:t>N 128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жаңа редакцияда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14-бап. Лицензиясыз қызметке тыйым салу </w:t>
      </w:r>
    </w:p>
    <w:p>
      <w:pPr>
        <w:spacing w:after="0"/>
        <w:ind w:left="0"/>
        <w:jc w:val="both"/>
      </w:pPr>
      <w:r>
        <w:rPr>
          <w:rFonts w:ascii="Times New Roman"/>
          <w:b w:val="false"/>
          <w:i w:val="false"/>
          <w:color w:val="000000"/>
          <w:sz w:val="28"/>
        </w:rPr>
        <w:t xml:space="preserve">
      1. Уәкiлеттi органның тиiстi лицензиясы жоқ бiрде-бiр тұлғаның: </w:t>
      </w:r>
    </w:p>
    <w:p>
      <w:pPr>
        <w:spacing w:after="0"/>
        <w:ind w:left="0"/>
        <w:jc w:val="both"/>
      </w:pPr>
      <w:r>
        <w:rPr>
          <w:rFonts w:ascii="Times New Roman"/>
          <w:b w:val="false"/>
          <w:i w:val="false"/>
          <w:color w:val="000000"/>
          <w:sz w:val="28"/>
        </w:rPr>
        <w:t xml:space="preserve">
      1) сақтандыру, қайта сақтандыру жөніндегі қызметтi өз атынан жүзеге асыруға, осы Заңның 11-1-бабының </w:t>
      </w:r>
      <w:r>
        <w:rPr>
          <w:rFonts w:ascii="Times New Roman"/>
          <w:b w:val="false"/>
          <w:i w:val="false"/>
          <w:color w:val="000000"/>
          <w:sz w:val="28"/>
        </w:rPr>
        <w:t>4</w:t>
      </w:r>
      <w:r>
        <w:rPr>
          <w:rFonts w:ascii="Times New Roman"/>
          <w:b w:val="false"/>
          <w:i w:val="false"/>
          <w:color w:val="000000"/>
          <w:sz w:val="28"/>
        </w:rPr>
        <w:t xml:space="preserve"> және </w:t>
      </w:r>
      <w:r>
        <w:rPr>
          <w:rFonts w:ascii="Times New Roman"/>
          <w:b w:val="false"/>
          <w:i w:val="false"/>
          <w:color w:val="000000"/>
          <w:sz w:val="28"/>
        </w:rPr>
        <w:t>5-тармақтарында</w:t>
      </w:r>
      <w:r>
        <w:rPr>
          <w:rFonts w:ascii="Times New Roman"/>
          <w:b w:val="false"/>
          <w:i w:val="false"/>
          <w:color w:val="000000"/>
          <w:sz w:val="28"/>
        </w:rPr>
        <w:t xml:space="preserve"> көзделген жағдайларда, негiзгi немесе қосымша қызмет түрi ретiнде сақтандыру брокерi, актуарий қызметтерiн көрсетуге; </w:t>
      </w:r>
    </w:p>
    <w:p>
      <w:pPr>
        <w:spacing w:after="0"/>
        <w:ind w:left="0"/>
        <w:jc w:val="both"/>
      </w:pPr>
      <w:r>
        <w:rPr>
          <w:rFonts w:ascii="Times New Roman"/>
          <w:b w:val="false"/>
          <w:i w:val="false"/>
          <w:color w:val="000000"/>
          <w:sz w:val="28"/>
        </w:rPr>
        <w:t xml:space="preserve">
      2) өзiнiң атауында, құжаттарда, хабарландырулар мен жарнамада "сақтандыру", "қайта сақтандыру", "сақтандыру ұйымы", "қайта сақтандыру ұйымы", "сақтандыру брокерi" деген сөздердi немесе оның өз атынан сақтандыру немесе қайта сақтандыру операцияларын жүзеге асыратынын не осы Заңның 11-1-бабының </w:t>
      </w:r>
      <w:r>
        <w:rPr>
          <w:rFonts w:ascii="Times New Roman"/>
          <w:b w:val="false"/>
          <w:i w:val="false"/>
          <w:color w:val="000000"/>
          <w:sz w:val="28"/>
        </w:rPr>
        <w:t>4</w:t>
      </w:r>
      <w:r>
        <w:rPr>
          <w:rFonts w:ascii="Times New Roman"/>
          <w:b w:val="false"/>
          <w:i w:val="false"/>
          <w:color w:val="000000"/>
          <w:sz w:val="28"/>
        </w:rPr>
        <w:t xml:space="preserve"> және </w:t>
      </w:r>
      <w:r>
        <w:rPr>
          <w:rFonts w:ascii="Times New Roman"/>
          <w:b w:val="false"/>
          <w:i w:val="false"/>
          <w:color w:val="000000"/>
          <w:sz w:val="28"/>
        </w:rPr>
        <w:t>5-тармақтарында</w:t>
      </w:r>
      <w:r>
        <w:rPr>
          <w:rFonts w:ascii="Times New Roman"/>
          <w:b w:val="false"/>
          <w:i w:val="false"/>
          <w:color w:val="000000"/>
          <w:sz w:val="28"/>
        </w:rPr>
        <w:t xml:space="preserve"> көзделген жағдайларда сақтандыру брокерi, актуарий ретiнде әрекет ететінін бiлдiретiн туынды сөздердi (сөз тiркестерiн) кез келген тілде пайдалануға құқығы жоқ.</w:t>
      </w:r>
    </w:p>
    <w:p>
      <w:pPr>
        <w:spacing w:after="0"/>
        <w:ind w:left="0"/>
        <w:jc w:val="both"/>
      </w:pPr>
      <w:r>
        <w:rPr>
          <w:rFonts w:ascii="Times New Roman"/>
          <w:b w:val="false"/>
          <w:i w:val="false"/>
          <w:color w:val="000000"/>
          <w:sz w:val="28"/>
        </w:rPr>
        <w:t>
      2. Өзара сақтандыру қоғамдарының қызметін қоспағанда, уәкiлеттi органның лицензиясынсыз сақтандыру қызметiн жүзеге асыруға тыйым салынады.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14-бап жаңа редакцияда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  </w:t>
      </w:r>
      <w:r>
        <w:br/>
      </w:r>
      <w:r>
        <w:rPr>
          <w:rFonts w:ascii="Times New Roman"/>
          <w:b w:val="false"/>
          <w:i w:val="false"/>
          <w:color w:val="000000"/>
          <w:sz w:val="28"/>
        </w:rPr>
        <w:t>
</w:t>
      </w:r>
    </w:p>
    <w:bookmarkStart w:name="z18" w:id="225"/>
    <w:p>
      <w:pPr>
        <w:spacing w:after="0"/>
        <w:ind w:left="0"/>
        <w:jc w:val="left"/>
      </w:pPr>
      <w:r>
        <w:rPr>
          <w:rFonts w:ascii="Times New Roman"/>
          <w:b/>
          <w:i w:val="false"/>
          <w:color w:val="000000"/>
        </w:rPr>
        <w:t xml:space="preserve"> 15-бап. Шекарааралық сақтандыру (қайта сақтандыру) </w:t>
      </w:r>
    </w:p>
    <w:bookmarkEnd w:id="225"/>
    <w:p>
      <w:pPr>
        <w:spacing w:after="0"/>
        <w:ind w:left="0"/>
        <w:jc w:val="both"/>
      </w:pPr>
      <w:r>
        <w:rPr>
          <w:rFonts w:ascii="Times New Roman"/>
          <w:b w:val="false"/>
          <w:i w:val="false"/>
          <w:color w:val="000000"/>
          <w:sz w:val="28"/>
        </w:rPr>
        <w:t>
      1. Сақтандыру ұйымының басқа мемлекеттiң аумағында сақтандыру шарттарын жасасу және орындау жөнiндегi қызметтi жүзеге асыруға байланысты сақтандыру трансшекаралық сақтандыру болып табылады.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235" w:id="226"/>
    <w:p>
      <w:pPr>
        <w:spacing w:after="0"/>
        <w:ind w:left="0"/>
        <w:jc w:val="both"/>
      </w:pPr>
      <w:r>
        <w:rPr>
          <w:rFonts w:ascii="Times New Roman"/>
          <w:b w:val="false"/>
          <w:i w:val="false"/>
          <w:color w:val="000000"/>
          <w:sz w:val="28"/>
        </w:rPr>
        <w:t xml:space="preserve">
      3. Егер Қазақстан Республикасы ратификациялаған халықаралық шарттарда өзгеше көзделмесе, Қазақстан Республикасының шегiнен тыс жерлерге шығатын автокөлiк құралдары иелерiнiң азаматтық-құқықтық жауапкершiлiгiн, осы Заңның 5-1-бабы 2-тармағының </w:t>
      </w:r>
      <w:r>
        <w:rPr>
          <w:rFonts w:ascii="Times New Roman"/>
          <w:b w:val="false"/>
          <w:i w:val="false"/>
          <w:color w:val="000000"/>
          <w:sz w:val="28"/>
        </w:rPr>
        <w:t>2) тармақшасында</w:t>
      </w:r>
      <w:r>
        <w:rPr>
          <w:rFonts w:ascii="Times New Roman"/>
          <w:b w:val="false"/>
          <w:i w:val="false"/>
          <w:color w:val="000000"/>
          <w:sz w:val="28"/>
        </w:rPr>
        <w:t xml:space="preserve"> көрсетілген тәуекелдерді сақтандыру шарттарын қоспағанда, Қазақстан Республикасының аумағында Қазақстан Республикасының бейрезидент-сақтандыру ұйымымен сақтандыру шартын жасасу жөнiндегi делдалдық қызметке жол берiлмейдi.</w:t>
      </w:r>
    </w:p>
    <w:bookmarkEnd w:id="226"/>
    <w:bookmarkStart w:name="z236" w:id="227"/>
    <w:p>
      <w:pPr>
        <w:spacing w:after="0"/>
        <w:ind w:left="0"/>
        <w:jc w:val="both"/>
      </w:pPr>
      <w:r>
        <w:rPr>
          <w:rFonts w:ascii="Times New Roman"/>
          <w:b w:val="false"/>
          <w:i w:val="false"/>
          <w:color w:val="000000"/>
          <w:sz w:val="28"/>
        </w:rPr>
        <w:t xml:space="preserve">
      4. Қазақстан Республикасының аумағында Қазақстан Республикасының бейрезидент-сақтандыру ұйымының атынан Қазақстан Республикасының шегiнен тыс жерлерге шығатын автокөлiк құралдары иелерiнiң азаматтық-құқықтық жауапкершiлiгiн, осы Заңның 5-1-бабы 2-тармағының </w:t>
      </w:r>
      <w:r>
        <w:rPr>
          <w:rFonts w:ascii="Times New Roman"/>
          <w:b w:val="false"/>
          <w:i w:val="false"/>
          <w:color w:val="000000"/>
          <w:sz w:val="28"/>
        </w:rPr>
        <w:t>2) тармақшасында</w:t>
      </w:r>
      <w:r>
        <w:rPr>
          <w:rFonts w:ascii="Times New Roman"/>
          <w:b w:val="false"/>
          <w:i w:val="false"/>
          <w:color w:val="000000"/>
          <w:sz w:val="28"/>
        </w:rPr>
        <w:t xml:space="preserve"> көрсетілген тәуекелдерді сақтандыру шарттарын жасасу жөнiндегi делдалдық қызметтi тиiстi сақтандыру сыныбы көрсетiлген уәкiлеттi органның лицензиясы бар Қазақстан Республикасының резидент-сақтандыру ұйымдары да және аталған Қазақстан Республикасының бейрезидент-сақтандыру ұйымымен жасалған тиiстi шарты болған жағдайда Қазақстан Республикасының резидент-сақтандыру брокерлерi де жүзеге асыра алады.</w:t>
      </w:r>
    </w:p>
    <w:bookmarkEnd w:id="22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5. Алынып тасталды - ҚР 2006.02.20 </w:t>
      </w:r>
      <w:r>
        <w:rPr>
          <w:rFonts w:ascii="Times New Roman"/>
          <w:b w:val="false"/>
          <w:i w:val="false"/>
          <w:color w:val="000000"/>
          <w:sz w:val="28"/>
        </w:rPr>
        <w:t>N 128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Заңымен. </w:t>
      </w:r>
      <w:r>
        <w:br/>
      </w:r>
      <w:r>
        <w:rPr>
          <w:rFonts w:ascii="Times New Roman"/>
          <w:b w:val="false"/>
          <w:i w:val="false"/>
          <w:color w:val="000000"/>
          <w:sz w:val="28"/>
        </w:rPr>
        <w:t>
</w:t>
      </w:r>
      <w:r>
        <w:rPr>
          <w:rFonts w:ascii="Times New Roman"/>
          <w:b w:val="false"/>
          <w:i w:val="false"/>
          <w:color w:val="ff0000"/>
          <w:sz w:val="28"/>
        </w:rPr>
        <w:t xml:space="preserve">      Ескерту. 15-бапқа өзгерістер енгізілді - ҚР 2003.07.10 </w:t>
      </w:r>
      <w:r>
        <w:rPr>
          <w:rFonts w:ascii="Times New Roman"/>
          <w:b w:val="false"/>
          <w:i w:val="false"/>
          <w:color w:val="000000"/>
          <w:sz w:val="28"/>
        </w:rPr>
        <w:t>N 483</w:t>
      </w:r>
      <w:r>
        <w:rPr>
          <w:rFonts w:ascii="Times New Roman"/>
          <w:b w:val="false"/>
          <w:i w:val="false"/>
          <w:color w:val="ff0000"/>
          <w:sz w:val="28"/>
        </w:rPr>
        <w:t xml:space="preserve">, 2006.02.20 </w:t>
      </w:r>
      <w:r>
        <w:rPr>
          <w:rFonts w:ascii="Times New Roman"/>
          <w:b w:val="false"/>
          <w:i w:val="false"/>
          <w:color w:val="000000"/>
          <w:sz w:val="28"/>
        </w:rPr>
        <w:t>N 128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02.04.2019 </w:t>
      </w:r>
      <w:r>
        <w:rPr>
          <w:rFonts w:ascii="Times New Roman"/>
          <w:b w:val="false"/>
          <w:i w:val="false"/>
          <w:color w:val="000000"/>
          <w:sz w:val="28"/>
        </w:rPr>
        <w:t>№ 241-VI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15-1-бап. Сақтандыру (қайта сақтандыру) ұйымымен ерекше қатынастар арқылы байланысты тұлғаларға жеңілдікті жағдайлар беруге тыйым салу</w:t>
      </w:r>
    </w:p>
    <w:p>
      <w:pPr>
        <w:spacing w:after="0"/>
        <w:ind w:left="0"/>
        <w:jc w:val="both"/>
      </w:pPr>
      <w:r>
        <w:rPr>
          <w:rFonts w:ascii="Times New Roman"/>
          <w:b w:val="false"/>
          <w:i w:val="false"/>
          <w:color w:val="ff0000"/>
          <w:sz w:val="28"/>
        </w:rPr>
        <w:t xml:space="preserve">
      Ескерту. 15-1-баптың тақырыбы жаңа редакцияда – ҚР 02.07.2018 </w:t>
      </w:r>
      <w:r>
        <w:rPr>
          <w:rFonts w:ascii="Times New Roman"/>
          <w:b w:val="false"/>
          <w:i w:val="false"/>
          <w:color w:val="ff0000"/>
          <w:sz w:val="28"/>
        </w:rPr>
        <w:t>№ 168-VІ</w:t>
      </w:r>
      <w:r>
        <w:rPr>
          <w:rFonts w:ascii="Times New Roman"/>
          <w:b w:val="false"/>
          <w:i w:val="false"/>
          <w:color w:val="ff0000"/>
          <w:sz w:val="28"/>
        </w:rPr>
        <w:t xml:space="preserve"> (01.01.2019 бастап қолданысқа енгізіледі) Заңымен.</w:t>
      </w:r>
    </w:p>
    <w:bookmarkStart w:name="z1602" w:id="228"/>
    <w:p>
      <w:pPr>
        <w:spacing w:after="0"/>
        <w:ind w:left="0"/>
        <w:jc w:val="both"/>
      </w:pPr>
      <w:r>
        <w:rPr>
          <w:rFonts w:ascii="Times New Roman"/>
          <w:b w:val="false"/>
          <w:i w:val="false"/>
          <w:color w:val="000000"/>
          <w:sz w:val="28"/>
        </w:rPr>
        <w:t>
      1. Сақтандыру (қайта сақтандыру) ұйымына сақтандыру (қайта сақтандыру) ұйымымен ерекше қатынастар арқылы байланысты тұлғаларға жеңілдікті жағдайлар беруіне тыйым салынады.</w:t>
      </w:r>
    </w:p>
    <w:bookmarkEnd w:id="228"/>
    <w:bookmarkStart w:name="z544" w:id="229"/>
    <w:p>
      <w:pPr>
        <w:spacing w:after="0"/>
        <w:ind w:left="0"/>
        <w:jc w:val="both"/>
      </w:pPr>
      <w:r>
        <w:rPr>
          <w:rFonts w:ascii="Times New Roman"/>
          <w:b w:val="false"/>
          <w:i w:val="false"/>
          <w:color w:val="000000"/>
          <w:sz w:val="28"/>
        </w:rPr>
        <w:t>
      2. Сақтандыру (қайта сақтандыру) ұйымымен ерекше қатынастар арқылы байланысты тұлғаға жеңілдікті жағдайлар беру мәні, мақсаты, ерекшеліктері мен тәуекелі бойынша сақтандыру (қайта сақтандыру) ұйымы өзімен ерекше қатынастар арқылы байланысты емес тұлғамен жасамайтын мәмілені сақтандыру (қайта сақтандыру) ұйымымен ерекше қатынастар арқылы байланысты тұлғамен немесе оның мүддесінде жасауды білдіреді, атап айтқанда:</w:t>
      </w:r>
    </w:p>
    <w:bookmarkEnd w:id="229"/>
    <w:p>
      <w:pPr>
        <w:spacing w:after="0"/>
        <w:ind w:left="0"/>
        <w:jc w:val="both"/>
      </w:pPr>
      <w:r>
        <w:rPr>
          <w:rFonts w:ascii="Times New Roman"/>
          <w:b w:val="false"/>
          <w:i w:val="false"/>
          <w:color w:val="000000"/>
          <w:sz w:val="28"/>
        </w:rPr>
        <w:t>
      1) басқа сақтанушыларға қарағанда сақтандыру тарифін төмендетіп қолдану не сақтандыру төлемін жоғарылатып жүзеге асыру;</w:t>
      </w:r>
    </w:p>
    <w:p>
      <w:pPr>
        <w:spacing w:after="0"/>
        <w:ind w:left="0"/>
        <w:jc w:val="both"/>
      </w:pPr>
      <w:r>
        <w:rPr>
          <w:rFonts w:ascii="Times New Roman"/>
          <w:b w:val="false"/>
          <w:i w:val="false"/>
          <w:color w:val="000000"/>
          <w:sz w:val="28"/>
        </w:rPr>
        <w:t>
      2) сақтандыру (қайта сақтандыру) ұйымымен ерекше қатынастар арқылы байланысты тұлғаға сатып алынатын мүлікке және (немесе) көрсетілетін қызметтерге құны уәкілетті органның нормативтік құқықтық актісінде белгіленген мөлшерден асатын мәміле немесе мәмілелер жиынтығы бойынша үшінші тұлғаларға осыған ұқсас сатып алынатын мүлік және (немесе) көрсетілетін қызметтер ақысын төлеуге қарағанда жоғары бағамен ақы төлеу;</w:t>
      </w:r>
    </w:p>
    <w:p>
      <w:pPr>
        <w:spacing w:after="0"/>
        <w:ind w:left="0"/>
        <w:jc w:val="both"/>
      </w:pPr>
      <w:r>
        <w:rPr>
          <w:rFonts w:ascii="Times New Roman"/>
          <w:b w:val="false"/>
          <w:i w:val="false"/>
          <w:color w:val="000000"/>
          <w:sz w:val="28"/>
        </w:rPr>
        <w:t>
      3) сақтандыру (қайта сақтандыру) ұйымымен ерекше қатынастар арқылы байланысты тұлғаға мүлікті осыған ұқсас мүлікті үшінші тұлғаларға сатқаннан төмен немесе нарықтық құнынан төмен құны бойынша сату;</w:t>
      </w:r>
    </w:p>
    <w:p>
      <w:pPr>
        <w:spacing w:after="0"/>
        <w:ind w:left="0"/>
        <w:jc w:val="both"/>
      </w:pPr>
      <w:r>
        <w:rPr>
          <w:rFonts w:ascii="Times New Roman"/>
          <w:b w:val="false"/>
          <w:i w:val="false"/>
          <w:color w:val="000000"/>
          <w:sz w:val="28"/>
        </w:rPr>
        <w:t>
      4) уәжді пайымдауды пайдалану жолымен бұрын уәкілетті орган жеңілдікті жағдайлары бар мәмілелерге жатқызған мәмілелерді жасау.</w:t>
      </w:r>
    </w:p>
    <w:p>
      <w:pPr>
        <w:spacing w:after="0"/>
        <w:ind w:left="0"/>
        <w:jc w:val="both"/>
      </w:pPr>
      <w:r>
        <w:rPr>
          <w:rFonts w:ascii="Times New Roman"/>
          <w:b w:val="false"/>
          <w:i w:val="false"/>
          <w:color w:val="000000"/>
          <w:sz w:val="28"/>
        </w:rPr>
        <w:t>
      Мәмілелерді жеңілдікті жағдайлары бар мәмілелерге жатқызудың қосымша өлшемшарттары уәкілетті органның нормативтік құқықтық актісінде белгіленеді.</w:t>
      </w:r>
    </w:p>
    <w:bookmarkStart w:name="z1603" w:id="230"/>
    <w:p>
      <w:pPr>
        <w:spacing w:after="0"/>
        <w:ind w:left="0"/>
        <w:jc w:val="both"/>
      </w:pPr>
      <w:r>
        <w:rPr>
          <w:rFonts w:ascii="Times New Roman"/>
          <w:b w:val="false"/>
          <w:i w:val="false"/>
          <w:color w:val="000000"/>
          <w:sz w:val="28"/>
        </w:rPr>
        <w:t>
      2-1. Сақтандыру (қайта сақтандыру) ұйымымен ерекше қатынастар арқылы байланысты тұлғалар деп мыналар танылады:</w:t>
      </w:r>
    </w:p>
    <w:bookmarkEnd w:id="230"/>
    <w:p>
      <w:pPr>
        <w:spacing w:after="0"/>
        <w:ind w:left="0"/>
        <w:jc w:val="both"/>
      </w:pPr>
      <w:r>
        <w:rPr>
          <w:rFonts w:ascii="Times New Roman"/>
          <w:b w:val="false"/>
          <w:i w:val="false"/>
          <w:color w:val="000000"/>
          <w:sz w:val="28"/>
        </w:rPr>
        <w:t xml:space="preserve">
      1) осы сақтандыру (қайта сақтандыру) ұйымының лауазымды адамы немесе басшы қызметкері, филиалының бірінші басшысы және бас бухгалтері, сондай-ақ олардың жұбайы (зайыбы) және жақын туыстары; </w:t>
      </w:r>
    </w:p>
    <w:p>
      <w:pPr>
        <w:spacing w:after="0"/>
        <w:ind w:left="0"/>
        <w:jc w:val="both"/>
      </w:pPr>
      <w:r>
        <w:rPr>
          <w:rFonts w:ascii="Times New Roman"/>
          <w:b w:val="false"/>
          <w:i w:val="false"/>
          <w:color w:val="000000"/>
          <w:sz w:val="28"/>
        </w:rPr>
        <w:t>
      2) осы сақтандыру (қайта сақтандыру) ұйымының iрi қатысушысы болып табылатын жеке немесе заңды тұлға не сақтандыру (қайта сақтандыру) ұйымының iрi қатысушысының лауазымды адамы, сондай-ақ олардың жұбайы (зайыбы) және жақын туыстары;</w:t>
      </w:r>
    </w:p>
    <w:p>
      <w:pPr>
        <w:spacing w:after="0"/>
        <w:ind w:left="0"/>
        <w:jc w:val="both"/>
      </w:pPr>
      <w:r>
        <w:rPr>
          <w:rFonts w:ascii="Times New Roman"/>
          <w:b w:val="false"/>
          <w:i w:val="false"/>
          <w:color w:val="000000"/>
          <w:sz w:val="28"/>
        </w:rPr>
        <w:t xml:space="preserve">
      3) осы тармақтың </w:t>
      </w:r>
      <w:r>
        <w:rPr>
          <w:rFonts w:ascii="Times New Roman"/>
          <w:b w:val="false"/>
          <w:i w:val="false"/>
          <w:color w:val="000000"/>
          <w:sz w:val="28"/>
        </w:rPr>
        <w:t>1)</w:t>
      </w:r>
      <w:r>
        <w:rPr>
          <w:rFonts w:ascii="Times New Roman"/>
          <w:b w:val="false"/>
          <w:i w:val="false"/>
          <w:color w:val="000000"/>
          <w:sz w:val="28"/>
        </w:rPr>
        <w:t xml:space="preserve"> және </w:t>
      </w:r>
      <w:r>
        <w:rPr>
          <w:rFonts w:ascii="Times New Roman"/>
          <w:b w:val="false"/>
          <w:i w:val="false"/>
          <w:color w:val="000000"/>
          <w:sz w:val="28"/>
        </w:rPr>
        <w:t>2) тармақшаларында</w:t>
      </w:r>
      <w:r>
        <w:rPr>
          <w:rFonts w:ascii="Times New Roman"/>
          <w:b w:val="false"/>
          <w:i w:val="false"/>
          <w:color w:val="000000"/>
          <w:sz w:val="28"/>
        </w:rPr>
        <w:t xml:space="preserve"> аталған тұлғалар орналастырылған акциялардың (артықшылықты және сатып алынған акцияларды қоспағанда) немесе жарғылық капиталға қатысу үлестерінің он және одан көп пайызын иеленетін не лауазымды адамдары болып табылатын заңды тұлға;</w:t>
      </w:r>
    </w:p>
    <w:p>
      <w:pPr>
        <w:spacing w:after="0"/>
        <w:ind w:left="0"/>
        <w:jc w:val="both"/>
      </w:pPr>
      <w:r>
        <w:rPr>
          <w:rFonts w:ascii="Times New Roman"/>
          <w:b w:val="false"/>
          <w:i w:val="false"/>
          <w:color w:val="000000"/>
          <w:sz w:val="28"/>
        </w:rPr>
        <w:t>
      4) сақтандыру (қайта сақтандыру) ұйымының үлестес тұлғалары;</w:t>
      </w:r>
    </w:p>
    <w:p>
      <w:pPr>
        <w:spacing w:after="0"/>
        <w:ind w:left="0"/>
        <w:jc w:val="both"/>
      </w:pPr>
      <w:r>
        <w:rPr>
          <w:rFonts w:ascii="Times New Roman"/>
          <w:b w:val="false"/>
          <w:i w:val="false"/>
          <w:color w:val="000000"/>
          <w:sz w:val="28"/>
        </w:rPr>
        <w:t>
      5) уәкілетті органның нормативтік құқықтық актісінде белгіленген, сақтандыру (қайта сақтандыру) ұйымымен ерекше қатынастар арқылы байланысты белгілеріне сәйкес келетін жеке немесе заңды тұлға.</w:t>
      </w:r>
    </w:p>
    <w:p>
      <w:pPr>
        <w:spacing w:after="0"/>
        <w:ind w:left="0"/>
        <w:jc w:val="both"/>
      </w:pPr>
      <w:r>
        <w:rPr>
          <w:rFonts w:ascii="Times New Roman"/>
          <w:b w:val="false"/>
          <w:i w:val="false"/>
          <w:color w:val="000000"/>
          <w:sz w:val="28"/>
        </w:rPr>
        <w:t>
      Уәкілетті орган уәжді пайымдауды пайдалану жолымен жеке немесе заңды тұлғаны сақтандыру (қайта сақтандыру) ұйымымен ерекше қатынастар арқылы байланысты тұлғаларға жатқызуға құқылы. Бұл жағдайда сақтандыру (қайта сақтандыру) ұйымы уәкілетті органның қадағалап ден қоюдың тиісті шарасын алған күннен бастап сақтандыру (қайта сақтандыру) ұйымы осы жеке немесе заңды тұлғаны онымен ерекше қатынастар арқылы байланысты тұлға деп таниды.</w:t>
      </w:r>
    </w:p>
    <w:p>
      <w:pPr>
        <w:spacing w:after="0"/>
        <w:ind w:left="0"/>
        <w:jc w:val="both"/>
      </w:pPr>
      <w:r>
        <w:rPr>
          <w:rFonts w:ascii="Times New Roman"/>
          <w:b w:val="false"/>
          <w:i w:val="false"/>
          <w:color w:val="000000"/>
          <w:sz w:val="28"/>
        </w:rPr>
        <w:t>
      Тәуелсіз директор, сақтандыру (қайта сақтандыру) ұйымының акционері болып табылатын ұлттық басқарушы холдинг және акцияларының (жарғылық капиталға қатысу үлестерінің) он және одан көп пайызы осындай ұлттық басқарушы холдингке тиесілі заңды тұлғалар, сондай-ақ сақтандыру (қайта сақтандыру) ұйымының тәуелсіз директор болып табылатын лауазымды адамы басқару органдарында тәуелсіз директор болып табылатын заңды тұлғалар, сондай-ақ уәкілетті органның нормативтік құқықтық актісінде айқындалған өзге де тұлғалар осы баптың мақсаттары үшін сақтандыру (қайта сақтандыру) ұйымымен ерекше қатынастар арқылы байланысты тұлғалар деп танылмайды.</w:t>
      </w:r>
    </w:p>
    <w:p>
      <w:pPr>
        <w:spacing w:after="0"/>
        <w:ind w:left="0"/>
        <w:jc w:val="both"/>
      </w:pPr>
      <w:r>
        <w:rPr>
          <w:rFonts w:ascii="Times New Roman"/>
          <w:b w:val="false"/>
          <w:i w:val="false"/>
          <w:color w:val="000000"/>
          <w:sz w:val="28"/>
        </w:rPr>
        <w:t>
      Қазақстан Республикасы бейрезидент-сақтандыру (қайта сақтандыру) ұйымының филиалымен ерекше қатынастар арқылы байланысты тұлғаларды тану мақсаттары үшін:</w:t>
      </w:r>
    </w:p>
    <w:p>
      <w:pPr>
        <w:spacing w:after="0"/>
        <w:ind w:left="0"/>
        <w:jc w:val="both"/>
      </w:pPr>
      <w:r>
        <w:rPr>
          <w:rFonts w:ascii="Times New Roman"/>
          <w:b w:val="false"/>
          <w:i w:val="false"/>
          <w:color w:val="000000"/>
          <w:sz w:val="28"/>
        </w:rPr>
        <w:t>
      осы тармақтың бірінші бөлігінің 2) тармақшасында сақтандыру (қайта сақтандыру) ұйымы деп Қазақстан Республикасының бейрезидент-сақтандыру (қайта сақтандыру) ұйымы түсініледі;</w:t>
      </w:r>
    </w:p>
    <w:p>
      <w:pPr>
        <w:spacing w:after="0"/>
        <w:ind w:left="0"/>
        <w:jc w:val="both"/>
      </w:pPr>
      <w:r>
        <w:rPr>
          <w:rFonts w:ascii="Times New Roman"/>
          <w:b w:val="false"/>
          <w:i w:val="false"/>
          <w:color w:val="000000"/>
          <w:sz w:val="28"/>
        </w:rPr>
        <w:t>
      осы тармақтың бірінші бөлігінің 4) және 5) тармақшаларында сақтандыру (қайта сақтандыру) ұйымы деп Қазақстан Республикасы бейрезидент-сақтандыру (қайта сақтандыру) ұйымының филиалы түсініледі.</w:t>
      </w:r>
    </w:p>
    <w:p>
      <w:pPr>
        <w:spacing w:after="0"/>
        <w:ind w:left="0"/>
        <w:jc w:val="both"/>
      </w:pPr>
      <w:r>
        <w:rPr>
          <w:rFonts w:ascii="Times New Roman"/>
          <w:b w:val="false"/>
          <w:i w:val="false"/>
          <w:color w:val="000000"/>
          <w:sz w:val="28"/>
        </w:rPr>
        <w:t>
      Қазақстан Республикасының бейрезидент-сақтандыру (қайта сақтандыру) ұйымы филиалының үлестес тұлғалары деп Қазақстан Республикасының бейрезидент-сақтандыру (қайта сақтандыру) ұйымы резиденті болып табылатын мемлекеттің заңнамасына сәйкес осындай деп танылатын Қазақстан Республикасы бейрезидент-сақтандыру (қайта сақтандыру) ұйымының үлестес тұлғалары танылады.</w:t>
      </w:r>
    </w:p>
    <w:p>
      <w:pPr>
        <w:spacing w:after="0"/>
        <w:ind w:left="0"/>
        <w:jc w:val="both"/>
      </w:pPr>
      <w:r>
        <w:rPr>
          <w:rFonts w:ascii="Times New Roman"/>
          <w:b w:val="false"/>
          <w:i w:val="false"/>
          <w:color w:val="000000"/>
          <w:sz w:val="28"/>
        </w:rPr>
        <w:t>
      Қазақстан Республикасы бейрезидент-сақтандыру (қайта сақтандыру) ұйымының филиалы Қазақстан Республикасының бейрезидент-сақтандыру (қайта сақтандыру) ұйымы ұсынатын мәліметтер негізінде өзінің үлестес тұлғаларын есепке алуды жүргізеді.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тасталды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w:t>
      </w:r>
      <w:r>
        <w:br/>
      </w:r>
      <w:r>
        <w:rPr>
          <w:rFonts w:ascii="Times New Roman"/>
          <w:b w:val="false"/>
          <w:i w:val="false"/>
          <w:color w:val="000000"/>
          <w:sz w:val="28"/>
        </w:rPr>
        <w:t>
</w:t>
      </w:r>
    </w:p>
    <w:bookmarkStart w:name="z593" w:id="231"/>
    <w:p>
      <w:pPr>
        <w:spacing w:after="0"/>
        <w:ind w:left="0"/>
        <w:jc w:val="both"/>
      </w:pPr>
      <w:r>
        <w:rPr>
          <w:rFonts w:ascii="Times New Roman"/>
          <w:b w:val="false"/>
          <w:i w:val="false"/>
          <w:color w:val="000000"/>
          <w:sz w:val="28"/>
        </w:rPr>
        <w:t>
      4. Сақтандыру (қайта сақтандыру) ұйымымен ерекше қатынастар арқылы байланысты тұлғамен мәміле, сақтандыру (қайта сақтандыру) ұйымының директорлар кеңесі осындай мәмілелердің үлгі шарттарын бекіткен және үшінші тұлғалармен жасалған осыған ұқсас мәмілелерге қолданылатын жағдайларды қоспағанда, осы баптың 1-тармағының талаптары ескеріле отырып, сақтандыру (қайта сақтандыру) ұйымы директорлар кеңесінің шешімімен ғана жасалуы мүмкін.</w:t>
      </w:r>
    </w:p>
    <w:bookmarkEnd w:id="231"/>
    <w:p>
      <w:pPr>
        <w:spacing w:after="0"/>
        <w:ind w:left="0"/>
        <w:jc w:val="both"/>
      </w:pPr>
      <w:r>
        <w:rPr>
          <w:rFonts w:ascii="Times New Roman"/>
          <w:b w:val="false"/>
          <w:i w:val="false"/>
          <w:color w:val="000000"/>
          <w:sz w:val="28"/>
        </w:rPr>
        <w:t>
      Сақтандыру (қайта сақтандыру) ұйымымен ерекше қатынастар арқылы байланысты тұлғаларға берiлген (тұлғаларда орналастырылған) активтерге қатысты талап ету құқықтарынан бас тарту акционерлердiң жалпы жиналысын кейiннен хабардар ете отырып жүзеге асырылады.</w:t>
      </w:r>
    </w:p>
    <w:p>
      <w:pPr>
        <w:spacing w:after="0"/>
        <w:ind w:left="0"/>
        <w:jc w:val="both"/>
      </w:pPr>
      <w:r>
        <w:rPr>
          <w:rFonts w:ascii="Times New Roman"/>
          <w:b w:val="false"/>
          <w:i w:val="false"/>
          <w:color w:val="000000"/>
          <w:sz w:val="28"/>
        </w:rPr>
        <w:t>
      Осы баптың 2-1-тармағында аталған тұлға сақтандыру (қайта сақтандыру) ұйымы мен:</w:t>
      </w:r>
    </w:p>
    <w:p>
      <w:pPr>
        <w:spacing w:after="0"/>
        <w:ind w:left="0"/>
        <w:jc w:val="both"/>
      </w:pPr>
      <w:r>
        <w:rPr>
          <w:rFonts w:ascii="Times New Roman"/>
          <w:b w:val="false"/>
          <w:i w:val="false"/>
          <w:color w:val="000000"/>
          <w:sz w:val="28"/>
        </w:rPr>
        <w:t>
      оның өзі;</w:t>
      </w:r>
    </w:p>
    <w:p>
      <w:pPr>
        <w:spacing w:after="0"/>
        <w:ind w:left="0"/>
        <w:jc w:val="both"/>
      </w:pPr>
      <w:r>
        <w:rPr>
          <w:rFonts w:ascii="Times New Roman"/>
          <w:b w:val="false"/>
          <w:i w:val="false"/>
          <w:color w:val="000000"/>
          <w:sz w:val="28"/>
        </w:rPr>
        <w:t>
      оның кез келген жақын туысы немесе оның жұбайы (зайыбы);</w:t>
      </w:r>
    </w:p>
    <w:p>
      <w:pPr>
        <w:spacing w:after="0"/>
        <w:ind w:left="0"/>
        <w:jc w:val="both"/>
      </w:pPr>
      <w:r>
        <w:rPr>
          <w:rFonts w:ascii="Times New Roman"/>
          <w:b w:val="false"/>
          <w:i w:val="false"/>
          <w:color w:val="000000"/>
          <w:sz w:val="28"/>
        </w:rPr>
        <w:t>
      ол немесе оның жақын туыстарының бірі, оның жұбайы (зайыбы) лауазымды адамы (тәуелсіз директорды қоспағанда) немесе ірі қатысушысы болып табылатын кез келген заңды тұлға арасындағы кез келген мәміле бойынша шешімдерді қарауға және қабылдауға қатыспауға тиіс.</w:t>
      </w:r>
    </w:p>
    <w:p>
      <w:pPr>
        <w:spacing w:after="0"/>
        <w:ind w:left="0"/>
        <w:jc w:val="both"/>
      </w:pPr>
      <w:r>
        <w:rPr>
          <w:rFonts w:ascii="Times New Roman"/>
          <w:b w:val="false"/>
          <w:i w:val="false"/>
          <w:color w:val="000000"/>
          <w:sz w:val="28"/>
        </w:rPr>
        <w:t>
      Сақтандыру (қайта сақтандыру) ұйымы мен сақтандыру (қайта сақтандыру) ұйымымен ерекше қатынастар арқылы байланысты тұлға арасындағы кез келген мәміле бойынша директорлар кеңесінің шешімі директорлар кеңесі оның барлық шарттарын қарағаннан кейін ғана қабылдануы мүмкін.</w:t>
      </w:r>
    </w:p>
    <w:p>
      <w:pPr>
        <w:spacing w:after="0"/>
        <w:ind w:left="0"/>
        <w:jc w:val="both"/>
      </w:pPr>
      <w:r>
        <w:rPr>
          <w:rFonts w:ascii="Times New Roman"/>
          <w:b w:val="false"/>
          <w:i w:val="false"/>
          <w:color w:val="000000"/>
          <w:sz w:val="28"/>
        </w:rPr>
        <w:t>
      Қазақстан Республикасы бейрезидент-сақтандыру (қайта сақтандыру) ұйымының филиалына осы тармақтың талаптарын қолдану мақсаттары үшін Қазақстан Республикасы бейрезидент-сақтандыру (қайта сақтандыру) ұйымының директорлар кеңесі деп Қазақстан Республикасы бейрезидент-сақтандыру (қайта сақтандыру) ұйымының тиісті басқару органы түсініледі.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4-1.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594" w:id="232"/>
    <w:p>
      <w:pPr>
        <w:spacing w:after="0"/>
        <w:ind w:left="0"/>
        <w:jc w:val="both"/>
      </w:pPr>
      <w:r>
        <w:rPr>
          <w:rFonts w:ascii="Times New Roman"/>
          <w:b w:val="false"/>
          <w:i w:val="false"/>
          <w:color w:val="000000"/>
          <w:sz w:val="28"/>
        </w:rPr>
        <w:t>
      5. Сақтандыру (қайта сақтандыру) ұйымы Ұлттық Банкке сақтандыру (қайта сақтандыру) ұйымымен ерекше қатынастар арқылы байланысты тұлғалар туралы, сондай-ақ осы тұлғалармен жасалған барлық мәмілелер туралы ақпаратты уәкілетті органмен келісу бойынша Ұлттық Банктің нормативтік құқықтық актілерінде көзделген тәртіппен, мерзімдерде және нысандар бойынша беруге міндетті.</w:t>
      </w:r>
    </w:p>
    <w:bookmarkEnd w:id="23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5-1.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948" w:id="233"/>
    <w:p>
      <w:pPr>
        <w:spacing w:after="0"/>
        <w:ind w:left="0"/>
        <w:jc w:val="both"/>
      </w:pPr>
      <w:r>
        <w:rPr>
          <w:rFonts w:ascii="Times New Roman"/>
          <w:b w:val="false"/>
          <w:i w:val="false"/>
          <w:color w:val="000000"/>
          <w:sz w:val="28"/>
        </w:rPr>
        <w:t>
      6. Осы баптың талаптары:</w:t>
      </w:r>
    </w:p>
    <w:bookmarkEnd w:id="233"/>
    <w:bookmarkStart w:name="z949" w:id="234"/>
    <w:p>
      <w:pPr>
        <w:spacing w:after="0"/>
        <w:ind w:left="0"/>
        <w:jc w:val="both"/>
      </w:pPr>
      <w:r>
        <w:rPr>
          <w:rFonts w:ascii="Times New Roman"/>
          <w:b w:val="false"/>
          <w:i w:val="false"/>
          <w:color w:val="000000"/>
          <w:sz w:val="28"/>
        </w:rPr>
        <w:t>
      1) мынадай шарттардың бірі:</w:t>
      </w:r>
    </w:p>
    <w:bookmarkEnd w:id="234"/>
    <w:bookmarkStart w:name="z950" w:id="235"/>
    <w:p>
      <w:pPr>
        <w:spacing w:after="0"/>
        <w:ind w:left="0"/>
        <w:jc w:val="both"/>
      </w:pPr>
      <w:r>
        <w:rPr>
          <w:rFonts w:ascii="Times New Roman"/>
          <w:b w:val="false"/>
          <w:i w:val="false"/>
          <w:color w:val="000000"/>
          <w:sz w:val="28"/>
        </w:rPr>
        <w:t>
      тізбесін уәкілетті орган белгілейтін рейтингтік агенттіктердің бірінің А рейтингінен төмен емес жеке кредиттік рейтингінің, сондай-ақ сақтандыру холдингінде, сақтандыру холдингінің белгілерін иеленген тұлғада шыққан елдің қаржылық қадағалау органының аталған Қазақстан Республикасының резиденті емес тұлғалар шоғырландырылған қадағалауға жататындығы туралы жазбаша растауының болуы;</w:t>
      </w:r>
    </w:p>
    <w:bookmarkEnd w:id="235"/>
    <w:bookmarkStart w:name="z951" w:id="236"/>
    <w:p>
      <w:pPr>
        <w:spacing w:after="0"/>
        <w:ind w:left="0"/>
        <w:jc w:val="both"/>
      </w:pPr>
      <w:r>
        <w:rPr>
          <w:rFonts w:ascii="Times New Roman"/>
          <w:b w:val="false"/>
          <w:i w:val="false"/>
          <w:color w:val="000000"/>
          <w:sz w:val="28"/>
        </w:rPr>
        <w:t>
      уәкілетті орган мен шет мемлекеттің тиісті қадағалау органы арасында ақпарат алмасу туралы келісімнің, сондай-ақ рейтингтік агенттіктердің бірінің ең төменгі талап етілетін рейтингінің болуы орындалған кезде сақтандыру холдингі, сақтандыру холдингінің белгілерін иеленген тұлға болып табылатын Қазақстан Республикасының резидент еместерін қоспағанда, сақтандыру холдингтеріне қолданылады. Ең төменгі рейтинг пен рейтингтік агенттіктердің тізбесі уәкілетті органның нормативтік құқықтық актісімен белгіленеді;</w:t>
      </w:r>
    </w:p>
    <w:bookmarkEnd w:id="236"/>
    <w:bookmarkStart w:name="z952" w:id="237"/>
    <w:p>
      <w:pPr>
        <w:spacing w:after="0"/>
        <w:ind w:left="0"/>
        <w:jc w:val="both"/>
      </w:pPr>
      <w:r>
        <w:rPr>
          <w:rFonts w:ascii="Times New Roman"/>
          <w:b w:val="false"/>
          <w:i w:val="false"/>
          <w:color w:val="000000"/>
          <w:sz w:val="28"/>
        </w:rPr>
        <w:t>
      2) банк конгломераттарының құрамына кіретін банк холдингтері болып табылатын сақтандыру холдингтерін қоспағанда, сақтандыру холдингтеріне қолданылады.</w:t>
      </w:r>
    </w:p>
    <w:bookmarkEnd w:id="23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15-1-баппен толықтырылды - ҚР 2008.10.23 </w:t>
      </w:r>
      <w:r>
        <w:rPr>
          <w:rFonts w:ascii="Times New Roman"/>
          <w:b w:val="false"/>
          <w:i w:val="false"/>
          <w:color w:val="000000"/>
          <w:sz w:val="28"/>
        </w:rPr>
        <w:t>N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өзгерістер енгізілді - 2010.07.15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2012.12.26 </w:t>
      </w:r>
      <w:r>
        <w:rPr>
          <w:rFonts w:ascii="Times New Roman"/>
          <w:b w:val="false"/>
          <w:i w:val="false"/>
          <w:color w:val="000000"/>
          <w:sz w:val="28"/>
        </w:rPr>
        <w:t>N 61-V</w:t>
      </w:r>
      <w:r>
        <w:rPr>
          <w:rFonts w:ascii="Times New Roman"/>
          <w:b w:val="false"/>
          <w:i w:val="false"/>
          <w:color w:val="ff0000"/>
          <w:sz w:val="28"/>
        </w:rPr>
        <w:t xml:space="preserve"> (2012.02.04 бастап қолданысқа енгізіледі); 24.11.2015 </w:t>
      </w:r>
      <w:r>
        <w:rPr>
          <w:rFonts w:ascii="Times New Roman"/>
          <w:b w:val="false"/>
          <w:i w:val="false"/>
          <w:color w:val="000000"/>
          <w:sz w:val="28"/>
        </w:rPr>
        <w:t>№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15-2-бап. Сақтандыру шартын электрондық нысанда жасасқан кезде сақтандыру ұйымына және интернет-ресурстарға қойылатын талаптар</w:t>
      </w:r>
    </w:p>
    <w:bookmarkStart w:name="z1585" w:id="238"/>
    <w:p>
      <w:pPr>
        <w:spacing w:after="0"/>
        <w:ind w:left="0"/>
        <w:jc w:val="both"/>
      </w:pPr>
      <w:r>
        <w:rPr>
          <w:rFonts w:ascii="Times New Roman"/>
          <w:b w:val="false"/>
          <w:i w:val="false"/>
          <w:color w:val="000000"/>
          <w:sz w:val="28"/>
        </w:rPr>
        <w:t>
      1. Қазақстан Республикасының сақтандырудың міндетті түрлерін реттейтін жекелеген заңнамалық актілерінде немесе сақтандыру қағидаларында көзделген жағдайларда, сақтандыру шарттары сақтанушы мен сақтандырушы арасында электрондық ақпараттық ресурстармен алмасу арқылы электрондық нысанда жасалуы мүмкін.</w:t>
      </w:r>
    </w:p>
    <w:bookmarkEnd w:id="238"/>
    <w:bookmarkStart w:name="z1586" w:id="239"/>
    <w:p>
      <w:pPr>
        <w:spacing w:after="0"/>
        <w:ind w:left="0"/>
        <w:jc w:val="both"/>
      </w:pPr>
      <w:r>
        <w:rPr>
          <w:rFonts w:ascii="Times New Roman"/>
          <w:b w:val="false"/>
          <w:i w:val="false"/>
          <w:color w:val="000000"/>
          <w:sz w:val="28"/>
        </w:rPr>
        <w:t>
      2. Сақтандыру ұйымының интернет-ресурсы сақтанушы (сақтандырылушы, пайда алушы) мен сақтандырушы арасында электрондық ақпараттық ресурстар алмасу үшін пайдаланылады.</w:t>
      </w:r>
    </w:p>
    <w:bookmarkEnd w:id="239"/>
    <w:p>
      <w:pPr>
        <w:spacing w:after="0"/>
        <w:ind w:left="0"/>
        <w:jc w:val="both"/>
      </w:pPr>
      <w:r>
        <w:rPr>
          <w:rFonts w:ascii="Times New Roman"/>
          <w:b w:val="false"/>
          <w:i w:val="false"/>
          <w:color w:val="000000"/>
          <w:sz w:val="28"/>
        </w:rPr>
        <w:t>
      Ерікті сақтандыру шарттары тиісті келісімнің негізінде сақтандырушының әріптестері болып табылатын басқа да ұйымдардың интернет-ресурстары пайдаланыла отырып электрондық нысанда да жасалуы мүмкін.</w:t>
      </w:r>
    </w:p>
    <w:p>
      <w:pPr>
        <w:spacing w:after="0"/>
        <w:ind w:left="0"/>
        <w:jc w:val="both"/>
      </w:pPr>
      <w:r>
        <w:rPr>
          <w:rFonts w:ascii="Times New Roman"/>
          <w:b w:val="false"/>
          <w:i w:val="false"/>
          <w:color w:val="000000"/>
          <w:sz w:val="28"/>
        </w:rPr>
        <w:t>
      Сақтандыру шарттарын электрондық нысанда жасасу үшін пайдаланылатын сақтандыру ұйымдары интернет-ресурстарының тізбесі дерекқорды қалыптастыру және жүргізу жөніндегі ұйымның интернет-ресурсында орналастырылады.</w:t>
      </w:r>
    </w:p>
    <w:bookmarkStart w:name="z1587" w:id="240"/>
    <w:p>
      <w:pPr>
        <w:spacing w:after="0"/>
        <w:ind w:left="0"/>
        <w:jc w:val="both"/>
      </w:pPr>
      <w:r>
        <w:rPr>
          <w:rFonts w:ascii="Times New Roman"/>
          <w:b w:val="false"/>
          <w:i w:val="false"/>
          <w:color w:val="000000"/>
          <w:sz w:val="28"/>
        </w:rPr>
        <w:t>
      3. Сақтанушы (сақтандырылушы, пайда алушы) мен сақтандырушы арасында электрондық ақпараттық ресурстармен алмасу тәртібі уәкілетті органның нормативтік құқықтық актісінде айқындалады.</w:t>
      </w:r>
    </w:p>
    <w:bookmarkEnd w:id="240"/>
    <w:bookmarkStart w:name="z1588" w:id="241"/>
    <w:p>
      <w:pPr>
        <w:spacing w:after="0"/>
        <w:ind w:left="0"/>
        <w:jc w:val="both"/>
      </w:pPr>
      <w:r>
        <w:rPr>
          <w:rFonts w:ascii="Times New Roman"/>
          <w:b w:val="false"/>
          <w:i w:val="false"/>
          <w:color w:val="000000"/>
          <w:sz w:val="28"/>
        </w:rPr>
        <w:t>
      4. Сақтандыру шартын осы баптың 1-тармағына және 2-тармағының екінші бөлігіне сәйкес сақтандырушының интернет-ресурсы және (немесе) басқа да ұйымдардың интернет-ресурстары пайдаланыла отырып жасалған кезде сақтандыру ұйымы:</w:t>
      </w:r>
    </w:p>
    <w:bookmarkEnd w:id="241"/>
    <w:p>
      <w:pPr>
        <w:spacing w:after="0"/>
        <w:ind w:left="0"/>
        <w:jc w:val="both"/>
      </w:pPr>
      <w:r>
        <w:rPr>
          <w:rFonts w:ascii="Times New Roman"/>
          <w:b w:val="false"/>
          <w:i w:val="false"/>
          <w:color w:val="000000"/>
          <w:sz w:val="28"/>
        </w:rPr>
        <w:t>
      1) сақтанушыға сақтандыру шартын жасасу не оны жасасудан бас тарту (бас тарту себептерін көрсете отырып) туралы хабарламаның электрондық хабар түрінде дереу жөнелтілуін;</w:t>
      </w:r>
    </w:p>
    <w:p>
      <w:pPr>
        <w:spacing w:after="0"/>
        <w:ind w:left="0"/>
        <w:jc w:val="both"/>
      </w:pPr>
      <w:r>
        <w:rPr>
          <w:rFonts w:ascii="Times New Roman"/>
          <w:b w:val="false"/>
          <w:i w:val="false"/>
          <w:color w:val="000000"/>
          <w:sz w:val="28"/>
        </w:rPr>
        <w:t>
      2) сақтанушының сақтандыру шарты жөніндегі ақпаратты ұйымның ақпараттық жүйесі арқылы тексеру мүмкіндігін;</w:t>
      </w:r>
    </w:p>
    <w:p>
      <w:pPr>
        <w:spacing w:after="0"/>
        <w:ind w:left="0"/>
        <w:jc w:val="both"/>
      </w:pPr>
      <w:r>
        <w:rPr>
          <w:rFonts w:ascii="Times New Roman"/>
          <w:b w:val="false"/>
          <w:i w:val="false"/>
          <w:color w:val="000000"/>
          <w:sz w:val="28"/>
        </w:rPr>
        <w:t>
      3) сақтанушы үшін сақтандыру ұйымының интернет-ресурсына тәулік бойы қолжетімділікті қамтамасыз ете отырып, сақтандыру шартының электрондық нысанда сақталуын;</w:t>
      </w:r>
    </w:p>
    <w:p>
      <w:pPr>
        <w:spacing w:after="0"/>
        <w:ind w:left="0"/>
        <w:jc w:val="both"/>
      </w:pPr>
      <w:r>
        <w:rPr>
          <w:rFonts w:ascii="Times New Roman"/>
          <w:b w:val="false"/>
          <w:i w:val="false"/>
          <w:color w:val="000000"/>
          <w:sz w:val="28"/>
        </w:rPr>
        <w:t>
      4) сақтанушыға (сақтандырылушыға, пайда алушыға):</w:t>
      </w:r>
    </w:p>
    <w:p>
      <w:pPr>
        <w:spacing w:after="0"/>
        <w:ind w:left="0"/>
        <w:jc w:val="both"/>
      </w:pPr>
      <w:r>
        <w:rPr>
          <w:rFonts w:ascii="Times New Roman"/>
          <w:b w:val="false"/>
          <w:i w:val="false"/>
          <w:color w:val="000000"/>
          <w:sz w:val="28"/>
        </w:rPr>
        <w:t>
      мәліметтерді өзгерту, сақтандыру шартын қайта ресімдеу;</w:t>
      </w:r>
    </w:p>
    <w:p>
      <w:pPr>
        <w:spacing w:after="0"/>
        <w:ind w:left="0"/>
        <w:jc w:val="both"/>
      </w:pPr>
      <w:r>
        <w:rPr>
          <w:rFonts w:ascii="Times New Roman"/>
          <w:b w:val="false"/>
          <w:i w:val="false"/>
          <w:color w:val="000000"/>
          <w:sz w:val="28"/>
        </w:rPr>
        <w:t>
      сақтандыру шартын мерзімінен бұрын тоқтату;</w:t>
      </w:r>
    </w:p>
    <w:p>
      <w:pPr>
        <w:spacing w:after="0"/>
        <w:ind w:left="0"/>
        <w:jc w:val="both"/>
      </w:pPr>
      <w:r>
        <w:rPr>
          <w:rFonts w:ascii="Times New Roman"/>
          <w:b w:val="false"/>
          <w:i w:val="false"/>
          <w:color w:val="000000"/>
          <w:sz w:val="28"/>
        </w:rPr>
        <w:t>
      сақтандыру жағдайының басталғаны туралы хабардар ету;</w:t>
      </w:r>
    </w:p>
    <w:p>
      <w:pPr>
        <w:spacing w:after="0"/>
        <w:ind w:left="0"/>
        <w:jc w:val="both"/>
      </w:pPr>
      <w:r>
        <w:rPr>
          <w:rFonts w:ascii="Times New Roman"/>
          <w:b w:val="false"/>
          <w:i w:val="false"/>
          <w:color w:val="000000"/>
          <w:sz w:val="28"/>
        </w:rPr>
        <w:t>
      келтірілген зиян мөлшерін айқындау;</w:t>
      </w:r>
    </w:p>
    <w:p>
      <w:pPr>
        <w:spacing w:after="0"/>
        <w:ind w:left="0"/>
        <w:jc w:val="both"/>
      </w:pPr>
      <w:r>
        <w:rPr>
          <w:rFonts w:ascii="Times New Roman"/>
          <w:b w:val="false"/>
          <w:i w:val="false"/>
          <w:color w:val="000000"/>
          <w:sz w:val="28"/>
        </w:rPr>
        <w:t>
      сақтандыру төлемін алу үшін қажетті ақпаратты (өтінішті, хабарламаны және (немесе) өзге құжаттарды, мәліметтерді) электрондық нысанда жасау және сақтандыру ұйымына жөнелту мүмкіндігін қамтамасыз етуге міндетті.</w:t>
      </w:r>
    </w:p>
    <w:p>
      <w:pPr>
        <w:spacing w:after="0"/>
        <w:ind w:left="0"/>
        <w:jc w:val="both"/>
      </w:pPr>
      <w:r>
        <w:rPr>
          <w:rFonts w:ascii="Times New Roman"/>
          <w:b w:val="false"/>
          <w:i w:val="false"/>
          <w:color w:val="000000"/>
          <w:sz w:val="28"/>
        </w:rPr>
        <w:t>
      Сақтандыру шартын жасасу туралы хабарлама дерекқорды қалыптастыру және жүргізу жөніндегі ұйымнан жіберіледі.</w:t>
      </w:r>
    </w:p>
    <w:p>
      <w:pPr>
        <w:spacing w:after="0"/>
        <w:ind w:left="0"/>
        <w:jc w:val="both"/>
      </w:pPr>
      <w:r>
        <w:rPr>
          <w:rFonts w:ascii="Times New Roman"/>
          <w:b w:val="false"/>
          <w:i w:val="false"/>
          <w:color w:val="000000"/>
          <w:sz w:val="28"/>
        </w:rPr>
        <w:t>
      Сақтандыру шартын жасасу туралы хабардар ету тәртібі және хабарламаның мазмұнына қойылатын талаптар уәкілетті органның нормативтік құқықтық актісінде белгіленеді.</w:t>
      </w:r>
    </w:p>
    <w:bookmarkStart w:name="z1589" w:id="242"/>
    <w:p>
      <w:pPr>
        <w:spacing w:after="0"/>
        <w:ind w:left="0"/>
        <w:jc w:val="both"/>
      </w:pPr>
      <w:r>
        <w:rPr>
          <w:rFonts w:ascii="Times New Roman"/>
          <w:b w:val="false"/>
          <w:i w:val="false"/>
          <w:color w:val="000000"/>
          <w:sz w:val="28"/>
        </w:rPr>
        <w:t>
      5. Сақтандыру шарты сақтандырушының интернет-ресурсы және (немесе) басқа да ұйымдардың интернет-ресурстары пайдаланыла отырып жасалған кезде, егер сақтандыру шартында өзгеше көзделмесе, сақтанушы осы сақтандыру шартын сақтанушы сақтандыру сыйлықақысын (сақтандыру сыйлықақысы бөліп төленген жағдайда, бірінші сақтандыру жарнасын) төлеген күннен бастап сақтандырушы ұсынған талаптарда жасасты деп есептеледі.</w:t>
      </w:r>
    </w:p>
    <w:bookmarkEnd w:id="242"/>
    <w:bookmarkStart w:name="z1590" w:id="243"/>
    <w:p>
      <w:pPr>
        <w:spacing w:after="0"/>
        <w:ind w:left="0"/>
        <w:jc w:val="both"/>
      </w:pPr>
      <w:r>
        <w:rPr>
          <w:rFonts w:ascii="Times New Roman"/>
          <w:b w:val="false"/>
          <w:i w:val="false"/>
          <w:color w:val="000000"/>
          <w:sz w:val="28"/>
        </w:rPr>
        <w:t>
      6. Сақтандыру шарты сақтандырушының интернет-ресурсы және (немесе) басқа да ұйымдардың интернет-ресурстары пайдаланыла отырып жасалған кезде, сақтанушы сақтандыру сыйлықақысын (сақтандыру сыйлықақысы бөліп төленген жағдайда, бірінші сақтандыру жарнасын) Қазақстан Республикасының заңнамалық актілерінде көзделген сақтандырудың үлгілік талаптарымен не сақтандырушының сақтандыру қағидаларымен танысқаннан кейін төлейді, сол арқылы ол осы қосылу шартын өзіне ұсынылған талаптарда жасасуға өзінің келісетінін растайды.</w:t>
      </w:r>
    </w:p>
    <w:bookmarkEnd w:id="243"/>
    <w:bookmarkStart w:name="z1591" w:id="244"/>
    <w:p>
      <w:pPr>
        <w:spacing w:after="0"/>
        <w:ind w:left="0"/>
        <w:jc w:val="both"/>
      </w:pPr>
      <w:r>
        <w:rPr>
          <w:rFonts w:ascii="Times New Roman"/>
          <w:b w:val="false"/>
          <w:i w:val="false"/>
          <w:color w:val="000000"/>
          <w:sz w:val="28"/>
        </w:rPr>
        <w:t>
      7. Сақтандыру агенттерінің сақтанушы мен сақтандыру ұйымы арасындағы ақпараттық өзара іс-қимыл жасау арқылы сақтандыру шарттарын электрондық нысанда жасасуға арналған сақтандыру ұйымдарының ақпараттық жүйелерін пайдаланып сақтандыру шарттарын жасасу жөніндегі қызметіне жол берілмейді.</w:t>
      </w:r>
    </w:p>
    <w:bookmarkEnd w:id="24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3-тарау 15-2-баппен толықтырылды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Заңымен.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16-бап. Сақтанушыларға ақпарат беру бойынша сақтандыру ұйымына, сақтандыру брокеріне, сақтандыру ұйымдары мәжбүрлеп таратылған жағдайда сақтанушыларға (сақтандырылушыларға, пайда алушыларға) сақтандыру төлемдерiн жүзеге асыруға кепілдік беретін ұйымға, дерекқорды қалыптастыру және жүргізу жөніндегі ұйымға, сақтандыру омбудсманына қойылатын талаптар</w:t>
      </w:r>
    </w:p>
    <w:bookmarkStart w:name="z1592" w:id="245"/>
    <w:p>
      <w:pPr>
        <w:spacing w:after="0"/>
        <w:ind w:left="0"/>
        <w:jc w:val="both"/>
      </w:pPr>
      <w:r>
        <w:rPr>
          <w:rFonts w:ascii="Times New Roman"/>
          <w:b w:val="false"/>
          <w:i w:val="false"/>
          <w:color w:val="000000"/>
          <w:sz w:val="28"/>
        </w:rPr>
        <w:t>
      1. Сақтанушылардың (сақтандырылушылардың, пайда алушылардың), сақтандыру шартын жасасуға ниет білдірген адамдардың назарына өз қызметі туралы ақпаратты жеткізу мақсатында сақтандыру ұйымының, сақтандыру брокерінің, сақтандыру ұйымдары мәжбүрлеп таратылған жағдайда сақтанушыларға (сақтандырылушыларға, пайда алушыларға) сақтандыру төлемдерiн жүзеге асыруға кепілдік беретін ұйымның, дерекқорды қалыптастыру және жүргізу жөніндегі ұйымның, сақтандыру омбудсманының интернет-ресурсы болуға тиіс.</w:t>
      </w:r>
    </w:p>
    <w:bookmarkEnd w:id="245"/>
    <w:bookmarkStart w:name="z1593" w:id="246"/>
    <w:p>
      <w:pPr>
        <w:spacing w:after="0"/>
        <w:ind w:left="0"/>
        <w:jc w:val="both"/>
      </w:pPr>
      <w:r>
        <w:rPr>
          <w:rFonts w:ascii="Times New Roman"/>
          <w:b w:val="false"/>
          <w:i w:val="false"/>
          <w:color w:val="000000"/>
          <w:sz w:val="28"/>
        </w:rPr>
        <w:t>
      2. Сақтандыру ұйымының интернет-ресурсында мынадай ақпарат:</w:t>
      </w:r>
    </w:p>
    <w:bookmarkEnd w:id="246"/>
    <w:p>
      <w:pPr>
        <w:spacing w:after="0"/>
        <w:ind w:left="0"/>
        <w:jc w:val="both"/>
      </w:pPr>
      <w:r>
        <w:rPr>
          <w:rFonts w:ascii="Times New Roman"/>
          <w:b w:val="false"/>
          <w:i w:val="false"/>
          <w:color w:val="000000"/>
          <w:sz w:val="28"/>
        </w:rPr>
        <w:t>
      1) осы ұйымның, оның ішінде филиалдары мен өкілдіктерінің толық атауы, мекенжайы (тұрған жері), телефон нөмірлері, жұмыс режимі;</w:t>
      </w:r>
    </w:p>
    <w:p>
      <w:pPr>
        <w:spacing w:after="0"/>
        <w:ind w:left="0"/>
        <w:jc w:val="both"/>
      </w:pPr>
      <w:r>
        <w:rPr>
          <w:rFonts w:ascii="Times New Roman"/>
          <w:b w:val="false"/>
          <w:i w:val="false"/>
          <w:color w:val="000000"/>
          <w:sz w:val="28"/>
        </w:rPr>
        <w:t>
      2) акционерлер туралы мәліметтер;</w:t>
      </w:r>
    </w:p>
    <w:p>
      <w:pPr>
        <w:spacing w:after="0"/>
        <w:ind w:left="0"/>
        <w:jc w:val="both"/>
      </w:pPr>
      <w:r>
        <w:rPr>
          <w:rFonts w:ascii="Times New Roman"/>
          <w:b w:val="false"/>
          <w:i w:val="false"/>
          <w:color w:val="000000"/>
          <w:sz w:val="28"/>
        </w:rPr>
        <w:t>
      3) басшы қызметкерлер туралы мәліметтер;</w:t>
      </w:r>
    </w:p>
    <w:p>
      <w:pPr>
        <w:spacing w:after="0"/>
        <w:ind w:left="0"/>
        <w:jc w:val="both"/>
      </w:pPr>
      <w:r>
        <w:rPr>
          <w:rFonts w:ascii="Times New Roman"/>
          <w:b w:val="false"/>
          <w:i w:val="false"/>
          <w:color w:val="000000"/>
          <w:sz w:val="28"/>
        </w:rPr>
        <w:t>
      4) мемлекеттік тіркеу нөмірі және бизнес-сәйкестендіру нөмірі туралы мәліметтер;</w:t>
      </w:r>
    </w:p>
    <w:p>
      <w:pPr>
        <w:spacing w:after="0"/>
        <w:ind w:left="0"/>
        <w:jc w:val="both"/>
      </w:pPr>
      <w:r>
        <w:rPr>
          <w:rFonts w:ascii="Times New Roman"/>
          <w:b w:val="false"/>
          <w:i w:val="false"/>
          <w:color w:val="000000"/>
          <w:sz w:val="28"/>
        </w:rPr>
        <w:t>
      5) лицензияның нөмірі, берілген күні туралы мәліметтер;</w:t>
      </w:r>
    </w:p>
    <w:p>
      <w:pPr>
        <w:spacing w:after="0"/>
        <w:ind w:left="0"/>
        <w:jc w:val="both"/>
      </w:pPr>
      <w:r>
        <w:rPr>
          <w:rFonts w:ascii="Times New Roman"/>
          <w:b w:val="false"/>
          <w:i w:val="false"/>
          <w:color w:val="000000"/>
          <w:sz w:val="28"/>
        </w:rPr>
        <w:t>
      6) жүзеге асырылатын қызмет түрлері туралы мәліметтер;</w:t>
      </w:r>
    </w:p>
    <w:p>
      <w:pPr>
        <w:spacing w:after="0"/>
        <w:ind w:left="0"/>
        <w:jc w:val="both"/>
      </w:pPr>
      <w:r>
        <w:rPr>
          <w:rFonts w:ascii="Times New Roman"/>
          <w:b w:val="false"/>
          <w:i w:val="false"/>
          <w:color w:val="000000"/>
          <w:sz w:val="28"/>
        </w:rPr>
        <w:t>
      7) аудиторлық ұйым растаған, алдыңғы есептік үш жылға жылдық қаржылық есептілік (болған кезде);</w:t>
      </w:r>
    </w:p>
    <w:p>
      <w:pPr>
        <w:spacing w:after="0"/>
        <w:ind w:left="0"/>
        <w:jc w:val="both"/>
      </w:pPr>
      <w:r>
        <w:rPr>
          <w:rFonts w:ascii="Times New Roman"/>
          <w:b w:val="false"/>
          <w:i w:val="false"/>
          <w:color w:val="000000"/>
          <w:sz w:val="28"/>
        </w:rPr>
        <w:t>
      8) аудиторлық ұйым растаған, алдыңғы есептік үш жылға жылдық шоғырландырылған қаржылық есептілік (болған кезде);</w:t>
      </w:r>
    </w:p>
    <w:p>
      <w:pPr>
        <w:spacing w:after="0"/>
        <w:ind w:left="0"/>
        <w:jc w:val="both"/>
      </w:pPr>
      <w:r>
        <w:rPr>
          <w:rFonts w:ascii="Times New Roman"/>
          <w:b w:val="false"/>
          <w:i w:val="false"/>
          <w:color w:val="000000"/>
          <w:sz w:val="28"/>
        </w:rPr>
        <w:t>
      9) алдыңғы есептік үш жылдағы қызмет қорытындылары туралы есептер (болған кезде);</w:t>
      </w:r>
    </w:p>
    <w:p>
      <w:pPr>
        <w:spacing w:after="0"/>
        <w:ind w:left="0"/>
        <w:jc w:val="both"/>
      </w:pPr>
      <w:r>
        <w:rPr>
          <w:rFonts w:ascii="Times New Roman"/>
          <w:b w:val="false"/>
          <w:i w:val="false"/>
          <w:color w:val="000000"/>
          <w:sz w:val="28"/>
        </w:rPr>
        <w:t>
      10) қауымдастықтарға (одақтарға), оның ішінде сақтандыру (қайта сақтандыру) ұйымдарының және сақтандыру брокерлерінің бірлестігіне қатысу туралы мәліметтер (болған кезде);</w:t>
      </w:r>
    </w:p>
    <w:p>
      <w:pPr>
        <w:spacing w:after="0"/>
        <w:ind w:left="0"/>
        <w:jc w:val="both"/>
      </w:pPr>
      <w:r>
        <w:rPr>
          <w:rFonts w:ascii="Times New Roman"/>
          <w:b w:val="false"/>
          <w:i w:val="false"/>
          <w:color w:val="000000"/>
          <w:sz w:val="28"/>
        </w:rPr>
        <w:t>
      11) сақтандыру ұйымына рейтингтік агенттіктер берген рейтингтер (берген жағдайда);</w:t>
      </w:r>
    </w:p>
    <w:p>
      <w:pPr>
        <w:spacing w:after="0"/>
        <w:ind w:left="0"/>
        <w:jc w:val="both"/>
      </w:pPr>
      <w:r>
        <w:rPr>
          <w:rFonts w:ascii="Times New Roman"/>
          <w:b w:val="false"/>
          <w:i w:val="false"/>
          <w:color w:val="000000"/>
          <w:sz w:val="28"/>
        </w:rPr>
        <w:t>
      12) құрылған сақтандыру (қайта сақтандыру) пулдары туралы мәліметтер (сақтандыру (қайта сақтандыру) пулының қызметінде жетекші болып табылатын сақтандыру (қайта сақтандыру) ұйымы үшін);</w:t>
      </w:r>
    </w:p>
    <w:p>
      <w:pPr>
        <w:spacing w:after="0"/>
        <w:ind w:left="0"/>
        <w:jc w:val="both"/>
      </w:pPr>
      <w:r>
        <w:rPr>
          <w:rFonts w:ascii="Times New Roman"/>
          <w:b w:val="false"/>
          <w:i w:val="false"/>
          <w:color w:val="000000"/>
          <w:sz w:val="28"/>
        </w:rPr>
        <w:t>
      13) олар бойынша олардың алдыңғы редакцияларын, енгізілген өзгерістер мен толықтыруларды көру мүмкіндігімен сақтандыру шартын электрондық нысанда жасасу мүмкіндігі көзделетін, ерікті нысандағы сақтандыру түрлері бойынша сақтандыру қағидалары;</w:t>
      </w:r>
    </w:p>
    <w:p>
      <w:pPr>
        <w:spacing w:after="0"/>
        <w:ind w:left="0"/>
        <w:jc w:val="both"/>
      </w:pPr>
      <w:r>
        <w:rPr>
          <w:rFonts w:ascii="Times New Roman"/>
          <w:b w:val="false"/>
          <w:i w:val="false"/>
          <w:color w:val="000000"/>
          <w:sz w:val="28"/>
        </w:rPr>
        <w:t>
      14) уәкілетті органның нормативтік құқықтық актісіне сәйкес сақтандыру түрлері бойынша сақтандыру тарифтерінің (сақтандыру сыйлықақыларының, жарналарының) мөлшерлері туралы ақпарат орналастырылады. Сақтандыру (қайта сақтандыру) ұйымдарының сақтандыру сыныптары (түрлері) бойынша сақтандыру тарифтерін бағалау әдістеріне және есептеу қағидаттарына қойылатын талаптар жөніндегі нұсқаулық уәкілетті органның нормативтік құқықтық актісімен бекітіледі.</w:t>
      </w:r>
    </w:p>
    <w:bookmarkStart w:name="z1663" w:id="247"/>
    <w:p>
      <w:pPr>
        <w:spacing w:after="0"/>
        <w:ind w:left="0"/>
        <w:jc w:val="both"/>
      </w:pPr>
      <w:r>
        <w:rPr>
          <w:rFonts w:ascii="Times New Roman"/>
          <w:b w:val="false"/>
          <w:i w:val="false"/>
          <w:color w:val="000000"/>
          <w:sz w:val="28"/>
        </w:rPr>
        <w:t>
      2-1. Қазақстан Республикасы бейрезидент-сақтандыру ұйымы филиалының интернет-ресурсында мынадай ақпарат орналастырылады:</w:t>
      </w:r>
    </w:p>
    <w:bookmarkEnd w:id="247"/>
    <w:p>
      <w:pPr>
        <w:spacing w:after="0"/>
        <w:ind w:left="0"/>
        <w:jc w:val="both"/>
      </w:pPr>
      <w:r>
        <w:rPr>
          <w:rFonts w:ascii="Times New Roman"/>
          <w:b w:val="false"/>
          <w:i w:val="false"/>
          <w:color w:val="000000"/>
          <w:sz w:val="28"/>
        </w:rPr>
        <w:t>
      1) толық атауы, мекенжайы (орналасқан жері), телефон нөмірлері, жұмыс режимі;</w:t>
      </w:r>
    </w:p>
    <w:p>
      <w:pPr>
        <w:spacing w:after="0"/>
        <w:ind w:left="0"/>
        <w:jc w:val="both"/>
      </w:pPr>
      <w:r>
        <w:rPr>
          <w:rFonts w:ascii="Times New Roman"/>
          <w:b w:val="false"/>
          <w:i w:val="false"/>
          <w:color w:val="000000"/>
          <w:sz w:val="28"/>
        </w:rPr>
        <w:t>
      2) есептік тіркеу және бизнес-сәйкестендіру нөмірі туралы мәліметтер;</w:t>
      </w:r>
    </w:p>
    <w:p>
      <w:pPr>
        <w:spacing w:after="0"/>
        <w:ind w:left="0"/>
        <w:jc w:val="both"/>
      </w:pPr>
      <w:r>
        <w:rPr>
          <w:rFonts w:ascii="Times New Roman"/>
          <w:b w:val="false"/>
          <w:i w:val="false"/>
          <w:color w:val="000000"/>
          <w:sz w:val="28"/>
        </w:rPr>
        <w:t>
      3) Қазақстан Республикасының бейрезидент-сақтандыру ұйымы туралы ақпарат, оның интернет-ресурсы;</w:t>
      </w:r>
    </w:p>
    <w:p>
      <w:pPr>
        <w:spacing w:after="0"/>
        <w:ind w:left="0"/>
        <w:jc w:val="both"/>
      </w:pPr>
      <w:r>
        <w:rPr>
          <w:rFonts w:ascii="Times New Roman"/>
          <w:b w:val="false"/>
          <w:i w:val="false"/>
          <w:color w:val="000000"/>
          <w:sz w:val="28"/>
        </w:rPr>
        <w:t>
      4) өткен есепті үш жыл үшін аудиторлық ұйым растаған, Қазақстан Республикасы бейрезидент-сақтандыру ұйымының жылдық шоғырландырылған қаржылық есептілігі, ал еншілес ұйым (ұйымдар) болмаған жағдайда – Қазақстан Республикасы бейрезидент-сақтандыру (қайта сақтандыру) ұйымының шоғырландырылмаған қаржылық есептілігі;</w:t>
      </w:r>
    </w:p>
    <w:p>
      <w:pPr>
        <w:spacing w:after="0"/>
        <w:ind w:left="0"/>
        <w:jc w:val="both"/>
      </w:pPr>
      <w:r>
        <w:rPr>
          <w:rFonts w:ascii="Times New Roman"/>
          <w:b w:val="false"/>
          <w:i w:val="false"/>
          <w:color w:val="000000"/>
          <w:sz w:val="28"/>
        </w:rPr>
        <w:t>
      5) Қазақстан Республикасы бейрезидент-сақтандыру (қайта сақтандыру) ұйымы филиалының бухгалтерлік есепке алу деректері бойынша өткен есепті үш жыл үшін жылдық есептілігі (бар болса);</w:t>
      </w:r>
    </w:p>
    <w:p>
      <w:pPr>
        <w:spacing w:after="0"/>
        <w:ind w:left="0"/>
        <w:jc w:val="both"/>
      </w:pPr>
      <w:r>
        <w:rPr>
          <w:rFonts w:ascii="Times New Roman"/>
          <w:b w:val="false"/>
          <w:i w:val="false"/>
          <w:color w:val="000000"/>
          <w:sz w:val="28"/>
        </w:rPr>
        <w:t>
      6) осы баптың 2-тармағының 3), 5), 6), 9), 10), 11), 12), 13) және 14) тармақшаларында көрсетілген ақпарат.</w:t>
      </w:r>
    </w:p>
    <w:bookmarkStart w:name="z1594" w:id="248"/>
    <w:p>
      <w:pPr>
        <w:spacing w:after="0"/>
        <w:ind w:left="0"/>
        <w:jc w:val="both"/>
      </w:pPr>
      <w:r>
        <w:rPr>
          <w:rFonts w:ascii="Times New Roman"/>
          <w:b w:val="false"/>
          <w:i w:val="false"/>
          <w:color w:val="000000"/>
          <w:sz w:val="28"/>
        </w:rPr>
        <w:t>
      3. Сақтандыру брокерінің интернет-ресурсында мынадай ақпарат:</w:t>
      </w:r>
    </w:p>
    <w:bookmarkEnd w:id="248"/>
    <w:p>
      <w:pPr>
        <w:spacing w:after="0"/>
        <w:ind w:left="0"/>
        <w:jc w:val="both"/>
      </w:pPr>
      <w:r>
        <w:rPr>
          <w:rFonts w:ascii="Times New Roman"/>
          <w:b w:val="false"/>
          <w:i w:val="false"/>
          <w:color w:val="000000"/>
          <w:sz w:val="28"/>
        </w:rPr>
        <w:t>
      1) осы баптың 2-тармағының 1), 3), 4), 5), 6), 7), 8), 9) және 10) тармақшаларында көрсетілген ақпарат;</w:t>
      </w:r>
    </w:p>
    <w:p>
      <w:pPr>
        <w:spacing w:after="0"/>
        <w:ind w:left="0"/>
        <w:jc w:val="both"/>
      </w:pPr>
      <w:r>
        <w:rPr>
          <w:rFonts w:ascii="Times New Roman"/>
          <w:b w:val="false"/>
          <w:i w:val="false"/>
          <w:color w:val="000000"/>
          <w:sz w:val="28"/>
        </w:rPr>
        <w:t>
      2) акционерлер (қатысушылар) туралы мәліметтер;</w:t>
      </w:r>
    </w:p>
    <w:p>
      <w:pPr>
        <w:spacing w:after="0"/>
        <w:ind w:left="0"/>
        <w:jc w:val="both"/>
      </w:pPr>
      <w:r>
        <w:rPr>
          <w:rFonts w:ascii="Times New Roman"/>
          <w:b w:val="false"/>
          <w:i w:val="false"/>
          <w:color w:val="000000"/>
          <w:sz w:val="28"/>
        </w:rPr>
        <w:t>
      3) шарттың нөмірі мен жасалған күнін, сақтандырушының атауын, сақтандыру объектісін және шартты жасасу нысанасы болып табылатын тәуекелдер тізбесін, оның қолданылу кезеңін және шарт бойынша сақтандыру сомасын қоса алғанда, сақтандыру брокерінің үшінші тұлғалар алдындағы азаматтық-құқықтық жауапкершілігін сақтандырудың қолданыстағы шарты туралы мәліметтер орналастырылады.</w:t>
      </w:r>
    </w:p>
    <w:bookmarkStart w:name="z1664" w:id="249"/>
    <w:p>
      <w:pPr>
        <w:spacing w:after="0"/>
        <w:ind w:left="0"/>
        <w:jc w:val="both"/>
      </w:pPr>
      <w:r>
        <w:rPr>
          <w:rFonts w:ascii="Times New Roman"/>
          <w:b w:val="false"/>
          <w:i w:val="false"/>
          <w:color w:val="000000"/>
          <w:sz w:val="28"/>
        </w:rPr>
        <w:t>
      3-1. Қазақстан Республикасының бейрезидент-сақтандыру брокері филиалының интернет-ресурсында мынадай ақпарат орналастырылады:</w:t>
      </w:r>
    </w:p>
    <w:bookmarkEnd w:id="249"/>
    <w:p>
      <w:pPr>
        <w:spacing w:after="0"/>
        <w:ind w:left="0"/>
        <w:jc w:val="both"/>
      </w:pPr>
      <w:r>
        <w:rPr>
          <w:rFonts w:ascii="Times New Roman"/>
          <w:b w:val="false"/>
          <w:i w:val="false"/>
          <w:color w:val="000000"/>
          <w:sz w:val="28"/>
        </w:rPr>
        <w:t>
      1) толық атауы, мекенжайы (орналасқан жері), телефон нөмірлері, жұмыс режимі;</w:t>
      </w:r>
    </w:p>
    <w:p>
      <w:pPr>
        <w:spacing w:after="0"/>
        <w:ind w:left="0"/>
        <w:jc w:val="both"/>
      </w:pPr>
      <w:r>
        <w:rPr>
          <w:rFonts w:ascii="Times New Roman"/>
          <w:b w:val="false"/>
          <w:i w:val="false"/>
          <w:color w:val="000000"/>
          <w:sz w:val="28"/>
        </w:rPr>
        <w:t>
      2) есептік тіркеу және бизнес-сәйкестендіру нөмірі туралы мәліметтер;</w:t>
      </w:r>
    </w:p>
    <w:p>
      <w:pPr>
        <w:spacing w:after="0"/>
        <w:ind w:left="0"/>
        <w:jc w:val="both"/>
      </w:pPr>
      <w:r>
        <w:rPr>
          <w:rFonts w:ascii="Times New Roman"/>
          <w:b w:val="false"/>
          <w:i w:val="false"/>
          <w:color w:val="000000"/>
          <w:sz w:val="28"/>
        </w:rPr>
        <w:t>
      3) Қазақстан Республикасының бейрезидент-сақтандыру брокері туралы ақпарат, оның интернет-ресурсы;</w:t>
      </w:r>
    </w:p>
    <w:p>
      <w:pPr>
        <w:spacing w:after="0"/>
        <w:ind w:left="0"/>
        <w:jc w:val="both"/>
      </w:pPr>
      <w:r>
        <w:rPr>
          <w:rFonts w:ascii="Times New Roman"/>
          <w:b w:val="false"/>
          <w:i w:val="false"/>
          <w:color w:val="000000"/>
          <w:sz w:val="28"/>
        </w:rPr>
        <w:t>
      4) өткен есепті үш жыл үшін аудиторлық ұйым растаған, Қазақстан Республикасы бейрезидент-сақтандыру брокерінің жылдық шоғырландырылған қаржылық есептілігі, ал еншілес ұйым (ұйымдар) болмаған жағдайда – Қазақстан Республикасы бейрезидент-сақтандыру (қайта сақтандыру) брокерінің шоғырландырылмаған қаржылық есептілігі;</w:t>
      </w:r>
    </w:p>
    <w:p>
      <w:pPr>
        <w:spacing w:after="0"/>
        <w:ind w:left="0"/>
        <w:jc w:val="both"/>
      </w:pPr>
      <w:r>
        <w:rPr>
          <w:rFonts w:ascii="Times New Roman"/>
          <w:b w:val="false"/>
          <w:i w:val="false"/>
          <w:color w:val="000000"/>
          <w:sz w:val="28"/>
        </w:rPr>
        <w:t>
      5) Қазақстан Республикасы бейрезидент-сақтандыру (қайта сақтандыру) брокері филиалының бухгалтерлік есепке алу деректері бойынша өткен есепті үш жыл үшін жылдық есептілігі (бар болса);</w:t>
      </w:r>
    </w:p>
    <w:p>
      <w:pPr>
        <w:spacing w:after="0"/>
        <w:ind w:left="0"/>
        <w:jc w:val="both"/>
      </w:pPr>
      <w:r>
        <w:rPr>
          <w:rFonts w:ascii="Times New Roman"/>
          <w:b w:val="false"/>
          <w:i w:val="false"/>
          <w:color w:val="000000"/>
          <w:sz w:val="28"/>
        </w:rPr>
        <w:t>
      6) осы баптың 2-тармағының 3), 5), 6), 9) және 10) тармақшаларында, 3-тармағының 3) тармақшасында көрсетілген ақпарат.</w:t>
      </w:r>
    </w:p>
    <w:bookmarkStart w:name="z1595" w:id="250"/>
    <w:p>
      <w:pPr>
        <w:spacing w:after="0"/>
        <w:ind w:left="0"/>
        <w:jc w:val="both"/>
      </w:pPr>
      <w:r>
        <w:rPr>
          <w:rFonts w:ascii="Times New Roman"/>
          <w:b w:val="false"/>
          <w:i w:val="false"/>
          <w:color w:val="000000"/>
          <w:sz w:val="28"/>
        </w:rPr>
        <w:t>
      4. Сақтандыру ұйымдары мәжбүрлеп таратылған жағдайда сақтанушыларға (сақтандырылушыларға, пайда алушыларға) сақтандыру төлемдерiн жүзеге асыруға кепілдік беретін ұйымның интернет-ресурсында мынадай ақпарат:</w:t>
      </w:r>
    </w:p>
    <w:bookmarkEnd w:id="250"/>
    <w:p>
      <w:pPr>
        <w:spacing w:after="0"/>
        <w:ind w:left="0"/>
        <w:jc w:val="both"/>
      </w:pPr>
      <w:r>
        <w:rPr>
          <w:rFonts w:ascii="Times New Roman"/>
          <w:b w:val="false"/>
          <w:i w:val="false"/>
          <w:color w:val="000000"/>
          <w:sz w:val="28"/>
        </w:rPr>
        <w:t>
      1) осы баптың 2-тармағының 1), 2), 3), 4), 6), 7), 9) және 10) тармақшаларында көрсетілген ақпарат;</w:t>
      </w:r>
    </w:p>
    <w:p>
      <w:pPr>
        <w:spacing w:after="0"/>
        <w:ind w:left="0"/>
        <w:jc w:val="both"/>
      </w:pPr>
      <w:r>
        <w:rPr>
          <w:rFonts w:ascii="Times New Roman"/>
          <w:b w:val="false"/>
          <w:i w:val="false"/>
          <w:color w:val="000000"/>
          <w:sz w:val="28"/>
        </w:rPr>
        <w:t>
      2) қатысушы – сақтандыру ұйымдары туралы мәліметтер орналастырылады;</w:t>
      </w:r>
    </w:p>
    <w:bookmarkStart w:name="z1596" w:id="251"/>
    <w:p>
      <w:pPr>
        <w:spacing w:after="0"/>
        <w:ind w:left="0"/>
        <w:jc w:val="both"/>
      </w:pPr>
      <w:r>
        <w:rPr>
          <w:rFonts w:ascii="Times New Roman"/>
          <w:b w:val="false"/>
          <w:i w:val="false"/>
          <w:color w:val="000000"/>
          <w:sz w:val="28"/>
        </w:rPr>
        <w:t>
      5. Сақтандыру омбудсманының интернет-ресурсында мынадай ақпарат:</w:t>
      </w:r>
    </w:p>
    <w:bookmarkEnd w:id="251"/>
    <w:p>
      <w:pPr>
        <w:spacing w:after="0"/>
        <w:ind w:left="0"/>
        <w:jc w:val="both"/>
      </w:pPr>
      <w:r>
        <w:rPr>
          <w:rFonts w:ascii="Times New Roman"/>
          <w:b w:val="false"/>
          <w:i w:val="false"/>
          <w:color w:val="000000"/>
          <w:sz w:val="28"/>
        </w:rPr>
        <w:t>
      1) осы баптың 2-тармағының 6), 9) және 10) тармақшаларында көрсетілген ақпарат;</w:t>
      </w:r>
    </w:p>
    <w:p>
      <w:pPr>
        <w:spacing w:after="0"/>
        <w:ind w:left="0"/>
        <w:jc w:val="both"/>
      </w:pPr>
      <w:r>
        <w:rPr>
          <w:rFonts w:ascii="Times New Roman"/>
          <w:b w:val="false"/>
          <w:i w:val="false"/>
          <w:color w:val="000000"/>
          <w:sz w:val="28"/>
        </w:rPr>
        <w:t>
      2) сақтандыру омбудсманы офисінің, оның ішінде оның филиалдары мен өкілдіктерінің толық атауы, мекенжайы (тұрған жері), телефон нөмірлері, жұмыс режимі;</w:t>
      </w:r>
    </w:p>
    <w:p>
      <w:pPr>
        <w:spacing w:after="0"/>
        <w:ind w:left="0"/>
        <w:jc w:val="both"/>
      </w:pPr>
      <w:r>
        <w:rPr>
          <w:rFonts w:ascii="Times New Roman"/>
          <w:b w:val="false"/>
          <w:i w:val="false"/>
          <w:color w:val="000000"/>
          <w:sz w:val="28"/>
        </w:rPr>
        <w:t>
      3) сақтандыру омбудсманын сайлау туралы мәліметтер;</w:t>
      </w:r>
    </w:p>
    <w:p>
      <w:pPr>
        <w:spacing w:after="0"/>
        <w:ind w:left="0"/>
        <w:jc w:val="both"/>
      </w:pPr>
      <w:r>
        <w:rPr>
          <w:rFonts w:ascii="Times New Roman"/>
          <w:b w:val="false"/>
          <w:i w:val="false"/>
          <w:color w:val="000000"/>
          <w:sz w:val="28"/>
        </w:rPr>
        <w:t>
      4) сақтандыру омбудсманының өкілдер кеңесінің құрамына кіретін сақтандыру ұйымдарының, Қазақстан Республикасы бейрезидент-сақтандыру ұйымдары филиалдарының тізбесі;</w:t>
      </w:r>
    </w:p>
    <w:p>
      <w:pPr>
        <w:spacing w:after="0"/>
        <w:ind w:left="0"/>
        <w:jc w:val="both"/>
      </w:pPr>
      <w:r>
        <w:rPr>
          <w:rFonts w:ascii="Times New Roman"/>
          <w:b w:val="false"/>
          <w:i w:val="false"/>
          <w:color w:val="000000"/>
          <w:sz w:val="28"/>
        </w:rPr>
        <w:t>
      5) сақтандыру омбудсманының қызметін, оның ішінде дауларды шешу жөніндегі өтініштерді қарау және шешімдер қабылдау тәртібі мен мерзімдерін регламенттейтін ішкі қағидалар, сондай-ақ сақтандыру нарығының қатысушыларымен жасалған меморандумдар орналастырылады.</w:t>
      </w:r>
    </w:p>
    <w:bookmarkStart w:name="z1597" w:id="252"/>
    <w:p>
      <w:pPr>
        <w:spacing w:after="0"/>
        <w:ind w:left="0"/>
        <w:jc w:val="both"/>
      </w:pPr>
      <w:r>
        <w:rPr>
          <w:rFonts w:ascii="Times New Roman"/>
          <w:b w:val="false"/>
          <w:i w:val="false"/>
          <w:color w:val="000000"/>
          <w:sz w:val="28"/>
        </w:rPr>
        <w:t>
      6. Дерекқорды қалыптастыру және жүргізу жөніндегі ұйымның интернет-ресурсында мынадай ақпарат:</w:t>
      </w:r>
    </w:p>
    <w:bookmarkEnd w:id="252"/>
    <w:p>
      <w:pPr>
        <w:spacing w:after="0"/>
        <w:ind w:left="0"/>
        <w:jc w:val="both"/>
      </w:pPr>
      <w:r>
        <w:rPr>
          <w:rFonts w:ascii="Times New Roman"/>
          <w:b w:val="false"/>
          <w:i w:val="false"/>
          <w:color w:val="000000"/>
          <w:sz w:val="28"/>
        </w:rPr>
        <w:t>
      1) осы баптың 2-тармағының 1), 4), 6), 9) және 10) тармақшаларында көрсетілген ақпарат;</w:t>
      </w:r>
    </w:p>
    <w:p>
      <w:pPr>
        <w:spacing w:after="0"/>
        <w:ind w:left="0"/>
        <w:jc w:val="both"/>
      </w:pPr>
      <w:r>
        <w:rPr>
          <w:rFonts w:ascii="Times New Roman"/>
          <w:b w:val="false"/>
          <w:i w:val="false"/>
          <w:color w:val="000000"/>
          <w:sz w:val="28"/>
        </w:rPr>
        <w:t>
      2) басшылар туралы мәліметтер;</w:t>
      </w:r>
    </w:p>
    <w:p>
      <w:pPr>
        <w:spacing w:after="0"/>
        <w:ind w:left="0"/>
        <w:jc w:val="both"/>
      </w:pPr>
      <w:r>
        <w:rPr>
          <w:rFonts w:ascii="Times New Roman"/>
          <w:b w:val="false"/>
          <w:i w:val="false"/>
          <w:color w:val="000000"/>
          <w:sz w:val="28"/>
        </w:rPr>
        <w:t>
      3) акционерлер (қатысушылар) туралы мәліметтер орналастырылады.</w:t>
      </w:r>
    </w:p>
    <w:bookmarkStart w:name="z1598" w:id="253"/>
    <w:p>
      <w:pPr>
        <w:spacing w:after="0"/>
        <w:ind w:left="0"/>
        <w:jc w:val="both"/>
      </w:pPr>
      <w:r>
        <w:rPr>
          <w:rFonts w:ascii="Times New Roman"/>
          <w:b w:val="false"/>
          <w:i w:val="false"/>
          <w:color w:val="000000"/>
          <w:sz w:val="28"/>
        </w:rPr>
        <w:t>
      7. Сақтандыру ұйымының, сақтандыру брокерінің, сақтандыру ұйымдары мәжбүрлеп таратылған жағдайда сақтанушыларға (сақтандырылушыларға, пайда алушыларға) сақтандыру төлемдерiн жүзеге асыруға кепілдік беретін ұйымның, сақтандыру омбудсманының, дерекқорды қалыптастыру және жүргізу жөніндегі ұйымның интернет-ресурсында ақпарат орналастыру тәртібін уәкілетті орган белгілейді.</w:t>
      </w:r>
    </w:p>
    <w:bookmarkEnd w:id="253"/>
    <w:bookmarkStart w:name="z1599" w:id="254"/>
    <w:p>
      <w:pPr>
        <w:spacing w:after="0"/>
        <w:ind w:left="0"/>
        <w:jc w:val="both"/>
      </w:pPr>
      <w:r>
        <w:rPr>
          <w:rFonts w:ascii="Times New Roman"/>
          <w:b w:val="false"/>
          <w:i w:val="false"/>
          <w:color w:val="000000"/>
          <w:sz w:val="28"/>
        </w:rPr>
        <w:t xml:space="preserve">
      8. Сақтандыру ұйымы, сақтандыру брокері өзінің тұрақты жұмыс iстейтiн органының орналасқан жерi өзгерген, атауы өзгерген жағдайда, бұл туралы сақтанушыларға қазақ және орыс тілдерінде Қазақстан Республикасының бүкіл аумағына таралатын екі мерзімді баспасөз басылымдарында бiр ай мерзімнен кешiктiрмей және сақтандырушының интернет-ресурсында он жұмыс күні ішінде хабарландыру жариялау арқылы хабар беруге мiндеттi. </w:t>
      </w:r>
    </w:p>
    <w:bookmarkEnd w:id="254"/>
    <w:p>
      <w:pPr>
        <w:spacing w:after="0"/>
        <w:ind w:left="0"/>
        <w:jc w:val="both"/>
      </w:pPr>
      <w:r>
        <w:rPr>
          <w:rFonts w:ascii="Times New Roman"/>
          <w:b w:val="false"/>
          <w:i w:val="false"/>
          <w:color w:val="000000"/>
          <w:sz w:val="28"/>
        </w:rPr>
        <w:t xml:space="preserve">
      Сақтандыру ұйымы, сақтандыру брокері өзiнiң оқшауланған бөлiмшесiнiң орналасқан жерi өзгерген жағдайда, бұл туралы өзiнiң сақтанушыларына қазақ және орыс тілдерінде Қазақстан Республикасының бүкіл аумағына таралатын екі мерзімді баспасөз басылымдарында бiр ай мерзімнен кешiктiрмей және өзінің интернет-ресурсында он жұмыс күні ішінде хабарландыру жариялау арқылы хабар беруге мiндеттi. </w:t>
      </w:r>
    </w:p>
    <w:bookmarkStart w:name="z1600" w:id="255"/>
    <w:p>
      <w:pPr>
        <w:spacing w:after="0"/>
        <w:ind w:left="0"/>
        <w:jc w:val="both"/>
      </w:pPr>
      <w:r>
        <w:rPr>
          <w:rFonts w:ascii="Times New Roman"/>
          <w:b w:val="false"/>
          <w:i w:val="false"/>
          <w:color w:val="000000"/>
          <w:sz w:val="28"/>
        </w:rPr>
        <w:t>
      9. Сақтанушы исламдық сақтандыру шартын жасасқан кезде ислам сақтандыру ұйымынан исламдық қаржыландыру қағидаттары жөніндегі кеңестің сақтандыру қағидаларының осы Заңның 6-1-тарауында көрсетілген талаптарға сәйкестігін растайтын қорытындысын сұратуға құқылы.</w:t>
      </w:r>
    </w:p>
    <w:bookmarkEnd w:id="25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16-бап жаңа редакцияда – ҚР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өзгеріс енгізілді – ҚР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20" w:id="256"/>
    <w:p>
      <w:pPr>
        <w:spacing w:after="0"/>
        <w:ind w:left="0"/>
        <w:jc w:val="left"/>
      </w:pPr>
      <w:r>
        <w:rPr>
          <w:rFonts w:ascii="Times New Roman"/>
          <w:b/>
          <w:i w:val="false"/>
          <w:color w:val="000000"/>
        </w:rPr>
        <w:t xml:space="preserve"> 4-тарау. САҚТАНДЫРУ ДЕЛДАЛДЫҒЫ</w:t>
      </w:r>
    </w:p>
    <w:bookmarkEnd w:id="256"/>
    <w:bookmarkStart w:name="z98" w:id="257"/>
    <w:p>
      <w:pPr>
        <w:spacing w:after="0"/>
        <w:ind w:left="0"/>
        <w:jc w:val="left"/>
      </w:pPr>
      <w:r>
        <w:rPr>
          <w:rFonts w:ascii="Times New Roman"/>
          <w:b/>
          <w:i w:val="false"/>
          <w:color w:val="000000"/>
        </w:rPr>
        <w:t xml:space="preserve"> 16-1-бап. Сақтандыру брокерін құру </w:t>
      </w:r>
    </w:p>
    <w:bookmarkEnd w:id="257"/>
    <w:p>
      <w:pPr>
        <w:spacing w:after="0"/>
        <w:ind w:left="0"/>
        <w:jc w:val="both"/>
      </w:pPr>
      <w:r>
        <w:rPr>
          <w:rFonts w:ascii="Times New Roman"/>
          <w:b w:val="false"/>
          <w:i w:val="false"/>
          <w:color w:val="000000"/>
          <w:sz w:val="28"/>
        </w:rPr>
        <w:t>
      1. Сақтандыру брокерінің ұйымдық-құқықтық нысаны жауапкершілігі шектеулі серіктестік не акционерлік қоғам болып табылады.</w:t>
      </w:r>
    </w:p>
    <w:bookmarkStart w:name="z239" w:id="258"/>
    <w:p>
      <w:pPr>
        <w:spacing w:after="0"/>
        <w:ind w:left="0"/>
        <w:jc w:val="both"/>
      </w:pPr>
      <w:r>
        <w:rPr>
          <w:rFonts w:ascii="Times New Roman"/>
          <w:b w:val="false"/>
          <w:i w:val="false"/>
          <w:color w:val="000000"/>
          <w:sz w:val="28"/>
        </w:rPr>
        <w:t>
      2. Сақтандыру брокерінің атауы "сақтандыру брокері" деген сөздерден немесе осы сөздерден туындайтын сөздерден құралуға тиіс.</w:t>
      </w:r>
    </w:p>
    <w:bookmarkEnd w:id="258"/>
    <w:bookmarkStart w:name="z240" w:id="259"/>
    <w:p>
      <w:pPr>
        <w:spacing w:after="0"/>
        <w:ind w:left="0"/>
        <w:jc w:val="both"/>
      </w:pPr>
      <w:r>
        <w:rPr>
          <w:rFonts w:ascii="Times New Roman"/>
          <w:b w:val="false"/>
          <w:i w:val="false"/>
          <w:color w:val="000000"/>
          <w:sz w:val="28"/>
        </w:rPr>
        <w:t>
      3. Сақтандыру брокеріне өз атауында "ұлттық", "орталық", "бюджеттік", "республикалық" деген сөздерді пайдалануға тыйым салынады.</w:t>
      </w:r>
    </w:p>
    <w:bookmarkEnd w:id="259"/>
    <w:bookmarkStart w:name="z241" w:id="260"/>
    <w:p>
      <w:pPr>
        <w:spacing w:after="0"/>
        <w:ind w:left="0"/>
        <w:jc w:val="both"/>
      </w:pPr>
      <w:r>
        <w:rPr>
          <w:rFonts w:ascii="Times New Roman"/>
          <w:b w:val="false"/>
          <w:i w:val="false"/>
          <w:color w:val="000000"/>
          <w:sz w:val="28"/>
        </w:rPr>
        <w:t>
      4. Бұрын құрылған сақтандыру брокерлерінің, соның ішінде Қазақстан Республикасының резиденті емес сақтандыру брокерлерінің атауларымен аралас дәрежеге дейінгі бірегей немесе ұқсас белгілерді атауы ретінде пайдалануға жол берілмейді. Осы тыйым салу еншілес сақтандыру брокері өзінің бас ұйымының атауын пайдаланған жағдайда қолданылмайды.</w:t>
      </w:r>
    </w:p>
    <w:bookmarkEnd w:id="260"/>
    <w:bookmarkStart w:name="z242" w:id="261"/>
    <w:p>
      <w:pPr>
        <w:spacing w:after="0"/>
        <w:ind w:left="0"/>
        <w:jc w:val="both"/>
      </w:pPr>
      <w:r>
        <w:rPr>
          <w:rFonts w:ascii="Times New Roman"/>
          <w:b w:val="false"/>
          <w:i w:val="false"/>
          <w:color w:val="000000"/>
          <w:sz w:val="28"/>
        </w:rPr>
        <w:t>
      5. Сақтандыру брокерін мемлекеттік тіркеу Қазақстан Республикасының заңнамасында айқындалған тәртіппен жүргізіледі.</w:t>
      </w:r>
    </w:p>
    <w:bookmarkEnd w:id="261"/>
    <w:bookmarkStart w:name="z1279" w:id="262"/>
    <w:p>
      <w:pPr>
        <w:spacing w:after="0"/>
        <w:ind w:left="0"/>
        <w:jc w:val="both"/>
      </w:pPr>
      <w:r>
        <w:rPr>
          <w:rFonts w:ascii="Times New Roman"/>
          <w:b w:val="false"/>
          <w:i w:val="false"/>
          <w:color w:val="000000"/>
          <w:sz w:val="28"/>
        </w:rPr>
        <w:t>
      6. Қазақстан Республикасы бейрезидент-сақтандыру брокерінің филиалын ашуға рұқсат етіледі.</w:t>
      </w:r>
    </w:p>
    <w:bookmarkEnd w:id="26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7. Алып тасталды – ҚР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r>
        <w:rPr>
          <w:rFonts w:ascii="Times New Roman"/>
          <w:b w:val="false"/>
          <w:i w:val="false"/>
          <w:color w:val="ff0000"/>
          <w:sz w:val="28"/>
        </w:rPr>
        <w:t xml:space="preserve">      Ескерту. Заң 16-1-баппен толықтырылды - ҚР 2006.02.20 </w:t>
      </w:r>
      <w:r>
        <w:rPr>
          <w:rFonts w:ascii="Times New Roman"/>
          <w:b w:val="false"/>
          <w:i w:val="false"/>
          <w:color w:val="000000"/>
          <w:sz w:val="28"/>
        </w:rPr>
        <w:t>N 128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өзгерістер енгізілді - ҚР 24.11.2015 </w:t>
      </w:r>
      <w:r>
        <w:rPr>
          <w:rFonts w:ascii="Times New Roman"/>
          <w:b w:val="false"/>
          <w:i w:val="false"/>
          <w:color w:val="000000"/>
          <w:sz w:val="28"/>
        </w:rPr>
        <w:t>№ 422-V</w:t>
      </w:r>
      <w:r>
        <w:rPr>
          <w:rFonts w:ascii="Times New Roman"/>
          <w:b w:val="false"/>
          <w:i w:val="false"/>
          <w:color w:val="ff0000"/>
          <w:sz w:val="28"/>
        </w:rPr>
        <w:t xml:space="preserve"> (16.12.2020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16-2-бап. Сақтандыру брокерінің құрылтайшыларына қойылатын талаптар</w:t>
      </w:r>
    </w:p>
    <w:bookmarkStart w:name="z1665" w:id="263"/>
    <w:p>
      <w:pPr>
        <w:spacing w:after="0"/>
        <w:ind w:left="0"/>
        <w:jc w:val="both"/>
      </w:pPr>
      <w:r>
        <w:rPr>
          <w:rFonts w:ascii="Times New Roman"/>
          <w:b w:val="false"/>
          <w:i w:val="false"/>
          <w:color w:val="000000"/>
          <w:sz w:val="28"/>
        </w:rPr>
        <w:t>
      1. Сақтандыру (қайта сақтандыру) ұйымының немесе оның қызметкерлерінің, Қазақстан Республикасы бейрезидент-сақтандыру (қайта сақтандыру) ұйымы филиалы қызметкерлерінің сақтандыру брокерін құруға немесе оның қызметіне, Қазақстан Республикасы бейрезидент-сақтандыру брокерінің филиалын ашуға немесе оның қызметіне қатысуына тыйым салынады.</w:t>
      </w:r>
    </w:p>
    <w:bookmarkEnd w:id="263"/>
    <w:bookmarkStart w:name="z1666" w:id="264"/>
    <w:p>
      <w:pPr>
        <w:spacing w:after="0"/>
        <w:ind w:left="0"/>
        <w:jc w:val="both"/>
      </w:pPr>
      <w:r>
        <w:rPr>
          <w:rFonts w:ascii="Times New Roman"/>
          <w:b w:val="false"/>
          <w:i w:val="false"/>
          <w:color w:val="000000"/>
          <w:sz w:val="28"/>
        </w:rPr>
        <w:t xml:space="preserve">
      2. Сақтандыру брокерінің құрылтайшылары мен қызметкерлері, Қазақстан Республикасының бейрезидент-сақтандыру брокері филиалының қызметкерлері бір мезгілде сақтандыру (қайта сақтандыру) ұйымында, Қазақстан Республикасы бейрезидент-сақтандыру (қайта сақтандыру) ұйымының филиалында лауазымдарды атқара алмайды. </w:t>
      </w:r>
    </w:p>
    <w:bookmarkEnd w:id="26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16-2-баппен толықтырылды - ҚР 2006.02.20 </w:t>
      </w:r>
      <w:r>
        <w:rPr>
          <w:rFonts w:ascii="Times New Roman"/>
          <w:b w:val="false"/>
          <w:i w:val="false"/>
          <w:color w:val="000000"/>
          <w:sz w:val="28"/>
        </w:rPr>
        <w:t>N 128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жаңа редакцияда – ҚР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100" w:id="265"/>
    <w:p>
      <w:pPr>
        <w:spacing w:after="0"/>
        <w:ind w:left="0"/>
        <w:jc w:val="left"/>
      </w:pPr>
      <w:r>
        <w:rPr>
          <w:rFonts w:ascii="Times New Roman"/>
          <w:b/>
          <w:i w:val="false"/>
          <w:color w:val="000000"/>
        </w:rPr>
        <w:t xml:space="preserve"> 16-3-бап. Сақтандыру брокерінің жарғылық капиталын қалыптастыру </w:t>
      </w:r>
    </w:p>
    <w:bookmarkEnd w:id="265"/>
    <w:p>
      <w:pPr>
        <w:spacing w:after="0"/>
        <w:ind w:left="0"/>
        <w:jc w:val="both"/>
      </w:pPr>
      <w:r>
        <w:rPr>
          <w:rFonts w:ascii="Times New Roman"/>
          <w:b w:val="false"/>
          <w:i w:val="false"/>
          <w:color w:val="000000"/>
          <w:sz w:val="28"/>
        </w:rPr>
        <w:t>
      1. Сақтандыру брокерінің құрылтайшылары, қатысушылары не акционерлері сатып алынатын қатысу үлестерін не акцияларды ұлттық валютадағы ақшамен ғана төлеуге міндетті.</w:t>
      </w:r>
    </w:p>
    <w:bookmarkStart w:name="z244" w:id="266"/>
    <w:p>
      <w:pPr>
        <w:spacing w:after="0"/>
        <w:ind w:left="0"/>
        <w:jc w:val="both"/>
      </w:pPr>
      <w:r>
        <w:rPr>
          <w:rFonts w:ascii="Times New Roman"/>
          <w:b w:val="false"/>
          <w:i w:val="false"/>
          <w:color w:val="000000"/>
          <w:sz w:val="28"/>
        </w:rPr>
        <w:t>
      2. Құрылатын сақтандыру брокерінің жарғылық капиталының ең аз мөлшерін оның құрылтайшылары оны мемлекеттік тіркеу сәтіне дейін толық төлеуге тиіс.</w:t>
      </w:r>
    </w:p>
    <w:bookmarkEnd w:id="266"/>
    <w:bookmarkStart w:name="z245" w:id="267"/>
    <w:p>
      <w:pPr>
        <w:spacing w:after="0"/>
        <w:ind w:left="0"/>
        <w:jc w:val="both"/>
      </w:pPr>
      <w:r>
        <w:rPr>
          <w:rFonts w:ascii="Times New Roman"/>
          <w:b w:val="false"/>
          <w:i w:val="false"/>
          <w:color w:val="000000"/>
          <w:sz w:val="28"/>
        </w:rPr>
        <w:t>
      3. Сақтандыру брокерінің жарғылық және меншікті капиталының ең төмен мөлшеріне қойылатын талаптар уәкілетті органның нормативтік құқықтық актісінде белгіленеді.</w:t>
      </w:r>
    </w:p>
    <w:bookmarkEnd w:id="26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16-3-баппен толықтырылды - ҚР 2006.02.20 </w:t>
      </w:r>
      <w:r>
        <w:rPr>
          <w:rFonts w:ascii="Times New Roman"/>
          <w:b w:val="false"/>
          <w:i w:val="false"/>
          <w:color w:val="000000"/>
          <w:sz w:val="28"/>
        </w:rPr>
        <w:t>N 128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өзгеріс енгізілді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16-4-бап. Қазақстан Республикасы бейрезидент-сақтандыру брокерінің филиалын ашу</w:t>
      </w:r>
    </w:p>
    <w:bookmarkStart w:name="z1668" w:id="268"/>
    <w:p>
      <w:pPr>
        <w:spacing w:after="0"/>
        <w:ind w:left="0"/>
        <w:jc w:val="both"/>
      </w:pPr>
      <w:r>
        <w:rPr>
          <w:rFonts w:ascii="Times New Roman"/>
          <w:b w:val="false"/>
          <w:i w:val="false"/>
          <w:color w:val="000000"/>
          <w:sz w:val="28"/>
        </w:rPr>
        <w:t>
      1. Қазақстан Республикасы бейрезиденті-сақтандыру брокерінің филиалын ашуға рұқсат беру туралы қазақ немесе орыс тіліндегі өтініш уәкілетті органның нормативтік құқықтық актісінде белгіленген нысан бойынша мынадай құжаттармен қоса беріледі:</w:t>
      </w:r>
    </w:p>
    <w:bookmarkEnd w:id="268"/>
    <w:bookmarkStart w:name="z1669" w:id="269"/>
    <w:p>
      <w:pPr>
        <w:spacing w:after="0"/>
        <w:ind w:left="0"/>
        <w:jc w:val="both"/>
      </w:pPr>
      <w:r>
        <w:rPr>
          <w:rFonts w:ascii="Times New Roman"/>
          <w:b w:val="false"/>
          <w:i w:val="false"/>
          <w:color w:val="000000"/>
          <w:sz w:val="28"/>
        </w:rPr>
        <w:t>
      1) Қазақстан Республикасы бейрезидент-сақтандыру брокерінің Қазақстан Республикасының аумағында филиал ашу туралы шешімі;</w:t>
      </w:r>
    </w:p>
    <w:bookmarkEnd w:id="269"/>
    <w:bookmarkStart w:name="z1670" w:id="270"/>
    <w:p>
      <w:pPr>
        <w:spacing w:after="0"/>
        <w:ind w:left="0"/>
        <w:jc w:val="both"/>
      </w:pPr>
      <w:r>
        <w:rPr>
          <w:rFonts w:ascii="Times New Roman"/>
          <w:b w:val="false"/>
          <w:i w:val="false"/>
          <w:color w:val="000000"/>
          <w:sz w:val="28"/>
        </w:rPr>
        <w:t>
      2) Қазақстан Республикасы бейрезидент-сақтандыру брокерінің филиалы туралы ереженің жобасы;</w:t>
      </w:r>
    </w:p>
    <w:bookmarkEnd w:id="270"/>
    <w:bookmarkStart w:name="z1671" w:id="271"/>
    <w:p>
      <w:pPr>
        <w:spacing w:after="0"/>
        <w:ind w:left="0"/>
        <w:jc w:val="both"/>
      </w:pPr>
      <w:r>
        <w:rPr>
          <w:rFonts w:ascii="Times New Roman"/>
          <w:b w:val="false"/>
          <w:i w:val="false"/>
          <w:color w:val="000000"/>
          <w:sz w:val="28"/>
        </w:rPr>
        <w:t>
      3) Қазақстан Республикасы бейрезидент-сақтандыру брокерінің құрылтай құжаттарының (салыстырып тексеру үшін түпнұсқаларын ұсынбаған жағдайда нотариат куәландырған) көшірмелері;</w:t>
      </w:r>
    </w:p>
    <w:bookmarkEnd w:id="271"/>
    <w:bookmarkStart w:name="z1672" w:id="272"/>
    <w:p>
      <w:pPr>
        <w:spacing w:after="0"/>
        <w:ind w:left="0"/>
        <w:jc w:val="both"/>
      </w:pPr>
      <w:r>
        <w:rPr>
          <w:rFonts w:ascii="Times New Roman"/>
          <w:b w:val="false"/>
          <w:i w:val="false"/>
          <w:color w:val="000000"/>
          <w:sz w:val="28"/>
        </w:rPr>
        <w:t>
      4) уәкілетті орган айқындаған нысан бойынша Қазақстан Республикасының бейрезидент-сақтандыру брокері туралы мәліметтер, оның ішінде аяқталған соңғы екі қаржы жылы үшін аудиторлық ұйым растаған қаржылық есептілік (бар болса шоғырландырылған есептілікті қоса алғанда);</w:t>
      </w:r>
    </w:p>
    <w:bookmarkEnd w:id="272"/>
    <w:bookmarkStart w:name="z1673" w:id="273"/>
    <w:p>
      <w:pPr>
        <w:spacing w:after="0"/>
        <w:ind w:left="0"/>
        <w:jc w:val="both"/>
      </w:pPr>
      <w:r>
        <w:rPr>
          <w:rFonts w:ascii="Times New Roman"/>
          <w:b w:val="false"/>
          <w:i w:val="false"/>
          <w:color w:val="000000"/>
          <w:sz w:val="28"/>
        </w:rPr>
        <w:t>
      5) Қазақстан Республикасы бейрезидент-сақтандыру брокері филиалының ұйымдық құрылымы және Қазақстан Республикасы бейрезидент-сақтандыру брокерінің үлестес тұлғалары туралы мәліметтер;</w:t>
      </w:r>
    </w:p>
    <w:bookmarkEnd w:id="273"/>
    <w:bookmarkStart w:name="z1674" w:id="274"/>
    <w:p>
      <w:pPr>
        <w:spacing w:after="0"/>
        <w:ind w:left="0"/>
        <w:jc w:val="both"/>
      </w:pPr>
      <w:r>
        <w:rPr>
          <w:rFonts w:ascii="Times New Roman"/>
          <w:b w:val="false"/>
          <w:i w:val="false"/>
          <w:color w:val="000000"/>
          <w:sz w:val="28"/>
        </w:rPr>
        <w:t>
      6) уәкілетті органның нормативтік құқықтық актісінде белгіленген, Қазақстан Республикасы бейрезидент-сақтандыру брокері филиалының басшы қызметкерлеріне қойылатын талаптарға сәйкес Қазақстан Республикасы бейрезидент-сақтандыру брокері филиалының басшы қызметкерлерінің лауазымдарына ұсынылатын адамдардың құжаттары;</w:t>
      </w:r>
    </w:p>
    <w:bookmarkEnd w:id="274"/>
    <w:bookmarkStart w:name="z1675" w:id="275"/>
    <w:p>
      <w:pPr>
        <w:spacing w:after="0"/>
        <w:ind w:left="0"/>
        <w:jc w:val="both"/>
      </w:pPr>
      <w:r>
        <w:rPr>
          <w:rFonts w:ascii="Times New Roman"/>
          <w:b w:val="false"/>
          <w:i w:val="false"/>
          <w:color w:val="000000"/>
          <w:sz w:val="28"/>
        </w:rPr>
        <w:t>
      7) Қазақстан Республикасының бейрезидент-сақтандыру брокері резиденті болып табылатын мемлекеттің қаржылық қадағалау органының Қазақстан Республикасының аумағында Қазақстан Республикасы бейрезидент-сақтандыру брокерінің филиал ашуына қарсылығының жоқ екендігі туралы жазбаша хабарламасы не Қазақстан Республикасының бейрезидент-сақтандыру брокері резиденті болып табылатын мемлекеттің заңнамасы бойынша мұндай рұқсаттың талап етілмейтіні туралы мәлімдемесі;</w:t>
      </w:r>
    </w:p>
    <w:bookmarkEnd w:id="275"/>
    <w:bookmarkStart w:name="z1676" w:id="276"/>
    <w:p>
      <w:pPr>
        <w:spacing w:after="0"/>
        <w:ind w:left="0"/>
        <w:jc w:val="both"/>
      </w:pPr>
      <w:r>
        <w:rPr>
          <w:rFonts w:ascii="Times New Roman"/>
          <w:b w:val="false"/>
          <w:i w:val="false"/>
          <w:color w:val="000000"/>
          <w:sz w:val="28"/>
        </w:rPr>
        <w:t>
      8) Қазақстан Республикасының бейрезидент-сақтандыру брокері резиденті болып табылатын мемлекеттің қаржылық қадағалау органының Қазақстан Республикасының бейрезидент-сақтандыру брокерінде сақтандыру брокерінің қызметін жүзеге асыру құқығына қолданыстағы лицензиясының бар екені туралы жазбаша растамасы;</w:t>
      </w:r>
    </w:p>
    <w:bookmarkEnd w:id="276"/>
    <w:bookmarkStart w:name="z1677" w:id="277"/>
    <w:p>
      <w:pPr>
        <w:spacing w:after="0"/>
        <w:ind w:left="0"/>
        <w:jc w:val="both"/>
      </w:pPr>
      <w:r>
        <w:rPr>
          <w:rFonts w:ascii="Times New Roman"/>
          <w:b w:val="false"/>
          <w:i w:val="false"/>
          <w:color w:val="000000"/>
          <w:sz w:val="28"/>
        </w:rPr>
        <w:t>
      9) Қазақстан Республикасының бейрезидент-сақтандыру брокері резиденті болып табылатын мемлекеттің қаржылық қадағалау органының Қазақстан Республикасы бейрезидент-сақтандыру брокерінің өтініш ұсынудың алдындағы екі жыл ішінде Қазақстан Республикасының бейрезидент-сақтандыру брокері резиденті болып табылатын мемлекеттің Қазақстан Республикасы бейрезидент-сақтандыру брокерінің қызметін жүзеге асыруды реттейтін заңнамасының талаптарын бұзбағаны туралы жазбаша растамасы;</w:t>
      </w:r>
    </w:p>
    <w:bookmarkEnd w:id="277"/>
    <w:bookmarkStart w:name="z1678" w:id="278"/>
    <w:p>
      <w:pPr>
        <w:spacing w:after="0"/>
        <w:ind w:left="0"/>
        <w:jc w:val="both"/>
      </w:pPr>
      <w:r>
        <w:rPr>
          <w:rFonts w:ascii="Times New Roman"/>
          <w:b w:val="false"/>
          <w:i w:val="false"/>
          <w:color w:val="000000"/>
          <w:sz w:val="28"/>
        </w:rPr>
        <w:t>
      10) Қазақстан Республикасының бейрезидент-сақтандыру брокері резиденті болып табылатын мемлекеттің уәкілетті органының Қазақстан Республикасы бейрезидент-сақтандыру брокерінің құрылтайшысында (құрылтайшыларында) экономикалық және сыбайлас жемқорлық қылмыстар мен құқық бұзушылықтар бойынша сотталғандығының жоқтығы туралы, сондай-ақ құрылтайшының (құрылтайшылардың) Қазақстан Республикасының бейрезидент-сақтандыру (қайта сақтандыру) ұйымын, Қазақстан Республикасының бейрезидент-сақтандыру брокерін заңнамада белгіленген тәртіппен лицензиядан айырған, оны мәжбүрлеп тарату, акцияларын мәжбүрлеп сатып алу туралы шешім қабылданған кезден бастап бір жылдан аспайтын кезеңде Қазақстан Республикасы бейрезидент-сақтандыру (қайта сақтандыру) ұйымының, Қазақстан Республикасы бейрезидент-сақтандыру брокерінің не Қазақстан Республикасының бейрезидент-сақтандыру брокері мемлекетінің өзге қаржы ұйымының басшы қызметкері ретінде қызметті жүзеге асырмағаны туралы жазбаша растамасы. Көрсетілген талап Қазақстан Республикасының бейрезидент-сақтандыру (қайта сақтандыру) ұйымын, Қазақстан Республикасының бейрезидент-сақтандыру брокерін лицензиядан айырғаннан, оны мәжбүрлеп тарату, акцияларын мәжбүрлеп сатып алу туралы шешім қабылданған күннен кейін бес жыл бойы қолданылады;</w:t>
      </w:r>
    </w:p>
    <w:bookmarkEnd w:id="278"/>
    <w:bookmarkStart w:name="z1679" w:id="279"/>
    <w:p>
      <w:pPr>
        <w:spacing w:after="0"/>
        <w:ind w:left="0"/>
        <w:jc w:val="both"/>
      </w:pPr>
      <w:r>
        <w:rPr>
          <w:rFonts w:ascii="Times New Roman"/>
          <w:b w:val="false"/>
          <w:i w:val="false"/>
          <w:color w:val="000000"/>
          <w:sz w:val="28"/>
        </w:rPr>
        <w:t>
      11) Қазақстан Республикасының бейрезидент-сақтандыру брокері резиденті болып табылатын мемлекеттің қаржылық қадағалау органы берген, Қазақстан Республикасы бейрезидент-сақтандыру брокерінің қолданыстағы лицензиясының көшірмесі;</w:t>
      </w:r>
    </w:p>
    <w:bookmarkEnd w:id="279"/>
    <w:bookmarkStart w:name="z1680" w:id="280"/>
    <w:p>
      <w:pPr>
        <w:spacing w:after="0"/>
        <w:ind w:left="0"/>
        <w:jc w:val="both"/>
      </w:pPr>
      <w:r>
        <w:rPr>
          <w:rFonts w:ascii="Times New Roman"/>
          <w:b w:val="false"/>
          <w:i w:val="false"/>
          <w:color w:val="000000"/>
          <w:sz w:val="28"/>
        </w:rPr>
        <w:t>
      12) "Заңды тұлғаларды мемлекеттік тіркеу және филиалдар мен өкілдіктерді есептік тіркеу туралы" Қазақстан Республикасы Заңының 6-2-бабында көзделген, Қазақстан Республикасы бейрезидент-сақтандыру брокерінің филиалын есептік тіркеу құжаттары;</w:t>
      </w:r>
    </w:p>
    <w:bookmarkEnd w:id="280"/>
    <w:bookmarkStart w:name="z1681" w:id="281"/>
    <w:p>
      <w:pPr>
        <w:spacing w:after="0"/>
        <w:ind w:left="0"/>
        <w:jc w:val="both"/>
      </w:pPr>
      <w:r>
        <w:rPr>
          <w:rFonts w:ascii="Times New Roman"/>
          <w:b w:val="false"/>
          <w:i w:val="false"/>
          <w:color w:val="000000"/>
          <w:sz w:val="28"/>
        </w:rPr>
        <w:t>
      13) "электрондық үкімет" төлем шлюзі арқылы ақы төлеу жағдайларын қоспағанда, сақтандыру брокері қызметін жүзеге асыру құқығына арналған лицензияны бергені үшін алым төленгенін растайтын құжаттың көшірмесі.</w:t>
      </w:r>
    </w:p>
    <w:bookmarkEnd w:id="281"/>
    <w:p>
      <w:pPr>
        <w:spacing w:after="0"/>
        <w:ind w:left="0"/>
        <w:jc w:val="both"/>
      </w:pPr>
      <w:r>
        <w:rPr>
          <w:rFonts w:ascii="Times New Roman"/>
          <w:b w:val="false"/>
          <w:i w:val="false"/>
          <w:color w:val="000000"/>
          <w:sz w:val="28"/>
        </w:rPr>
        <w:t xml:space="preserve">
      Уәкілетті орган Қазақстан Республикасы бейрезидент-сақтандыру брокерінің филиалын ашуға рұқсат беру туралы шешім қабылдауға қажетті қосымша ақпаратты немесе құжаттарды сұратуға құқылы. </w:t>
      </w:r>
    </w:p>
    <w:p>
      <w:pPr>
        <w:spacing w:after="0"/>
        <w:ind w:left="0"/>
        <w:jc w:val="both"/>
      </w:pPr>
      <w:r>
        <w:rPr>
          <w:rFonts w:ascii="Times New Roman"/>
          <w:b w:val="false"/>
          <w:i w:val="false"/>
          <w:color w:val="000000"/>
          <w:sz w:val="28"/>
        </w:rPr>
        <w:t>
      Қазақстан Республикасының бейрезидент-сақтандыру брокері Қазақстан Республикасы бейрезидент-сақтандыру брокерінің филиалын ашуға рұқсат беру туралы өтінішті уәкілетті орган қарап жатқан кез келген сәтте кері қайтарып алуы мүмкін.</w:t>
      </w:r>
    </w:p>
    <w:p>
      <w:pPr>
        <w:spacing w:after="0"/>
        <w:ind w:left="0"/>
        <w:jc w:val="both"/>
      </w:pPr>
      <w:r>
        <w:rPr>
          <w:rFonts w:ascii="Times New Roman"/>
          <w:b w:val="false"/>
          <w:i w:val="false"/>
          <w:color w:val="000000"/>
          <w:sz w:val="28"/>
        </w:rPr>
        <w:t>
      Қазақстан Республикасы бейрезидент-сақтандыру брокерінің филиалын ашуға рұқсат беру тәртібі уәкілетті органның нормативтік құқықтық актісінде айқындалады.</w:t>
      </w:r>
    </w:p>
    <w:bookmarkStart w:name="z1682" w:id="282"/>
    <w:p>
      <w:pPr>
        <w:spacing w:after="0"/>
        <w:ind w:left="0"/>
        <w:jc w:val="both"/>
      </w:pPr>
      <w:r>
        <w:rPr>
          <w:rFonts w:ascii="Times New Roman"/>
          <w:b w:val="false"/>
          <w:i w:val="false"/>
          <w:color w:val="000000"/>
          <w:sz w:val="28"/>
        </w:rPr>
        <w:t>
      2. Қазақстан Республикасы бейрезидент-сақтандыру брокерінің филиалын ашуға рұқсат беруден бас тарту мынадай негіздердің кез келгені бойынша жүргізіледі:</w:t>
      </w:r>
    </w:p>
    <w:bookmarkEnd w:id="282"/>
    <w:bookmarkStart w:name="z1683" w:id="283"/>
    <w:p>
      <w:pPr>
        <w:spacing w:after="0"/>
        <w:ind w:left="0"/>
        <w:jc w:val="both"/>
      </w:pPr>
      <w:r>
        <w:rPr>
          <w:rFonts w:ascii="Times New Roman"/>
          <w:b w:val="false"/>
          <w:i w:val="false"/>
          <w:color w:val="000000"/>
          <w:sz w:val="28"/>
        </w:rPr>
        <w:t>
      1) ұсынылған құжаттардың осы баптың 1-тармағында белгіленген талаптарға сәйкес келмеуі;</w:t>
      </w:r>
    </w:p>
    <w:bookmarkEnd w:id="283"/>
    <w:bookmarkStart w:name="z1684" w:id="284"/>
    <w:p>
      <w:pPr>
        <w:spacing w:after="0"/>
        <w:ind w:left="0"/>
        <w:jc w:val="both"/>
      </w:pPr>
      <w:r>
        <w:rPr>
          <w:rFonts w:ascii="Times New Roman"/>
          <w:b w:val="false"/>
          <w:i w:val="false"/>
          <w:color w:val="000000"/>
          <w:sz w:val="28"/>
        </w:rPr>
        <w:t>
      2) уәкілетті органның ұсынылған құжаттар бойынша ескертулерін ол белгілеген мерзімде жоймау;</w:t>
      </w:r>
    </w:p>
    <w:bookmarkEnd w:id="284"/>
    <w:bookmarkStart w:name="z1685" w:id="285"/>
    <w:p>
      <w:pPr>
        <w:spacing w:after="0"/>
        <w:ind w:left="0"/>
        <w:jc w:val="both"/>
      </w:pPr>
      <w:r>
        <w:rPr>
          <w:rFonts w:ascii="Times New Roman"/>
          <w:b w:val="false"/>
          <w:i w:val="false"/>
          <w:color w:val="000000"/>
          <w:sz w:val="28"/>
        </w:rPr>
        <w:t>
      3) осы баптың 1-тармағы бірінші бөлігінің 9) тармақшасында белгіленген талаптарды сақтамау;</w:t>
      </w:r>
    </w:p>
    <w:bookmarkEnd w:id="285"/>
    <w:bookmarkStart w:name="z1686" w:id="286"/>
    <w:p>
      <w:pPr>
        <w:spacing w:after="0"/>
        <w:ind w:left="0"/>
        <w:jc w:val="both"/>
      </w:pPr>
      <w:r>
        <w:rPr>
          <w:rFonts w:ascii="Times New Roman"/>
          <w:b w:val="false"/>
          <w:i w:val="false"/>
          <w:color w:val="000000"/>
          <w:sz w:val="28"/>
        </w:rPr>
        <w:t>
      4) Қазақстан Республикасы бейрезидент-сақтандыру брокері филиалы атауының осы баптың 8-тармағының талаптарына сәйкес келмеуі;</w:t>
      </w:r>
    </w:p>
    <w:bookmarkEnd w:id="286"/>
    <w:bookmarkStart w:name="z1687" w:id="287"/>
    <w:p>
      <w:pPr>
        <w:spacing w:after="0"/>
        <w:ind w:left="0"/>
        <w:jc w:val="both"/>
      </w:pPr>
      <w:r>
        <w:rPr>
          <w:rFonts w:ascii="Times New Roman"/>
          <w:b w:val="false"/>
          <w:i w:val="false"/>
          <w:color w:val="000000"/>
          <w:sz w:val="28"/>
        </w:rPr>
        <w:t>
      5) уәкілетті органға Қазақстан Республикасының бейрезидент-сақтандыру брокеріне қатысты анық емес ақпарат беру.</w:t>
      </w:r>
    </w:p>
    <w:bookmarkEnd w:id="287"/>
    <w:p>
      <w:pPr>
        <w:spacing w:after="0"/>
        <w:ind w:left="0"/>
        <w:jc w:val="both"/>
      </w:pPr>
      <w:r>
        <w:rPr>
          <w:rFonts w:ascii="Times New Roman"/>
          <w:b w:val="false"/>
          <w:i w:val="false"/>
          <w:color w:val="000000"/>
          <w:sz w:val="28"/>
        </w:rPr>
        <w:t>
      Уәкілетті орган осы баптың 5-тармағында көзделген мерзімдерде Қазақстан Республикасының бейрезидент-сақтандыру брокерін Қазақстан Республикасы бейрезидент-сақтандыру брокерінің филиалын ашуға рұқсат беруден бас тарту негіздерін көрсете отырып, одан бас тартылғаны туралы жазбаша нысанда хабардар етеді.</w:t>
      </w:r>
    </w:p>
    <w:bookmarkStart w:name="z1688" w:id="288"/>
    <w:p>
      <w:pPr>
        <w:spacing w:after="0"/>
        <w:ind w:left="0"/>
        <w:jc w:val="both"/>
      </w:pPr>
      <w:r>
        <w:rPr>
          <w:rFonts w:ascii="Times New Roman"/>
          <w:b w:val="false"/>
          <w:i w:val="false"/>
          <w:color w:val="000000"/>
          <w:sz w:val="28"/>
        </w:rPr>
        <w:t>
      3. Қазақстан Республикасы бейрезидент-сақтандыру брокерінің филиалын ашуға берілген рұқсаттың күші:</w:t>
      </w:r>
    </w:p>
    <w:bookmarkEnd w:id="288"/>
    <w:bookmarkStart w:name="z1689" w:id="289"/>
    <w:p>
      <w:pPr>
        <w:spacing w:after="0"/>
        <w:ind w:left="0"/>
        <w:jc w:val="both"/>
      </w:pPr>
      <w:r>
        <w:rPr>
          <w:rFonts w:ascii="Times New Roman"/>
          <w:b w:val="false"/>
          <w:i w:val="false"/>
          <w:color w:val="000000"/>
          <w:sz w:val="28"/>
        </w:rPr>
        <w:t>
      1) Қазақстан Республикасының бейрезидент-сақтандыру брокері Қазақстан Республикасы бейрезидент-сақтандыру брокері филиалының қызметін тоқтату туралы шешім қабылдаған;</w:t>
      </w:r>
    </w:p>
    <w:bookmarkEnd w:id="289"/>
    <w:bookmarkStart w:name="z1690" w:id="290"/>
    <w:p>
      <w:pPr>
        <w:spacing w:after="0"/>
        <w:ind w:left="0"/>
        <w:jc w:val="both"/>
      </w:pPr>
      <w:r>
        <w:rPr>
          <w:rFonts w:ascii="Times New Roman"/>
          <w:b w:val="false"/>
          <w:i w:val="false"/>
          <w:color w:val="000000"/>
          <w:sz w:val="28"/>
        </w:rPr>
        <w:t>
      2) Қазақстан Республикасы бейрезидент-сақтандыру брокерінің филиалын ашуға рұқсат берілген күннен бастап екі ай ішінде Корпорацияда есептік тіркеуден өтпеген;</w:t>
      </w:r>
    </w:p>
    <w:bookmarkEnd w:id="290"/>
    <w:bookmarkStart w:name="z1691" w:id="291"/>
    <w:p>
      <w:pPr>
        <w:spacing w:after="0"/>
        <w:ind w:left="0"/>
        <w:jc w:val="both"/>
      </w:pPr>
      <w:r>
        <w:rPr>
          <w:rFonts w:ascii="Times New Roman"/>
          <w:b w:val="false"/>
          <w:i w:val="false"/>
          <w:color w:val="000000"/>
          <w:sz w:val="28"/>
        </w:rPr>
        <w:t>
      3) Қазақстан Республикасы бейрезидент-сақтандыру брокерінің филиалы есептік тіркеуден өткен күннен бастап үш ай ішінде сақтандыру брокерінің қызметін жүзеге асыру құқығына арналған лицензияны алмаған жағдайларда, жойылды деп есептеледі.</w:t>
      </w:r>
    </w:p>
    <w:bookmarkEnd w:id="291"/>
    <w:bookmarkStart w:name="z1692" w:id="292"/>
    <w:p>
      <w:pPr>
        <w:spacing w:after="0"/>
        <w:ind w:left="0"/>
        <w:jc w:val="both"/>
      </w:pPr>
      <w:r>
        <w:rPr>
          <w:rFonts w:ascii="Times New Roman"/>
          <w:b w:val="false"/>
          <w:i w:val="false"/>
          <w:color w:val="000000"/>
          <w:sz w:val="28"/>
        </w:rPr>
        <w:t>
      4. Қазақстан Республикасының бейрезидент-сақтандыру брокері Қазақстан Республикасы бейрезидент-сақтандыру брокері филиалының есептік тіркелу кезіне қарай оның резерв ретінде қабылданатын активтерін қалыптастырады. Қазақстан Республикасы бейрезидент-сақтандыру брокері филиалының резерв ретінде қабылданатын активтерін қалыптастыру тәртібі және олардың ең төмен мөлшері уәкілетті органның нормативтік құқықтық актісінде айқындалады.</w:t>
      </w:r>
    </w:p>
    <w:bookmarkEnd w:id="292"/>
    <w:bookmarkStart w:name="z1693" w:id="293"/>
    <w:p>
      <w:pPr>
        <w:spacing w:after="0"/>
        <w:ind w:left="0"/>
        <w:jc w:val="both"/>
      </w:pPr>
      <w:r>
        <w:rPr>
          <w:rFonts w:ascii="Times New Roman"/>
          <w:b w:val="false"/>
          <w:i w:val="false"/>
          <w:color w:val="000000"/>
          <w:sz w:val="28"/>
        </w:rPr>
        <w:t>
      5. Қазақстан Республикасы бейрезидент-сақтандыру брокерінің филиалын ашуға рұқсат беру туралы өтінішті уәкілетті орган өтініш берілген күннен бастап елу жұмыс күні ішінде қарауға тиіс.</w:t>
      </w:r>
    </w:p>
    <w:bookmarkEnd w:id="293"/>
    <w:p>
      <w:pPr>
        <w:spacing w:after="0"/>
        <w:ind w:left="0"/>
        <w:jc w:val="both"/>
      </w:pPr>
      <w:r>
        <w:rPr>
          <w:rFonts w:ascii="Times New Roman"/>
          <w:b w:val="false"/>
          <w:i w:val="false"/>
          <w:color w:val="000000"/>
          <w:sz w:val="28"/>
        </w:rPr>
        <w:t>
      Қазақстан Республикасы бейрезидент-сақтандыру брокерінің филиалын ашуға рұқсат беру туралы хабарлама Қазақстан Республикасының бейрезидент-сақтандыру брокеріне және Корпорацияға жіберіледі.</w:t>
      </w:r>
    </w:p>
    <w:p>
      <w:pPr>
        <w:spacing w:after="0"/>
        <w:ind w:left="0"/>
        <w:jc w:val="both"/>
      </w:pPr>
      <w:r>
        <w:rPr>
          <w:rFonts w:ascii="Times New Roman"/>
          <w:b w:val="false"/>
          <w:i w:val="false"/>
          <w:color w:val="000000"/>
          <w:sz w:val="28"/>
        </w:rPr>
        <w:t>
      Уәкілетті орган Қазақстан Республикасы бейрезидент-сақтандыру брокерінің филиалына сақтандыру брокерінің қызметін жүзеге асыру құқығына арналған лицензияны беру туралы шешім қабылдағанға дейін Қазақстан Республикасы бейрезидент-сақтандыру брокерінің филиалын ашуға берілген рұқсаттың заңды күші болады.</w:t>
      </w:r>
    </w:p>
    <w:bookmarkStart w:name="z1694" w:id="294"/>
    <w:p>
      <w:pPr>
        <w:spacing w:after="0"/>
        <w:ind w:left="0"/>
        <w:jc w:val="both"/>
      </w:pPr>
      <w:r>
        <w:rPr>
          <w:rFonts w:ascii="Times New Roman"/>
          <w:b w:val="false"/>
          <w:i w:val="false"/>
          <w:color w:val="000000"/>
          <w:sz w:val="28"/>
        </w:rPr>
        <w:t>
      6. Қазақстан Республикасы бейрезидент-сақтандыру брокерінің филиалын есептік тіркеуді Корпорация Қазақстан Республикасының заңнамасында айқындалған тәртіппен, уәкілетті органның Қазақстан Республикасы бейрезидент-сақтандыру брокерінің филиалын ашуға берген рұқсаты негізінде жүзеге асырады.</w:t>
      </w:r>
    </w:p>
    <w:bookmarkEnd w:id="294"/>
    <w:bookmarkStart w:name="z1695" w:id="295"/>
    <w:p>
      <w:pPr>
        <w:spacing w:after="0"/>
        <w:ind w:left="0"/>
        <w:jc w:val="both"/>
      </w:pPr>
      <w:r>
        <w:rPr>
          <w:rFonts w:ascii="Times New Roman"/>
          <w:b w:val="false"/>
          <w:i w:val="false"/>
          <w:color w:val="000000"/>
          <w:sz w:val="28"/>
        </w:rPr>
        <w:t>
      7. Қазақстан Республикасы бейрезидент-сақтандыру брокері филиалының құқықтық мәртебесі Корпорацияда есептік тіркеумен және сақтандыру брокерінің қызметін жүзеге асыру құқығына арналған лицензияның болуымен айқындалады.</w:t>
      </w:r>
    </w:p>
    <w:bookmarkEnd w:id="295"/>
    <w:bookmarkStart w:name="z1696" w:id="296"/>
    <w:p>
      <w:pPr>
        <w:spacing w:after="0"/>
        <w:ind w:left="0"/>
        <w:jc w:val="both"/>
      </w:pPr>
      <w:r>
        <w:rPr>
          <w:rFonts w:ascii="Times New Roman"/>
          <w:b w:val="false"/>
          <w:i w:val="false"/>
          <w:color w:val="000000"/>
          <w:sz w:val="28"/>
        </w:rPr>
        <w:t>
      8. Қазақстан Республикасы бейрезидент-сақтандыру брокерінің филиалы өз атауы ретінде Қазақстан Республикасы бейрезидент-сақтандыру брокерінің филиалы туралы ережеде көрсетілген атауды пайдаланады.</w:t>
      </w:r>
    </w:p>
    <w:bookmarkEnd w:id="296"/>
    <w:p>
      <w:pPr>
        <w:spacing w:after="0"/>
        <w:ind w:left="0"/>
        <w:jc w:val="both"/>
      </w:pPr>
      <w:r>
        <w:rPr>
          <w:rFonts w:ascii="Times New Roman"/>
          <w:b w:val="false"/>
          <w:i w:val="false"/>
          <w:color w:val="000000"/>
          <w:sz w:val="28"/>
        </w:rPr>
        <w:t>
      Қазақстан Республикасы бейрезидент-сақтандыру брокерінің филиалы өз атауында Қазақстан Республикасы бейрезидент-сақтандыру брокерінің атауын, сондай-ақ "филиал" деген сөзді пайдалануға міндетті.</w:t>
      </w:r>
    </w:p>
    <w:bookmarkStart w:name="z1697" w:id="297"/>
    <w:p>
      <w:pPr>
        <w:spacing w:after="0"/>
        <w:ind w:left="0"/>
        <w:jc w:val="both"/>
      </w:pPr>
      <w:r>
        <w:rPr>
          <w:rFonts w:ascii="Times New Roman"/>
          <w:b w:val="false"/>
          <w:i w:val="false"/>
          <w:color w:val="000000"/>
          <w:sz w:val="28"/>
        </w:rPr>
        <w:t>
      9. Қазақстан Республикасының бейрезидент-сақтандыру брокері филиалының тұрған жері деп Қазақстан Республикасы бейрезидент-сақтандыру брокерінің филиалы туралы ережеде көрсетілген, Қазақстан Республикасының аумағында тұрған жері танылады.</w:t>
      </w:r>
    </w:p>
    <w:bookmarkEnd w:id="29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16-4-баппен толықтырылды – ҚР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17-бап. Сақтандыру брокерінің қызметі және оған қойылатын талаптар</w:t>
      </w:r>
    </w:p>
    <w:bookmarkStart w:name="z1338" w:id="298"/>
    <w:p>
      <w:pPr>
        <w:spacing w:after="0"/>
        <w:ind w:left="0"/>
        <w:jc w:val="both"/>
      </w:pPr>
      <w:r>
        <w:rPr>
          <w:rFonts w:ascii="Times New Roman"/>
          <w:b w:val="false"/>
          <w:i w:val="false"/>
          <w:color w:val="000000"/>
          <w:sz w:val="28"/>
        </w:rPr>
        <w:t>
      1. Сақтандыру брокерінің қызметі айрықша қызмет түрі болып табылады және уәкілетті органның лицензиялауына жатады.</w:t>
      </w:r>
    </w:p>
    <w:bookmarkEnd w:id="298"/>
    <w:p>
      <w:pPr>
        <w:spacing w:after="0"/>
        <w:ind w:left="0"/>
        <w:jc w:val="both"/>
      </w:pPr>
      <w:r>
        <w:rPr>
          <w:rFonts w:ascii="Times New Roman"/>
          <w:b w:val="false"/>
          <w:i w:val="false"/>
          <w:color w:val="000000"/>
          <w:sz w:val="28"/>
        </w:rPr>
        <w:t>
      Сақтандыру брокеріне:</w:t>
      </w:r>
    </w:p>
    <w:bookmarkStart w:name="z1339" w:id="299"/>
    <w:p>
      <w:pPr>
        <w:spacing w:after="0"/>
        <w:ind w:left="0"/>
        <w:jc w:val="both"/>
      </w:pPr>
      <w:r>
        <w:rPr>
          <w:rFonts w:ascii="Times New Roman"/>
          <w:b w:val="false"/>
          <w:i w:val="false"/>
          <w:color w:val="000000"/>
          <w:sz w:val="28"/>
        </w:rPr>
        <w:t>
      1) сақтандыру агентінің қызметін жүзеге асыруға;</w:t>
      </w:r>
    </w:p>
    <w:bookmarkEnd w:id="299"/>
    <w:bookmarkStart w:name="z1340" w:id="300"/>
    <w:p>
      <w:pPr>
        <w:spacing w:after="0"/>
        <w:ind w:left="0"/>
        <w:jc w:val="both"/>
      </w:pPr>
      <w:r>
        <w:rPr>
          <w:rFonts w:ascii="Times New Roman"/>
          <w:b w:val="false"/>
          <w:i w:val="false"/>
          <w:color w:val="000000"/>
          <w:sz w:val="28"/>
        </w:rPr>
        <w:t>
      2) сақтандыру шарттарын жасасуға байланысты қызметтер ұсыну бойынша мемлекеттік сатып алуға қатысуға;</w:t>
      </w:r>
    </w:p>
    <w:bookmarkEnd w:id="300"/>
    <w:bookmarkStart w:name="z1341" w:id="301"/>
    <w:p>
      <w:pPr>
        <w:spacing w:after="0"/>
        <w:ind w:left="0"/>
        <w:jc w:val="both"/>
      </w:pPr>
      <w:r>
        <w:rPr>
          <w:rFonts w:ascii="Times New Roman"/>
          <w:b w:val="false"/>
          <w:i w:val="false"/>
          <w:color w:val="000000"/>
          <w:sz w:val="28"/>
        </w:rPr>
        <w:t>
      3) Қазақстан Республикасының бейрезиденті-екі және одан көп сақтандыру брокері қатысқан кезде Қазақстан Республикасының бейрезиденті-қайта сақтандырушыға қайта сақтандыруға тәуекелдерді беруге;</w:t>
      </w:r>
    </w:p>
    <w:bookmarkEnd w:id="301"/>
    <w:bookmarkStart w:name="z1342" w:id="302"/>
    <w:p>
      <w:pPr>
        <w:spacing w:after="0"/>
        <w:ind w:left="0"/>
        <w:jc w:val="both"/>
      </w:pPr>
      <w:r>
        <w:rPr>
          <w:rFonts w:ascii="Times New Roman"/>
          <w:b w:val="false"/>
          <w:i w:val="false"/>
          <w:color w:val="000000"/>
          <w:sz w:val="28"/>
        </w:rPr>
        <w:t>
      4) жұмыскерлер мен үлестес тұлғаларға бастапқы есепке алу құжаттарынсыз ақша беруге;</w:t>
      </w:r>
    </w:p>
    <w:bookmarkEnd w:id="302"/>
    <w:bookmarkStart w:name="z1343" w:id="303"/>
    <w:p>
      <w:pPr>
        <w:spacing w:after="0"/>
        <w:ind w:left="0"/>
        <w:jc w:val="both"/>
      </w:pPr>
      <w:r>
        <w:rPr>
          <w:rFonts w:ascii="Times New Roman"/>
          <w:b w:val="false"/>
          <w:i w:val="false"/>
          <w:color w:val="000000"/>
          <w:sz w:val="28"/>
        </w:rPr>
        <w:t>
      5) сақтандыру брокерінің жұмыскерлеріне айлық есептік көрсеткіштің бір жүз еселенген мөлшерінен аспайтын сомаға қаржылық көмекті қоспағанда, өтеусіз негізде қаржылық көмек беруге тыйым салынады.</w:t>
      </w:r>
    </w:p>
    <w:bookmarkEnd w:id="303"/>
    <w:bookmarkStart w:name="z1344" w:id="304"/>
    <w:p>
      <w:pPr>
        <w:spacing w:after="0"/>
        <w:ind w:left="0"/>
        <w:jc w:val="both"/>
      </w:pPr>
      <w:r>
        <w:rPr>
          <w:rFonts w:ascii="Times New Roman"/>
          <w:b w:val="false"/>
          <w:i w:val="false"/>
          <w:color w:val="000000"/>
          <w:sz w:val="28"/>
        </w:rPr>
        <w:t>
      2. Сақтандыру брокері мынадай брокерлік қызмет түрлерін:</w:t>
      </w:r>
    </w:p>
    <w:bookmarkEnd w:id="304"/>
    <w:p>
      <w:pPr>
        <w:spacing w:after="0"/>
        <w:ind w:left="0"/>
        <w:jc w:val="both"/>
      </w:pPr>
      <w:r>
        <w:rPr>
          <w:rFonts w:ascii="Times New Roman"/>
          <w:b w:val="false"/>
          <w:i w:val="false"/>
          <w:color w:val="000000"/>
          <w:sz w:val="28"/>
        </w:rPr>
        <w:t>
      1) өз атынан және сақтанушының тапсырмасы бойынша сақтандыру шарттарын жасасу жөніндегі делдалдық қызметті;</w:t>
      </w:r>
    </w:p>
    <w:p>
      <w:pPr>
        <w:spacing w:after="0"/>
        <w:ind w:left="0"/>
        <w:jc w:val="both"/>
      </w:pPr>
      <w:r>
        <w:rPr>
          <w:rFonts w:ascii="Times New Roman"/>
          <w:b w:val="false"/>
          <w:i w:val="false"/>
          <w:color w:val="000000"/>
          <w:sz w:val="28"/>
        </w:rPr>
        <w:t>
      2) өз атынан және қайта сақтанушының (цеденттің) тапсырмасы бойынша қайта сақтандыру шарттарын жасасу жөніндегі делдалдық қызметті жүзеге асырады.</w:t>
      </w:r>
    </w:p>
    <w:bookmarkStart w:name="z1347" w:id="305"/>
    <w:p>
      <w:pPr>
        <w:spacing w:after="0"/>
        <w:ind w:left="0"/>
        <w:jc w:val="both"/>
      </w:pPr>
      <w:r>
        <w:rPr>
          <w:rFonts w:ascii="Times New Roman"/>
          <w:b w:val="false"/>
          <w:i w:val="false"/>
          <w:color w:val="000000"/>
          <w:sz w:val="28"/>
        </w:rPr>
        <w:t>
      3. Сақтандыру брокерінің қызметі мынадай қызмет түрлерін жүзеге асыруды:</w:t>
      </w:r>
    </w:p>
    <w:bookmarkEnd w:id="305"/>
    <w:bookmarkStart w:name="z1348" w:id="306"/>
    <w:p>
      <w:pPr>
        <w:spacing w:after="0"/>
        <w:ind w:left="0"/>
        <w:jc w:val="both"/>
      </w:pPr>
      <w:r>
        <w:rPr>
          <w:rFonts w:ascii="Times New Roman"/>
          <w:b w:val="false"/>
          <w:i w:val="false"/>
          <w:color w:val="000000"/>
          <w:sz w:val="28"/>
        </w:rPr>
        <w:t>
      1) сақтандыру (қайта сақтандыру) мәселелері бойынша консультациялық қызметті;</w:t>
      </w:r>
    </w:p>
    <w:bookmarkEnd w:id="306"/>
    <w:bookmarkStart w:name="z1349" w:id="307"/>
    <w:p>
      <w:pPr>
        <w:spacing w:after="0"/>
        <w:ind w:left="0"/>
        <w:jc w:val="both"/>
      </w:pPr>
      <w:r>
        <w:rPr>
          <w:rFonts w:ascii="Times New Roman"/>
          <w:b w:val="false"/>
          <w:i w:val="false"/>
          <w:color w:val="000000"/>
          <w:sz w:val="28"/>
        </w:rPr>
        <w:t>
      2) сақтандыруға (қайта сақтандыруға) жеке және заңды тұлғаларды іздестіруді және тартуды;</w:t>
      </w:r>
    </w:p>
    <w:bookmarkEnd w:id="307"/>
    <w:bookmarkStart w:name="z1350" w:id="308"/>
    <w:p>
      <w:pPr>
        <w:spacing w:after="0"/>
        <w:ind w:left="0"/>
        <w:jc w:val="both"/>
      </w:pPr>
      <w:r>
        <w:rPr>
          <w:rFonts w:ascii="Times New Roman"/>
          <w:b w:val="false"/>
          <w:i w:val="false"/>
          <w:color w:val="000000"/>
          <w:sz w:val="28"/>
        </w:rPr>
        <w:t>
      3) сақтандыру (қайта сақтандыру) ұйымдарының көрсететін қызметтеріне және қаржылық жай-күйіне салыстырма талдау жүргізуді;</w:t>
      </w:r>
    </w:p>
    <w:bookmarkEnd w:id="308"/>
    <w:bookmarkStart w:name="z1351" w:id="309"/>
    <w:p>
      <w:pPr>
        <w:spacing w:after="0"/>
        <w:ind w:left="0"/>
        <w:jc w:val="both"/>
      </w:pPr>
      <w:r>
        <w:rPr>
          <w:rFonts w:ascii="Times New Roman"/>
          <w:b w:val="false"/>
          <w:i w:val="false"/>
          <w:color w:val="000000"/>
          <w:sz w:val="28"/>
        </w:rPr>
        <w:t>
      4) сақтандыру (қайта сақтандыру) ұйымдары ұсынатын қызметтерге салыстырма талдау жүргізу мақсатында сақтандыру объектілері туралы ақпарат жинауды;</w:t>
      </w:r>
    </w:p>
    <w:bookmarkEnd w:id="309"/>
    <w:bookmarkStart w:name="z1352" w:id="310"/>
    <w:p>
      <w:pPr>
        <w:spacing w:after="0"/>
        <w:ind w:left="0"/>
        <w:jc w:val="both"/>
      </w:pPr>
      <w:r>
        <w:rPr>
          <w:rFonts w:ascii="Times New Roman"/>
          <w:b w:val="false"/>
          <w:i w:val="false"/>
          <w:color w:val="000000"/>
          <w:sz w:val="28"/>
        </w:rPr>
        <w:t>
      5) клиенттердің тапсырмасы бойынша сақтандыру (қайта сақтандыру) талаптарын, сақтандырушыларды (қайта сақтандырушыларды) таңдау өлшемшарттарын әзірлеуді, сақтандыру тәуекелдерін анықтау жөніндегі сараптамалық қызметтер көрсетуді;</w:t>
      </w:r>
    </w:p>
    <w:bookmarkEnd w:id="310"/>
    <w:bookmarkStart w:name="z1353" w:id="311"/>
    <w:p>
      <w:pPr>
        <w:spacing w:after="0"/>
        <w:ind w:left="0"/>
        <w:jc w:val="both"/>
      </w:pPr>
      <w:r>
        <w:rPr>
          <w:rFonts w:ascii="Times New Roman"/>
          <w:b w:val="false"/>
          <w:i w:val="false"/>
          <w:color w:val="000000"/>
          <w:sz w:val="28"/>
        </w:rPr>
        <w:t>
      6) сақтанушының (цеденттің) тапсырмасы бойынша сақтандыру (қайта сақтандыру) шартын жасасу үшін қажетті құжаттарды дайындауды және (немесе) ресімдеуді, сақтандыру мәселелері бойынша ақпарат жинауды;</w:t>
      </w:r>
    </w:p>
    <w:bookmarkEnd w:id="311"/>
    <w:bookmarkStart w:name="z1354" w:id="312"/>
    <w:p>
      <w:pPr>
        <w:spacing w:after="0"/>
        <w:ind w:left="0"/>
        <w:jc w:val="both"/>
      </w:pPr>
      <w:r>
        <w:rPr>
          <w:rFonts w:ascii="Times New Roman"/>
          <w:b w:val="false"/>
          <w:i w:val="false"/>
          <w:color w:val="000000"/>
          <w:sz w:val="28"/>
        </w:rPr>
        <w:t>
      7) сақтанушының (цеденттің) тапсырмасы бойынша сақтандыру (қайта сақтандыру) шартын ресімдеуді;</w:t>
      </w:r>
    </w:p>
    <w:bookmarkEnd w:id="312"/>
    <w:bookmarkStart w:name="z1355" w:id="313"/>
    <w:p>
      <w:pPr>
        <w:spacing w:after="0"/>
        <w:ind w:left="0"/>
        <w:jc w:val="both"/>
      </w:pPr>
      <w:r>
        <w:rPr>
          <w:rFonts w:ascii="Times New Roman"/>
          <w:b w:val="false"/>
          <w:i w:val="false"/>
          <w:color w:val="000000"/>
          <w:sz w:val="28"/>
        </w:rPr>
        <w:t>
      8) сақтанушымен (цедентпен) тиісті келісім болған кезде сақтандыру (қайта сақтандыру) шарттары бойынша сақтанушылардан (цеденттерден) сақтандыру сыйлықақыларын кейіннен оларды сақтандыру (қайта сақтандыру) ұйымдарына аудару үшін жинауды;</w:t>
      </w:r>
    </w:p>
    <w:bookmarkEnd w:id="313"/>
    <w:bookmarkStart w:name="z1356" w:id="314"/>
    <w:p>
      <w:pPr>
        <w:spacing w:after="0"/>
        <w:ind w:left="0"/>
        <w:jc w:val="both"/>
      </w:pPr>
      <w:r>
        <w:rPr>
          <w:rFonts w:ascii="Times New Roman"/>
          <w:b w:val="false"/>
          <w:i w:val="false"/>
          <w:color w:val="000000"/>
          <w:sz w:val="28"/>
        </w:rPr>
        <w:t>
      9) клиенттердің тапсырмасы бойынша сақтандыру (қайта сақтандыру) немесе ортақ сақтандыру (бірлескен қайта сақтандыру) шарттары бойынша сақтандыру тәуекелдерін орналастыруды;</w:t>
      </w:r>
    </w:p>
    <w:bookmarkEnd w:id="314"/>
    <w:bookmarkStart w:name="z1357" w:id="315"/>
    <w:p>
      <w:pPr>
        <w:spacing w:after="0"/>
        <w:ind w:left="0"/>
        <w:jc w:val="both"/>
      </w:pPr>
      <w:r>
        <w:rPr>
          <w:rFonts w:ascii="Times New Roman"/>
          <w:b w:val="false"/>
          <w:i w:val="false"/>
          <w:color w:val="000000"/>
          <w:sz w:val="28"/>
        </w:rPr>
        <w:t>
      10) сақтандыру (қайта сақтандыру) шартын жасасу, сақтандыру төлемдерін жүзеге асыру, сақтандыру жағдайы басталған кезде наразылықтарды қарау кезінде құжаттардың, сондай-ақ сақтандыру (қайта сақтандыру) шарттарын жасасуға байланысты басқа да құжаттардың дұрыс және уақтылы ресімделуін қамтамасыз етуді;</w:t>
      </w:r>
    </w:p>
    <w:bookmarkEnd w:id="315"/>
    <w:bookmarkStart w:name="z1358" w:id="316"/>
    <w:p>
      <w:pPr>
        <w:spacing w:after="0"/>
        <w:ind w:left="0"/>
        <w:jc w:val="both"/>
      </w:pPr>
      <w:r>
        <w:rPr>
          <w:rFonts w:ascii="Times New Roman"/>
          <w:b w:val="false"/>
          <w:i w:val="false"/>
          <w:color w:val="000000"/>
          <w:sz w:val="28"/>
        </w:rPr>
        <w:t>
      11) сақтандыру жағдайы басталған кезде сақтанушының (цеденттің), пайда алушының сақтандыру төлемін алуына консультациялар жүргізуді және жәрдем көрсетуді;</w:t>
      </w:r>
    </w:p>
    <w:bookmarkEnd w:id="316"/>
    <w:bookmarkStart w:name="z1359" w:id="317"/>
    <w:p>
      <w:pPr>
        <w:spacing w:after="0"/>
        <w:ind w:left="0"/>
        <w:jc w:val="both"/>
      </w:pPr>
      <w:r>
        <w:rPr>
          <w:rFonts w:ascii="Times New Roman"/>
          <w:b w:val="false"/>
          <w:i w:val="false"/>
          <w:color w:val="000000"/>
          <w:sz w:val="28"/>
        </w:rPr>
        <w:t>
      12) сақтандыру төлемін алу үшін қажетті құжаттарды берілген өкілеттіктерге сәйкес ресімдеуді;</w:t>
      </w:r>
    </w:p>
    <w:bookmarkEnd w:id="317"/>
    <w:bookmarkStart w:name="z1360" w:id="318"/>
    <w:p>
      <w:pPr>
        <w:spacing w:after="0"/>
        <w:ind w:left="0"/>
        <w:jc w:val="both"/>
      </w:pPr>
      <w:r>
        <w:rPr>
          <w:rFonts w:ascii="Times New Roman"/>
          <w:b w:val="false"/>
          <w:i w:val="false"/>
          <w:color w:val="000000"/>
          <w:sz w:val="28"/>
        </w:rPr>
        <w:t>
      13) сақтанушының (цеденттің) тапсырмасы бойынша сақтандыру (қайта сақтандыру) ұйымдарынан сақтандыру төлемдерін кейіннен оларды сақтанушыға (цедентке), пайда алушыға беру үшін жинауды;</w:t>
      </w:r>
    </w:p>
    <w:bookmarkEnd w:id="318"/>
    <w:bookmarkStart w:name="z1361" w:id="319"/>
    <w:p>
      <w:pPr>
        <w:spacing w:after="0"/>
        <w:ind w:left="0"/>
        <w:jc w:val="both"/>
      </w:pPr>
      <w:r>
        <w:rPr>
          <w:rFonts w:ascii="Times New Roman"/>
          <w:b w:val="false"/>
          <w:i w:val="false"/>
          <w:color w:val="000000"/>
          <w:sz w:val="28"/>
        </w:rPr>
        <w:t>
      14) сақтандыру жағдайы басталған кезде мүдделі тұлғалардың тапсырмасы бойынша шығындарды қарау және реттеу жөніндегі құжаттарды дайындауды;</w:t>
      </w:r>
    </w:p>
    <w:bookmarkEnd w:id="319"/>
    <w:bookmarkStart w:name="z1362" w:id="320"/>
    <w:p>
      <w:pPr>
        <w:spacing w:after="0"/>
        <w:ind w:left="0"/>
        <w:jc w:val="both"/>
      </w:pPr>
      <w:r>
        <w:rPr>
          <w:rFonts w:ascii="Times New Roman"/>
          <w:b w:val="false"/>
          <w:i w:val="false"/>
          <w:color w:val="000000"/>
          <w:sz w:val="28"/>
        </w:rPr>
        <w:t>
      15) залалды бағалау және сақтандыру төлемінің мөлшерін айқындау бойынша сарапшылар көрсететін қызметтерді ұйымдастыруды;</w:t>
      </w:r>
    </w:p>
    <w:bookmarkEnd w:id="320"/>
    <w:bookmarkStart w:name="z1363" w:id="321"/>
    <w:p>
      <w:pPr>
        <w:spacing w:after="0"/>
        <w:ind w:left="0"/>
        <w:jc w:val="both"/>
      </w:pPr>
      <w:r>
        <w:rPr>
          <w:rFonts w:ascii="Times New Roman"/>
          <w:b w:val="false"/>
          <w:i w:val="false"/>
          <w:color w:val="000000"/>
          <w:sz w:val="28"/>
        </w:rPr>
        <w:t xml:space="preserve">
      16) осы Заңның 15-бабының </w:t>
      </w:r>
      <w:r>
        <w:rPr>
          <w:rFonts w:ascii="Times New Roman"/>
          <w:b w:val="false"/>
          <w:i w:val="false"/>
          <w:color w:val="000000"/>
          <w:sz w:val="28"/>
        </w:rPr>
        <w:t>4-тармағында</w:t>
      </w:r>
      <w:r>
        <w:rPr>
          <w:rFonts w:ascii="Times New Roman"/>
          <w:b w:val="false"/>
          <w:i w:val="false"/>
          <w:color w:val="000000"/>
          <w:sz w:val="28"/>
        </w:rPr>
        <w:t xml:space="preserve"> көрсетілген қызметті;</w:t>
      </w:r>
    </w:p>
    <w:bookmarkEnd w:id="321"/>
    <w:bookmarkStart w:name="z1364" w:id="322"/>
    <w:p>
      <w:pPr>
        <w:spacing w:after="0"/>
        <w:ind w:left="0"/>
        <w:jc w:val="both"/>
      </w:pPr>
      <w:r>
        <w:rPr>
          <w:rFonts w:ascii="Times New Roman"/>
          <w:b w:val="false"/>
          <w:i w:val="false"/>
          <w:color w:val="000000"/>
          <w:sz w:val="28"/>
        </w:rPr>
        <w:t xml:space="preserve">
      17) сақтандыру (қайта сақтандыру) пулының қызметін оның қатысушыларымен жасалған келісім негізінде басқаруды қамтуы мүмкін. </w:t>
      </w:r>
    </w:p>
    <w:bookmarkEnd w:id="322"/>
    <w:bookmarkStart w:name="z1365" w:id="323"/>
    <w:p>
      <w:pPr>
        <w:spacing w:after="0"/>
        <w:ind w:left="0"/>
        <w:jc w:val="both"/>
      </w:pPr>
      <w:r>
        <w:rPr>
          <w:rFonts w:ascii="Times New Roman"/>
          <w:b w:val="false"/>
          <w:i w:val="false"/>
          <w:color w:val="000000"/>
          <w:sz w:val="28"/>
        </w:rPr>
        <w:t>
      4. Сақтандыру брокеріне сақтанушыдан (цеденттен) немесе сақтандырушыдан (қайта сақтандырушыдан) алынған сақтандыру сыйлықақыларының немесе сақтандыру төлемдерінің сомаларын орналастыру жөніндегі инвестициялық қызметті жүзеге асыруға тыйым салынады.</w:t>
      </w:r>
    </w:p>
    <w:bookmarkEnd w:id="323"/>
    <w:p>
      <w:pPr>
        <w:spacing w:after="0"/>
        <w:ind w:left="0"/>
        <w:jc w:val="both"/>
      </w:pPr>
      <w:r>
        <w:rPr>
          <w:rFonts w:ascii="Times New Roman"/>
          <w:b w:val="false"/>
          <w:i w:val="false"/>
          <w:color w:val="000000"/>
          <w:sz w:val="28"/>
        </w:rPr>
        <w:t>
      Сақтандыру брокері меншікті қаражатын Қазақстан Республикасының банктеріндегі, Қазақстан Республикасы бейрезидент-банктерінің филиалдарындағы депозиттерге орналастыруға құқылы.</w:t>
      </w:r>
    </w:p>
    <w:bookmarkStart w:name="z1366" w:id="324"/>
    <w:p>
      <w:pPr>
        <w:spacing w:after="0"/>
        <w:ind w:left="0"/>
        <w:jc w:val="both"/>
      </w:pPr>
      <w:r>
        <w:rPr>
          <w:rFonts w:ascii="Times New Roman"/>
          <w:b w:val="false"/>
          <w:i w:val="false"/>
          <w:color w:val="000000"/>
          <w:sz w:val="28"/>
        </w:rPr>
        <w:t>
      5. Сақтандыру брокері өз қызметін жүзеге асыру кезінде сақтандыру (қайта сақтандыру) шартының тарапы болып табылмайды.</w:t>
      </w:r>
    </w:p>
    <w:bookmarkEnd w:id="324"/>
    <w:bookmarkStart w:name="z1367" w:id="325"/>
    <w:p>
      <w:pPr>
        <w:spacing w:after="0"/>
        <w:ind w:left="0"/>
        <w:jc w:val="both"/>
      </w:pPr>
      <w:r>
        <w:rPr>
          <w:rFonts w:ascii="Times New Roman"/>
          <w:b w:val="false"/>
          <w:i w:val="false"/>
          <w:color w:val="000000"/>
          <w:sz w:val="28"/>
        </w:rPr>
        <w:t>
      6. Сақтандыру брокерінің негізгі құқықтары, міндеттері мен жауапкершілігі оның сақтандыру брокері қызметін жүзеге асырудың ішкі қағидаларында айқындалуға тиіс.</w:t>
      </w:r>
    </w:p>
    <w:bookmarkEnd w:id="325"/>
    <w:bookmarkStart w:name="z1368" w:id="326"/>
    <w:p>
      <w:pPr>
        <w:spacing w:after="0"/>
        <w:ind w:left="0"/>
        <w:jc w:val="both"/>
      </w:pPr>
      <w:r>
        <w:rPr>
          <w:rFonts w:ascii="Times New Roman"/>
          <w:b w:val="false"/>
          <w:i w:val="false"/>
          <w:color w:val="000000"/>
          <w:sz w:val="28"/>
        </w:rPr>
        <w:t xml:space="preserve">
      7. Осы баптың </w:t>
      </w:r>
      <w:r>
        <w:rPr>
          <w:rFonts w:ascii="Times New Roman"/>
          <w:b w:val="false"/>
          <w:i w:val="false"/>
          <w:color w:val="000000"/>
          <w:sz w:val="28"/>
        </w:rPr>
        <w:t>2-тармағында</w:t>
      </w:r>
      <w:r>
        <w:rPr>
          <w:rFonts w:ascii="Times New Roman"/>
          <w:b w:val="false"/>
          <w:i w:val="false"/>
          <w:color w:val="000000"/>
          <w:sz w:val="28"/>
        </w:rPr>
        <w:t xml:space="preserve"> көрсетілген брокерлік қызметті жүзеге асырғаны үшін сақтандыру брокеріне кез келген сыйақыны сақтанушының (цеденттің) мүдделерінде, осы баптың 8-тармағында көзделген жағдайды қоспағанда, сақтанушы (цедент) ғана төлеуге тиіс.</w:t>
      </w:r>
    </w:p>
    <w:bookmarkEnd w:id="326"/>
    <w:bookmarkStart w:name="z1369" w:id="327"/>
    <w:p>
      <w:pPr>
        <w:spacing w:after="0"/>
        <w:ind w:left="0"/>
        <w:jc w:val="both"/>
      </w:pPr>
      <w:r>
        <w:rPr>
          <w:rFonts w:ascii="Times New Roman"/>
          <w:b w:val="false"/>
          <w:i w:val="false"/>
          <w:color w:val="000000"/>
          <w:sz w:val="28"/>
        </w:rPr>
        <w:t>
      8. Егер сақтандыру брокері және (немесе) оның үлестес тұлғасы – сақтандыру брокері (оның ішінде Қазақстан Республикасының бейрезиденті – сақтандыру брокері) бір сақтандыру тәуекелі бойынша сақтандыру және (немесе) қайта сақтандыру шарттарын жасасу жөніндегі делдалдық қызметті жүзеге асырса, онда сақтандыру брокері және оның үлестес тұлғасы – сақтандыру брокері (оның ішінде Қазақстан Республикасының бейрезиденті – сақтандыру брокері) көрсетілген сақтандыру тәуекелі бойынша сыйақыға байланысты өзара есеп айырысуды жүргізеді.</w:t>
      </w:r>
    </w:p>
    <w:bookmarkEnd w:id="327"/>
    <w:bookmarkStart w:name="z1370" w:id="328"/>
    <w:p>
      <w:pPr>
        <w:spacing w:after="0"/>
        <w:ind w:left="0"/>
        <w:jc w:val="both"/>
      </w:pPr>
      <w:r>
        <w:rPr>
          <w:rFonts w:ascii="Times New Roman"/>
          <w:b w:val="false"/>
          <w:i w:val="false"/>
          <w:color w:val="000000"/>
          <w:sz w:val="28"/>
        </w:rPr>
        <w:t>
      9. Сақтандыру брокері қызметін жүзеге асыру шарттары мен тәртібі уәкілетті органның нормативтік құқықтық актісінде айқындалады.</w:t>
      </w:r>
    </w:p>
    <w:bookmarkEnd w:id="32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17-бап жаңа редакцияда – ҚР 02.07.2018 </w:t>
      </w:r>
      <w:r>
        <w:rPr>
          <w:rFonts w:ascii="Times New Roman"/>
          <w:b w:val="false"/>
          <w:i w:val="false"/>
          <w:color w:val="000000"/>
          <w:sz w:val="28"/>
        </w:rPr>
        <w:t>№ 166-VІ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өзгеріс енгізілді – ҚР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18-бап. Сақтандыру агентiнiң делдалдық қызметi және оған қойылатын талаптар</w:t>
      </w:r>
    </w:p>
    <w:bookmarkStart w:name="z1371" w:id="329"/>
    <w:p>
      <w:pPr>
        <w:spacing w:after="0"/>
        <w:ind w:left="0"/>
        <w:jc w:val="both"/>
      </w:pPr>
      <w:r>
        <w:rPr>
          <w:rFonts w:ascii="Times New Roman"/>
          <w:b w:val="false"/>
          <w:i w:val="false"/>
          <w:color w:val="000000"/>
          <w:sz w:val="28"/>
        </w:rPr>
        <w:t>
      1. Сақтандыру агентiнiң сақтандыру нарығында делдалдық қызметтi жүзеге асыруға өкiлеттiктерi осы Заңның және уәкілетті органның нормативтік құқықтық актілерінің талаптары ескеріле отырып, тапсырма шартында айқындалады.</w:t>
      </w:r>
    </w:p>
    <w:bookmarkEnd w:id="329"/>
    <w:p>
      <w:pPr>
        <w:spacing w:after="0"/>
        <w:ind w:left="0"/>
        <w:jc w:val="both"/>
      </w:pPr>
      <w:r>
        <w:rPr>
          <w:rFonts w:ascii="Times New Roman"/>
          <w:b w:val="false"/>
          <w:i w:val="false"/>
          <w:color w:val="000000"/>
          <w:sz w:val="28"/>
        </w:rPr>
        <w:t>
      Сақтандыру ұйымы мен сақтандыру агентінің арасында жасалатын тапсырма шартына қойылатын талаптар уәкілетті органның нормативтік құқықтық актісінде белгіленеді.</w:t>
      </w:r>
    </w:p>
    <w:p>
      <w:pPr>
        <w:spacing w:after="0"/>
        <w:ind w:left="0"/>
        <w:jc w:val="both"/>
      </w:pPr>
      <w:r>
        <w:rPr>
          <w:rFonts w:ascii="Times New Roman"/>
          <w:b w:val="false"/>
          <w:i w:val="false"/>
          <w:color w:val="000000"/>
          <w:sz w:val="28"/>
        </w:rPr>
        <w:t>
      Сақтандыру агентi сақтандыру ұйымы уәкілеттік берген әрекеттерді жеке өзі жасайды және оларды жасауды өзге тұлғаға қайта сенім білдіріп тапсыруға құқылы емес.</w:t>
      </w:r>
    </w:p>
    <w:p>
      <w:pPr>
        <w:spacing w:after="0"/>
        <w:ind w:left="0"/>
        <w:jc w:val="both"/>
      </w:pPr>
      <w:r>
        <w:rPr>
          <w:rFonts w:ascii="Times New Roman"/>
          <w:b w:val="false"/>
          <w:i w:val="false"/>
          <w:color w:val="000000"/>
          <w:sz w:val="28"/>
        </w:rPr>
        <w:t>
      Сақтандыру агентінде өкiлеттiктер болмаған жағдайда оның сақтандыру агентi ретіндегі қызметiне жол берiлмейдi.</w:t>
      </w:r>
    </w:p>
    <w:bookmarkStart w:name="z1372" w:id="330"/>
    <w:p>
      <w:pPr>
        <w:spacing w:after="0"/>
        <w:ind w:left="0"/>
        <w:jc w:val="both"/>
      </w:pPr>
      <w:r>
        <w:rPr>
          <w:rFonts w:ascii="Times New Roman"/>
          <w:b w:val="false"/>
          <w:i w:val="false"/>
          <w:color w:val="000000"/>
          <w:sz w:val="28"/>
        </w:rPr>
        <w:t>
      2. Сақтандыру ұйымы өзiнiң атынан және өзінің тапсырысы бойынша сақтандыру агентi жасасқан сақтандыру шарты бойынша мiндеттемелердi орындауға міндетті.</w:t>
      </w:r>
    </w:p>
    <w:bookmarkEnd w:id="330"/>
    <w:p>
      <w:pPr>
        <w:spacing w:after="0"/>
        <w:ind w:left="0"/>
        <w:jc w:val="both"/>
      </w:pPr>
      <w:r>
        <w:rPr>
          <w:rFonts w:ascii="Times New Roman"/>
          <w:b w:val="false"/>
          <w:i w:val="false"/>
          <w:color w:val="000000"/>
          <w:sz w:val="28"/>
        </w:rPr>
        <w:t>
      Сақтандыру ұйымы сақтандыру агентiнің мынадай әрекеттерді жасағаны үшін:</w:t>
      </w:r>
    </w:p>
    <w:bookmarkStart w:name="z1373" w:id="331"/>
    <w:p>
      <w:pPr>
        <w:spacing w:after="0"/>
        <w:ind w:left="0"/>
        <w:jc w:val="both"/>
      </w:pPr>
      <w:r>
        <w:rPr>
          <w:rFonts w:ascii="Times New Roman"/>
          <w:b w:val="false"/>
          <w:i w:val="false"/>
          <w:color w:val="000000"/>
          <w:sz w:val="28"/>
        </w:rPr>
        <w:t xml:space="preserve">
      1) сақтандыру шарттарын жасасқаны, сондай-ақ сақтандыру агентінің белгіленген өкілеттіктер шегінен шығатын әрекеттерді жасағаны; </w:t>
      </w:r>
    </w:p>
    <w:bookmarkEnd w:id="331"/>
    <w:bookmarkStart w:name="z1374" w:id="332"/>
    <w:p>
      <w:pPr>
        <w:spacing w:after="0"/>
        <w:ind w:left="0"/>
        <w:jc w:val="both"/>
      </w:pPr>
      <w:r>
        <w:rPr>
          <w:rFonts w:ascii="Times New Roman"/>
          <w:b w:val="false"/>
          <w:i w:val="false"/>
          <w:color w:val="000000"/>
          <w:sz w:val="28"/>
        </w:rPr>
        <w:t>
      2) сақтандыру ұйымында уәкілетті органның лицензиясы жоқ сақтандыру сыныптары (түрлері) бойынша сақтандыру шарттарын жасасқаны;</w:t>
      </w:r>
    </w:p>
    <w:bookmarkEnd w:id="332"/>
    <w:bookmarkStart w:name="z1375" w:id="333"/>
    <w:p>
      <w:pPr>
        <w:spacing w:after="0"/>
        <w:ind w:left="0"/>
        <w:jc w:val="both"/>
      </w:pPr>
      <w:r>
        <w:rPr>
          <w:rFonts w:ascii="Times New Roman"/>
          <w:b w:val="false"/>
          <w:i w:val="false"/>
          <w:color w:val="000000"/>
          <w:sz w:val="28"/>
        </w:rPr>
        <w:t xml:space="preserve">
      3) сақтандыру шартын жасасу талаптары бойынша сақтанушыны әдейі жаңылыстырғаны; </w:t>
      </w:r>
    </w:p>
    <w:bookmarkEnd w:id="333"/>
    <w:bookmarkStart w:name="z1376" w:id="334"/>
    <w:p>
      <w:pPr>
        <w:spacing w:after="0"/>
        <w:ind w:left="0"/>
        <w:jc w:val="both"/>
      </w:pPr>
      <w:r>
        <w:rPr>
          <w:rFonts w:ascii="Times New Roman"/>
          <w:b w:val="false"/>
          <w:i w:val="false"/>
          <w:color w:val="000000"/>
          <w:sz w:val="28"/>
        </w:rPr>
        <w:t xml:space="preserve">
      4) сақтандыру шартын және олардың негізінде сақтандыру шарты жасалатын құжаттарды ресімдеу бойынша Қазақстан Республикасының заңнамасында көзделген талаптарды сақтамағаны; </w:t>
      </w:r>
    </w:p>
    <w:bookmarkEnd w:id="334"/>
    <w:bookmarkStart w:name="z1377" w:id="335"/>
    <w:p>
      <w:pPr>
        <w:spacing w:after="0"/>
        <w:ind w:left="0"/>
        <w:jc w:val="both"/>
      </w:pPr>
      <w:r>
        <w:rPr>
          <w:rFonts w:ascii="Times New Roman"/>
          <w:b w:val="false"/>
          <w:i w:val="false"/>
          <w:color w:val="000000"/>
          <w:sz w:val="28"/>
        </w:rPr>
        <w:t>
      5) Қазақстан Республикасының сақтандыру және сақтандыру қызметі туралы заңнамасының талаптарын өзге де бұзушылықтары үшін жауапты болады.</w:t>
      </w:r>
    </w:p>
    <w:bookmarkEnd w:id="335"/>
    <w:p>
      <w:pPr>
        <w:spacing w:after="0"/>
        <w:ind w:left="0"/>
        <w:jc w:val="both"/>
      </w:pPr>
      <w:r>
        <w:rPr>
          <w:rFonts w:ascii="Times New Roman"/>
          <w:b w:val="false"/>
          <w:i w:val="false"/>
          <w:color w:val="000000"/>
          <w:sz w:val="28"/>
        </w:rPr>
        <w:t>
      Сақтандыру ұйымы сақтандыру агентiнің Қазақстан Республикасының сақтандыру және сақтандыру қызметі туралы заңнамасында көзделген делдалдық қызметті оның жүзеге асыруына байланысты емес әрекеттері үшін жауапты болмайды.</w:t>
      </w:r>
    </w:p>
    <w:bookmarkStart w:name="z1378" w:id="336"/>
    <w:p>
      <w:pPr>
        <w:spacing w:after="0"/>
        <w:ind w:left="0"/>
        <w:jc w:val="both"/>
      </w:pPr>
      <w:r>
        <w:rPr>
          <w:rFonts w:ascii="Times New Roman"/>
          <w:b w:val="false"/>
          <w:i w:val="false"/>
          <w:color w:val="000000"/>
          <w:sz w:val="28"/>
        </w:rPr>
        <w:t>
      3. Сақтандыру агентi сақтауға мiндеттi шарттар, оның iшiнде сақтандыру есептілігінің бланкiлерiн есепке алу және сақтау, қолма-қол ақшамен жұмыс істеу мәселелерi бойынша шарттар Қазақстан Республикасы заңнамасының талаптары ескерiле отырып, сақтандыру ұйымының iшкi құжаттарында белгiленедi.</w:t>
      </w:r>
    </w:p>
    <w:bookmarkEnd w:id="336"/>
    <w:bookmarkStart w:name="z1379" w:id="337"/>
    <w:p>
      <w:pPr>
        <w:spacing w:after="0"/>
        <w:ind w:left="0"/>
        <w:jc w:val="both"/>
      </w:pPr>
      <w:r>
        <w:rPr>
          <w:rFonts w:ascii="Times New Roman"/>
          <w:b w:val="false"/>
          <w:i w:val="false"/>
          <w:color w:val="000000"/>
          <w:sz w:val="28"/>
        </w:rPr>
        <w:t>
      4. Сақтандыру агентiне сақтандыру ұйымының атынан және оның тапсырмасы бойынша сақтандыру шарттарын жасасу кезінде сақтандыру сыйлықақысын төлеу үшін қолма-қол ақшамен төлемді заңды тұлға болып табылатын сақтанушыдан қабылдауына тыйым салынады.</w:t>
      </w:r>
    </w:p>
    <w:bookmarkEnd w:id="337"/>
    <w:p>
      <w:pPr>
        <w:spacing w:after="0"/>
        <w:ind w:left="0"/>
        <w:jc w:val="both"/>
      </w:pPr>
      <w:r>
        <w:rPr>
          <w:rFonts w:ascii="Times New Roman"/>
          <w:b w:val="false"/>
          <w:i w:val="false"/>
          <w:color w:val="000000"/>
          <w:sz w:val="28"/>
        </w:rPr>
        <w:t>
      Осы шектеу сақтандыру агентiнің Қазақстан Республикасының аумағына уақытша келетін адамдардан қолма-қол ақшамен төлемді Қазақстан Республикасының Мемлекеттік шекарасы арқылы өткізу пункттерінде сақтандыру шарты бойынша сақтандыру сыйлықақысын төлеу үшін қабылдауына қолданылмайды.</w:t>
      </w:r>
    </w:p>
    <w:p>
      <w:pPr>
        <w:spacing w:after="0"/>
        <w:ind w:left="0"/>
        <w:jc w:val="both"/>
      </w:pPr>
      <w:r>
        <w:rPr>
          <w:rFonts w:ascii="Times New Roman"/>
          <w:b w:val="false"/>
          <w:i w:val="false"/>
          <w:color w:val="000000"/>
          <w:sz w:val="28"/>
        </w:rPr>
        <w:t>
      Сақтандыру агенті алған сақтандыру сыйлықақылары (сақтандыру жарналары) сақтандыру ұйымының банктік шотына немесе кассасына аудару арқылы толық көлемде сақтандыру ұйымына тапсыруға жатады.</w:t>
      </w:r>
    </w:p>
    <w:p>
      <w:pPr>
        <w:spacing w:after="0"/>
        <w:ind w:left="0"/>
        <w:jc w:val="both"/>
      </w:pPr>
      <w:r>
        <w:rPr>
          <w:rFonts w:ascii="Times New Roman"/>
          <w:b w:val="false"/>
          <w:i w:val="false"/>
          <w:color w:val="000000"/>
          <w:sz w:val="28"/>
        </w:rPr>
        <w:t>
      Сақтандыру агентіне сақтандыру ұйымының комиссиялық сыйақы төлеуі сақтандыру ұйымы тиісті сақтандыру шарты бойынша сақтанушы төлеген сақтандыру сыйлықақысын (сақтандыру жарнасын) толық көлемде алғаннан кейін ғана жүзеге асырылады.</w:t>
      </w:r>
    </w:p>
    <w:bookmarkStart w:name="z1380" w:id="338"/>
    <w:p>
      <w:pPr>
        <w:spacing w:after="0"/>
        <w:ind w:left="0"/>
        <w:jc w:val="both"/>
      </w:pPr>
      <w:r>
        <w:rPr>
          <w:rFonts w:ascii="Times New Roman"/>
          <w:b w:val="false"/>
          <w:i w:val="false"/>
          <w:color w:val="000000"/>
          <w:sz w:val="28"/>
        </w:rPr>
        <w:t>
      5. Сақтандыру агентiнің сақтанушылардан алған сақтандыру сыйлықақыларынан тапсырма шарты бойынша өзіне тиесілі сыйақыны ұстап қалуына тыйым салынады.</w:t>
      </w:r>
    </w:p>
    <w:bookmarkEnd w:id="338"/>
    <w:bookmarkStart w:name="z1381" w:id="339"/>
    <w:p>
      <w:pPr>
        <w:spacing w:after="0"/>
        <w:ind w:left="0"/>
        <w:jc w:val="both"/>
      </w:pPr>
      <w:r>
        <w:rPr>
          <w:rFonts w:ascii="Times New Roman"/>
          <w:b w:val="false"/>
          <w:i w:val="false"/>
          <w:color w:val="000000"/>
          <w:sz w:val="28"/>
        </w:rPr>
        <w:t xml:space="preserve">
      6. Осы Заңның </w:t>
      </w:r>
      <w:r>
        <w:rPr>
          <w:rFonts w:ascii="Times New Roman"/>
          <w:b w:val="false"/>
          <w:i w:val="false"/>
          <w:color w:val="000000"/>
          <w:sz w:val="28"/>
        </w:rPr>
        <w:t>18-2-бабында</w:t>
      </w:r>
      <w:r>
        <w:rPr>
          <w:rFonts w:ascii="Times New Roman"/>
          <w:b w:val="false"/>
          <w:i w:val="false"/>
          <w:color w:val="000000"/>
          <w:sz w:val="28"/>
        </w:rPr>
        <w:t xml:space="preserve"> көзделген өкілеттіктер шегінде сақтандыру агенттерінің делдалдық қызметті бір сақтандыру шарты бойынша екі немесе одан көп сақтандыру агентінің жүзеге асыруына жол берілмейді.</w:t>
      </w:r>
    </w:p>
    <w:bookmarkEnd w:id="339"/>
    <w:p>
      <w:pPr>
        <w:spacing w:after="0"/>
        <w:ind w:left="0"/>
        <w:jc w:val="both"/>
      </w:pPr>
      <w:r>
        <w:rPr>
          <w:rFonts w:ascii="Times New Roman"/>
          <w:b w:val="false"/>
          <w:i w:val="false"/>
          <w:color w:val="000000"/>
          <w:sz w:val="28"/>
        </w:rPr>
        <w:t>
      Сақтандыру агенттерінің мынадай:</w:t>
      </w:r>
    </w:p>
    <w:p>
      <w:pPr>
        <w:spacing w:after="0"/>
        <w:ind w:left="0"/>
        <w:jc w:val="both"/>
      </w:pPr>
      <w:r>
        <w:rPr>
          <w:rFonts w:ascii="Times New Roman"/>
          <w:b w:val="false"/>
          <w:i w:val="false"/>
          <w:color w:val="000000"/>
          <w:sz w:val="28"/>
        </w:rPr>
        <w:t>
      "Қазақстан Республикасында зейнетақымен қамсыздандыру туралы" Қазақстан Республикасының Заңына сәйкес жасалатын зейнетақы аннуитеті;</w:t>
      </w:r>
    </w:p>
    <w:p>
      <w:pPr>
        <w:spacing w:after="0"/>
        <w:ind w:left="0"/>
        <w:jc w:val="both"/>
      </w:pPr>
      <w:r>
        <w:rPr>
          <w:rFonts w:ascii="Times New Roman"/>
          <w:b w:val="false"/>
          <w:i w:val="false"/>
          <w:color w:val="000000"/>
          <w:sz w:val="28"/>
        </w:rPr>
        <w:t>
      "Қызметкер еңбек (қызметтік) міндеттерін атқарған кезде оны жазатайым оқиғалардан міндетті сақтандыру туралы" Қазақстан Республикасының Заңына сәйкес жасалатын аннуитеттік сақтандыру;</w:t>
      </w:r>
    </w:p>
    <w:p>
      <w:pPr>
        <w:spacing w:after="0"/>
        <w:ind w:left="0"/>
        <w:jc w:val="both"/>
      </w:pPr>
      <w:r>
        <w:rPr>
          <w:rFonts w:ascii="Times New Roman"/>
          <w:b w:val="false"/>
          <w:i w:val="false"/>
          <w:color w:val="000000"/>
          <w:sz w:val="28"/>
        </w:rPr>
        <w:t>
      "Мемлекеттік сатып алу туралы" Қазақстан Республикасының Заңына сәйкес мемлекеттік сатып алу шеңберінде жасалатын сақтандыру;</w:t>
      </w:r>
    </w:p>
    <w:p>
      <w:pPr>
        <w:spacing w:after="0"/>
        <w:ind w:left="0"/>
        <w:jc w:val="both"/>
      </w:pPr>
      <w:r>
        <w:rPr>
          <w:rFonts w:ascii="Times New Roman"/>
          <w:b w:val="false"/>
          <w:i w:val="false"/>
          <w:color w:val="000000"/>
          <w:sz w:val="28"/>
        </w:rPr>
        <w:t>
      ұлттық басқарушы холдинг, ұлттық холдингтер, ұлттық басқарушы компаниялар, ұлттық компаниялар, Қазақстан Республикасының Ұлттық Банкі сақтанушылары болып табылатын сақтандыру;</w:t>
      </w:r>
    </w:p>
    <w:p>
      <w:pPr>
        <w:spacing w:after="0"/>
        <w:ind w:left="0"/>
        <w:jc w:val="both"/>
      </w:pPr>
      <w:r>
        <w:rPr>
          <w:rFonts w:ascii="Times New Roman"/>
          <w:b w:val="false"/>
          <w:i w:val="false"/>
          <w:color w:val="000000"/>
          <w:sz w:val="28"/>
        </w:rPr>
        <w:t xml:space="preserve">
      мемлекеттік органдар, мемлекеттік мекемелер, мемлекеттік кәсіпорындар, дауыс беретін акцияларының (жарғылық капиталға қатысу үлестерінің) елу және одан көп пайызы мемлекетке тиесілі заңды тұлғалар және олармен үлестес заңды тұлғалар сақтанушылары болып табылатын сақтандыру; </w:t>
      </w:r>
    </w:p>
    <w:p>
      <w:pPr>
        <w:spacing w:after="0"/>
        <w:ind w:left="0"/>
        <w:jc w:val="both"/>
      </w:pPr>
      <w:r>
        <w:rPr>
          <w:rFonts w:ascii="Times New Roman"/>
          <w:b w:val="false"/>
          <w:i w:val="false"/>
          <w:color w:val="000000"/>
          <w:sz w:val="28"/>
        </w:rPr>
        <w:t>
      "Туристі міндетті сақтандыру туралы" Қазақстан Республикасының Заңына сәйкес жасалатын туристі міндетті сақтандыру;</w:t>
      </w:r>
    </w:p>
    <w:p>
      <w:pPr>
        <w:spacing w:after="0"/>
        <w:ind w:left="0"/>
        <w:jc w:val="both"/>
      </w:pPr>
      <w:r>
        <w:rPr>
          <w:rFonts w:ascii="Times New Roman"/>
          <w:b w:val="false"/>
          <w:i w:val="false"/>
          <w:color w:val="000000"/>
          <w:sz w:val="28"/>
        </w:rPr>
        <w:t>
      заңды тұлғалар сақтанушылары болып табылатын міндетті сақтандыру шарттары бойынша делдалдық қызметті жүзеге асыруына жол берілмейді.</w:t>
      </w:r>
    </w:p>
    <w:bookmarkStart w:name="z1382" w:id="340"/>
    <w:p>
      <w:pPr>
        <w:spacing w:after="0"/>
        <w:ind w:left="0"/>
        <w:jc w:val="both"/>
      </w:pPr>
      <w:r>
        <w:rPr>
          <w:rFonts w:ascii="Times New Roman"/>
          <w:b w:val="false"/>
          <w:i w:val="false"/>
          <w:color w:val="000000"/>
          <w:sz w:val="28"/>
        </w:rPr>
        <w:t>
      7. Комиссиялық сыйақының құрамына сақтандыру ұйымының сақтандыру шартын жасасу жөніндегі делдалдық қызметті жүзеге асырған сақтандыру агентіне қатысты шығыстарының барлық түрі, оның ішінде жалға алу ақысын төлеу жөніндегі шығыстар, сыйақылардың кез келген түрі, сондай-ақ кез келген мүлікті немесе материалдық пайданы беру кіреді.</w:t>
      </w:r>
    </w:p>
    <w:bookmarkEnd w:id="34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18-бап жаңа редакцияда – ҚР 02.07.2018 </w:t>
      </w:r>
      <w:r>
        <w:rPr>
          <w:rFonts w:ascii="Times New Roman"/>
          <w:b w:val="false"/>
          <w:i w:val="false"/>
          <w:color w:val="000000"/>
          <w:sz w:val="28"/>
        </w:rPr>
        <w:t>№ 166-VІ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Заңымен.  </w:t>
      </w:r>
      <w:r>
        <w:br/>
      </w:r>
      <w:r>
        <w:rPr>
          <w:rFonts w:ascii="Times New Roman"/>
          <w:b w:val="false"/>
          <w:i w:val="false"/>
          <w:color w:val="000000"/>
          <w:sz w:val="28"/>
        </w:rPr>
        <w:t>
</w:t>
      </w:r>
    </w:p>
    <w:bookmarkStart w:name="z101" w:id="341"/>
    <w:p>
      <w:pPr>
        <w:spacing w:after="0"/>
        <w:ind w:left="0"/>
        <w:jc w:val="left"/>
      </w:pPr>
      <w:r>
        <w:rPr>
          <w:rFonts w:ascii="Times New Roman"/>
          <w:b/>
          <w:i w:val="false"/>
          <w:color w:val="000000"/>
        </w:rPr>
        <w:t xml:space="preserve"> 18-1-бап. Сақтандыру агентінің делдалдық қызметін жүзеге асыратын адамдарға, сондай-ақ олардың есебін жүргізу және оқыту тәртібіне қойылатын талаптар</w:t>
      </w:r>
    </w:p>
    <w:bookmarkEnd w:id="341"/>
    <w:bookmarkStart w:name="z268" w:id="342"/>
    <w:p>
      <w:pPr>
        <w:spacing w:after="0"/>
        <w:ind w:left="0"/>
        <w:jc w:val="both"/>
      </w:pPr>
      <w:r>
        <w:rPr>
          <w:rFonts w:ascii="Times New Roman"/>
          <w:b w:val="false"/>
          <w:i w:val="false"/>
          <w:color w:val="000000"/>
          <w:sz w:val="28"/>
        </w:rPr>
        <w:t>
      1. Мыналар:</w:t>
      </w:r>
    </w:p>
    <w:bookmarkEnd w:id="342"/>
    <w:bookmarkStart w:name="z269" w:id="343"/>
    <w:p>
      <w:pPr>
        <w:spacing w:after="0"/>
        <w:ind w:left="0"/>
        <w:jc w:val="both"/>
      </w:pPr>
      <w:r>
        <w:rPr>
          <w:rFonts w:ascii="Times New Roman"/>
          <w:b w:val="false"/>
          <w:i w:val="false"/>
          <w:color w:val="000000"/>
          <w:sz w:val="28"/>
        </w:rPr>
        <w:t>
      1) кәмелеттік жасқа толмаған;</w:t>
      </w:r>
    </w:p>
    <w:bookmarkEnd w:id="343"/>
    <w:bookmarkStart w:name="z270" w:id="344"/>
    <w:p>
      <w:pPr>
        <w:spacing w:after="0"/>
        <w:ind w:left="0"/>
        <w:jc w:val="both"/>
      </w:pPr>
      <w:r>
        <w:rPr>
          <w:rFonts w:ascii="Times New Roman"/>
          <w:b w:val="false"/>
          <w:i w:val="false"/>
          <w:color w:val="000000"/>
          <w:sz w:val="28"/>
        </w:rPr>
        <w:t>
      2) сот тәртібімен әрекетке қабілетсіз не әрекет қабілеті шектеулі деп танылған;</w:t>
      </w:r>
    </w:p>
    <w:bookmarkEnd w:id="344"/>
    <w:bookmarkStart w:name="z271" w:id="345"/>
    <w:p>
      <w:pPr>
        <w:spacing w:after="0"/>
        <w:ind w:left="0"/>
        <w:jc w:val="both"/>
      </w:pPr>
      <w:r>
        <w:rPr>
          <w:rFonts w:ascii="Times New Roman"/>
          <w:b w:val="false"/>
          <w:i w:val="false"/>
          <w:color w:val="000000"/>
          <w:sz w:val="28"/>
        </w:rPr>
        <w:t>
      3) орта білімі жоқ;</w:t>
      </w:r>
    </w:p>
    <w:bookmarkEnd w:id="345"/>
    <w:bookmarkStart w:name="z679" w:id="346"/>
    <w:p>
      <w:pPr>
        <w:spacing w:after="0"/>
        <w:ind w:left="0"/>
        <w:jc w:val="both"/>
      </w:pPr>
      <w:r>
        <w:rPr>
          <w:rFonts w:ascii="Times New Roman"/>
          <w:b w:val="false"/>
          <w:i w:val="false"/>
          <w:color w:val="000000"/>
          <w:sz w:val="28"/>
        </w:rPr>
        <w:t>
      4) осы баптың 4-тармағында көзделген талаптарға сәйкес оқытудан өтпеген;</w:t>
      </w:r>
    </w:p>
    <w:bookmarkEnd w:id="346"/>
    <w:bookmarkStart w:name="z680" w:id="347"/>
    <w:p>
      <w:pPr>
        <w:spacing w:after="0"/>
        <w:ind w:left="0"/>
        <w:jc w:val="both"/>
      </w:pPr>
      <w:r>
        <w:rPr>
          <w:rFonts w:ascii="Times New Roman"/>
          <w:b w:val="false"/>
          <w:i w:val="false"/>
          <w:color w:val="000000"/>
          <w:sz w:val="28"/>
        </w:rPr>
        <w:t>
      5) еңбек шарты негізінде сақтандыру ұйымының, сақтандыру брокерінің қызметкері болып табылатын;</w:t>
      </w:r>
    </w:p>
    <w:bookmarkEnd w:id="347"/>
    <w:bookmarkStart w:name="z681" w:id="348"/>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заңда</w:t>
      </w:r>
      <w:r>
        <w:rPr>
          <w:rFonts w:ascii="Times New Roman"/>
          <w:b w:val="false"/>
          <w:i w:val="false"/>
          <w:color w:val="000000"/>
          <w:sz w:val="28"/>
        </w:rPr>
        <w:t xml:space="preserve"> белгіленген тәртіппен өтелмеген немесе алынбаған соттылығы бар;</w:t>
      </w:r>
    </w:p>
    <w:bookmarkEnd w:id="348"/>
    <w:bookmarkStart w:name="z682" w:id="349"/>
    <w:p>
      <w:pPr>
        <w:spacing w:after="0"/>
        <w:ind w:left="0"/>
        <w:jc w:val="both"/>
      </w:pPr>
      <w:r>
        <w:rPr>
          <w:rFonts w:ascii="Times New Roman"/>
          <w:b w:val="false"/>
          <w:i w:val="false"/>
          <w:color w:val="000000"/>
          <w:sz w:val="28"/>
        </w:rPr>
        <w:t>
      7) бұрын уәкілетті органның сақтандыру (қайта сақтандыру) ұйымының акцияларын мәжбүрлеп сатып алу, лицензиядан айыру, Қазақстан Республикасының заңнамасында белгіленген тәртіппен мәжбүрлеп тарату туралы шешім қабылдағанға дейінгі бір жылдан аспайтын кезеңде сақтандыру (қайта сақтандыру) ұйымының, сақтандыру брокерінің не өзге де қаржы ұйымының не Қазақстан Республикасының заңнамасында белгіленген тәртіппен банкрот деп танылған басқа да заңды тұлғаның басшы қызметкері лауазымын атқарған жеке тұлға сақтандыру агентінің делдалдық қызметін жүзеге асыруға құқылы емес. Аталған талап уәкілетті орган сақтандыру (қайта сақтандыру) ұйымының акцияларын мәжбүрлеп сатып алу, лицензиядан айыру, мәжбүрлеп тарату туралы шешім қабылдағаннан не заңды тұлғаны Қазақстан Республикасының заңнамасында белгіленген тәртіппен банкрот деп танығаннан кейін бес жыл бойы қолданылады;</w:t>
      </w:r>
    </w:p>
    <w:bookmarkEnd w:id="349"/>
    <w:bookmarkStart w:name="z683" w:id="350"/>
    <w:p>
      <w:pPr>
        <w:spacing w:after="0"/>
        <w:ind w:left="0"/>
        <w:jc w:val="both"/>
      </w:pPr>
      <w:r>
        <w:rPr>
          <w:rFonts w:ascii="Times New Roman"/>
          <w:b w:val="false"/>
          <w:i w:val="false"/>
          <w:color w:val="000000"/>
          <w:sz w:val="28"/>
        </w:rPr>
        <w:t>
      8) біліктілігінің жеткіліксіздігі салдарынан қызметкер атқаратын лауазымына немесе орындайтын жұмысына сәйкес келмеген жағдайда сақтандыру брокерінің, сақтандыру агентінің - заңды тұлғаның бастамасы бойынша еңбек шарты бұзылған, бұрын сақтандыру брокерінің, сақтандыру агентінің - заңды тұлғаның қызметкері болған жеке тұлға сақтандыру агентінің делдалдық қызметін жүзеге асыруға құқылы емес. Аталған талап сақтандыру брокерінің, сақтандыру агентінің - заңды тұлғаның бастамасы бойынша еңбек шарты бұзылған күннен бастап бес жыл бойы қолданылады.</w:t>
      </w:r>
    </w:p>
    <w:bookmarkEnd w:id="350"/>
    <w:p>
      <w:pPr>
        <w:spacing w:after="0"/>
        <w:ind w:left="0"/>
        <w:jc w:val="both"/>
      </w:pPr>
      <w:r>
        <w:rPr>
          <w:rFonts w:ascii="Times New Roman"/>
          <w:b w:val="false"/>
          <w:i w:val="false"/>
          <w:color w:val="000000"/>
          <w:sz w:val="28"/>
        </w:rPr>
        <w:t xml:space="preserve">
      1-1. Сақтандыру ұйымы сақтандыру агентінің осы баптың 1-тармағының </w:t>
      </w:r>
      <w:r>
        <w:rPr>
          <w:rFonts w:ascii="Times New Roman"/>
          <w:b w:val="false"/>
          <w:i w:val="false"/>
          <w:color w:val="000000"/>
          <w:sz w:val="28"/>
        </w:rPr>
        <w:t>2)</w:t>
      </w:r>
      <w:r>
        <w:rPr>
          <w:rFonts w:ascii="Times New Roman"/>
          <w:b w:val="false"/>
          <w:i w:val="false"/>
          <w:color w:val="000000"/>
          <w:sz w:val="28"/>
        </w:rPr>
        <w:t xml:space="preserve"> және </w:t>
      </w:r>
      <w:r>
        <w:rPr>
          <w:rFonts w:ascii="Times New Roman"/>
          <w:b w:val="false"/>
          <w:i w:val="false"/>
          <w:color w:val="000000"/>
          <w:sz w:val="28"/>
        </w:rPr>
        <w:t>6) тармақшаларының</w:t>
      </w:r>
      <w:r>
        <w:rPr>
          <w:rFonts w:ascii="Times New Roman"/>
          <w:b w:val="false"/>
          <w:i w:val="false"/>
          <w:color w:val="000000"/>
          <w:sz w:val="28"/>
        </w:rPr>
        <w:t xml:space="preserve"> талаптарына сәйкестігін үш жылда бір реттен сиретпей тексеруге міндетті.</w:t>
      </w:r>
    </w:p>
    <w:bookmarkStart w:name="z684" w:id="351"/>
    <w:p>
      <w:pPr>
        <w:spacing w:after="0"/>
        <w:ind w:left="0"/>
        <w:jc w:val="both"/>
      </w:pPr>
      <w:r>
        <w:rPr>
          <w:rFonts w:ascii="Times New Roman"/>
          <w:b w:val="false"/>
          <w:i w:val="false"/>
          <w:color w:val="000000"/>
          <w:sz w:val="28"/>
        </w:rPr>
        <w:t>
      2. Сақтандыру ұйымы сақтандыру агенттерінің тізілімін жүргізуге және оны сақтандыру қызметтерін тұтынушылардың шолу жасауы мен танысуы үшін (интернет-ресурстарды қоса алғанда) қолжетімді жерге орналастыруға міндетті.</w:t>
      </w:r>
    </w:p>
    <w:bookmarkEnd w:id="351"/>
    <w:p>
      <w:pPr>
        <w:spacing w:after="0"/>
        <w:ind w:left="0"/>
        <w:jc w:val="both"/>
      </w:pPr>
      <w:r>
        <w:rPr>
          <w:rFonts w:ascii="Times New Roman"/>
          <w:b w:val="false"/>
          <w:i w:val="false"/>
          <w:color w:val="000000"/>
          <w:sz w:val="28"/>
        </w:rPr>
        <w:t>
      Сақтандыру агентінің делдалдық қызметін жүзеге асыратын адамдардың осы баптың 1-тармағының талаптарына сәйкестігі және оқытудың ең қысқа бағдарламасы бойынша емтихандар тапсырғанын растайтын құжаттың болуы сақтандыру агенттерінің тізіліміне енгізуге негіз болып табылады.</w:t>
      </w:r>
    </w:p>
    <w:p>
      <w:pPr>
        <w:spacing w:after="0"/>
        <w:ind w:left="0"/>
        <w:jc w:val="both"/>
      </w:pPr>
      <w:r>
        <w:rPr>
          <w:rFonts w:ascii="Times New Roman"/>
          <w:b w:val="false"/>
          <w:i w:val="false"/>
          <w:color w:val="000000"/>
          <w:sz w:val="28"/>
        </w:rPr>
        <w:t>
      Заңды тұлға болып табылатын сақтандыру агенті осы баптың 1-тармағының талаптарына сәйкес сақтандыру шарттарын жасасу жөніндегі мәселелер лауазымдық міндеттеріне кіретін кемінде екі қызметкерді міндетті түрде көрсете отырып және оларда оқытудың ең қысқа бағдарламасы бойынша емтихандар тапсырғанын растайтын құжаттары болған кезде сақтандыру агенттерінің тізіліміне енгізілуге жатады.</w:t>
      </w:r>
    </w:p>
    <w:p>
      <w:pPr>
        <w:spacing w:after="0"/>
        <w:ind w:left="0"/>
        <w:jc w:val="both"/>
      </w:pPr>
      <w:r>
        <w:rPr>
          <w:rFonts w:ascii="Times New Roman"/>
          <w:b w:val="false"/>
          <w:i w:val="false"/>
          <w:color w:val="000000"/>
          <w:sz w:val="28"/>
        </w:rPr>
        <w:t xml:space="preserve">
      Заңды тұлға болып табылатын сақтандыру агенті осы баптың </w:t>
      </w:r>
      <w:r>
        <w:rPr>
          <w:rFonts w:ascii="Times New Roman"/>
          <w:b w:val="false"/>
          <w:i w:val="false"/>
          <w:color w:val="000000"/>
          <w:sz w:val="28"/>
        </w:rPr>
        <w:t>1-тармағының</w:t>
      </w:r>
      <w:r>
        <w:rPr>
          <w:rFonts w:ascii="Times New Roman"/>
          <w:b w:val="false"/>
          <w:i w:val="false"/>
          <w:color w:val="000000"/>
          <w:sz w:val="28"/>
        </w:rPr>
        <w:t xml:space="preserve"> талаптарына сәйкес келетін сақтандыру шарттарын жасасу лауазымдық міндеттеріне кіретін барлық қызметкердің тізімін және оларда оқытудың ең қысқа бағдарламасы бойынша емтихандарды тапсырғанын растайтын құжат болған кезде өзі дербес жүргізеді.</w:t>
      </w:r>
    </w:p>
    <w:bookmarkStart w:name="z685" w:id="352"/>
    <w:p>
      <w:pPr>
        <w:spacing w:after="0"/>
        <w:ind w:left="0"/>
        <w:jc w:val="both"/>
      </w:pPr>
      <w:r>
        <w:rPr>
          <w:rFonts w:ascii="Times New Roman"/>
          <w:b w:val="false"/>
          <w:i w:val="false"/>
          <w:color w:val="000000"/>
          <w:sz w:val="28"/>
        </w:rPr>
        <w:t>
      3. Сақтандыру ұйымы сақтандыру агентінің делдалдық қызметін жүзеге асыратын адамдардың тізілімін уәкілетті органның нормативтік құқықтық актісінде көзделген тәртіппен және мерзімде уәкілетті органға табыс етуге міндетті.</w:t>
      </w:r>
    </w:p>
    <w:bookmarkEnd w:id="352"/>
    <w:bookmarkStart w:name="z686" w:id="353"/>
    <w:p>
      <w:pPr>
        <w:spacing w:after="0"/>
        <w:ind w:left="0"/>
        <w:jc w:val="both"/>
      </w:pPr>
      <w:r>
        <w:rPr>
          <w:rFonts w:ascii="Times New Roman"/>
          <w:b w:val="false"/>
          <w:i w:val="false"/>
          <w:color w:val="000000"/>
          <w:sz w:val="28"/>
        </w:rPr>
        <w:t>
      4. Оқуды ұйымдастыруды және оқытудың ең қысқа бағдарламасы бойынша емтихандар тапсырғанын растайтын тиісті құжат беруді сақтандыру ұйымы немесе қаржы ұйымы болып табылатын сақтандыру агенті жүзеге асырады.</w:t>
      </w:r>
    </w:p>
    <w:bookmarkEnd w:id="353"/>
    <w:p>
      <w:pPr>
        <w:spacing w:after="0"/>
        <w:ind w:left="0"/>
        <w:jc w:val="both"/>
      </w:pPr>
      <w:r>
        <w:rPr>
          <w:rFonts w:ascii="Times New Roman"/>
          <w:b w:val="false"/>
          <w:i w:val="false"/>
          <w:color w:val="000000"/>
          <w:sz w:val="28"/>
        </w:rPr>
        <w:t>
      Оқытудың ең қысқа бағдарламасын және оқытуды жүргізудің тәртібіне қойылатын талаптарды уәкілетті орган белгілейді.</w:t>
      </w:r>
    </w:p>
    <w:p>
      <w:pPr>
        <w:spacing w:after="0"/>
        <w:ind w:left="0"/>
        <w:jc w:val="both"/>
      </w:pPr>
      <w:r>
        <w:rPr>
          <w:rFonts w:ascii="Times New Roman"/>
          <w:b w:val="false"/>
          <w:i w:val="false"/>
          <w:color w:val="000000"/>
          <w:sz w:val="28"/>
        </w:rPr>
        <w:t>
      Сақтандыру ұйымы сақтандыру агентіне басқа сақтандыру ұйымы немесе қаржы ұйымы болып табылатын сақтандыру агенті берген оқытудың ең қысқа бағдарламасы бойынша емтихандар тапсырғанын растайтын құжатты танымауға құқылы.</w:t>
      </w:r>
    </w:p>
    <w:bookmarkStart w:name="z687" w:id="354"/>
    <w:p>
      <w:pPr>
        <w:spacing w:after="0"/>
        <w:ind w:left="0"/>
        <w:jc w:val="both"/>
      </w:pPr>
      <w:r>
        <w:rPr>
          <w:rFonts w:ascii="Times New Roman"/>
          <w:b w:val="false"/>
          <w:i w:val="false"/>
          <w:color w:val="000000"/>
          <w:sz w:val="28"/>
        </w:rPr>
        <w:t>
      5. Сақтандыру агенттерінің тізілімінен шығаруға:</w:t>
      </w:r>
    </w:p>
    <w:bookmarkEnd w:id="354"/>
    <w:bookmarkStart w:name="z688" w:id="355"/>
    <w:p>
      <w:pPr>
        <w:spacing w:after="0"/>
        <w:ind w:left="0"/>
        <w:jc w:val="both"/>
      </w:pPr>
      <w:r>
        <w:rPr>
          <w:rFonts w:ascii="Times New Roman"/>
          <w:b w:val="false"/>
          <w:i w:val="false"/>
          <w:color w:val="000000"/>
          <w:sz w:val="28"/>
        </w:rPr>
        <w:t>
      1) қадағалап ден қоюдың ұсынымдық шарасын қоспағанда, сақтандыру агенті жасаған, Қазақстан Республикасы заңнамасының анықталған бұзушылықтары бойынша сақтандыру ұйымына уәкілетті орган қолданған қадағалап ден қою шарасы;</w:t>
      </w:r>
    </w:p>
    <w:bookmarkEnd w:id="355"/>
    <w:bookmarkStart w:name="z689" w:id="356"/>
    <w:p>
      <w:pPr>
        <w:spacing w:after="0"/>
        <w:ind w:left="0"/>
        <w:jc w:val="both"/>
      </w:pPr>
      <w:r>
        <w:rPr>
          <w:rFonts w:ascii="Times New Roman"/>
          <w:b w:val="false"/>
          <w:i w:val="false"/>
          <w:color w:val="000000"/>
          <w:sz w:val="28"/>
        </w:rPr>
        <w:t>
      2) сақтандыру агентінің Қазақстан Республикасы заңнамасының талаптарына қайшы келетін сақтандыру шарттарын жасасуын сақтандыру ұйымының анықтауы;</w:t>
      </w:r>
    </w:p>
    <w:bookmarkEnd w:id="356"/>
    <w:p>
      <w:pPr>
        <w:spacing w:after="0"/>
        <w:ind w:left="0"/>
        <w:jc w:val="both"/>
      </w:pPr>
      <w:r>
        <w:rPr>
          <w:rFonts w:ascii="Times New Roman"/>
          <w:b w:val="false"/>
          <w:i w:val="false"/>
          <w:color w:val="000000"/>
          <w:sz w:val="28"/>
        </w:rPr>
        <w:t>
      2-1) тапсырма шартының талаптарынан туындайтын міндеттерді сақтандыру агентінің орындамауын сақтандыру ұйымының анықтауы;</w:t>
      </w:r>
    </w:p>
    <w:bookmarkStart w:name="z690" w:id="357"/>
    <w:p>
      <w:pPr>
        <w:spacing w:after="0"/>
        <w:ind w:left="0"/>
        <w:jc w:val="both"/>
      </w:pPr>
      <w:r>
        <w:rPr>
          <w:rFonts w:ascii="Times New Roman"/>
          <w:b w:val="false"/>
          <w:i w:val="false"/>
          <w:color w:val="000000"/>
          <w:sz w:val="28"/>
        </w:rPr>
        <w:t>
      3) сақтандыру агентінің делдалдық қызметін жүзеге асыратын адамның осы баптың 1-тармағында көзделген талаптарға сәйкес келмеуін уәкілетті органның, сақтандыру ұйымының анықтауы;</w:t>
      </w:r>
    </w:p>
    <w:bookmarkEnd w:id="357"/>
    <w:p>
      <w:pPr>
        <w:spacing w:after="0"/>
        <w:ind w:left="0"/>
        <w:jc w:val="both"/>
      </w:pPr>
      <w:r>
        <w:rPr>
          <w:rFonts w:ascii="Times New Roman"/>
          <w:b w:val="false"/>
          <w:i w:val="false"/>
          <w:color w:val="000000"/>
          <w:sz w:val="28"/>
        </w:rPr>
        <w:t>
      4) тараптардың келісуі бойынша тапсырыс шартын тоқтату;</w:t>
      </w:r>
    </w:p>
    <w:p>
      <w:pPr>
        <w:spacing w:after="0"/>
        <w:ind w:left="0"/>
        <w:jc w:val="both"/>
      </w:pPr>
      <w:r>
        <w:rPr>
          <w:rFonts w:ascii="Times New Roman"/>
          <w:b w:val="false"/>
          <w:i w:val="false"/>
          <w:color w:val="000000"/>
          <w:sz w:val="28"/>
        </w:rPr>
        <w:t>
      5) сақтандыру агентінің соңғы екі жыл ішінде сақтандыру шарттарын жасасу жөніндегі делдалдық қызметті жүзеге асырмауы негіз болып табылады.</w:t>
      </w:r>
    </w:p>
    <w:p>
      <w:pPr>
        <w:spacing w:after="0"/>
        <w:ind w:left="0"/>
        <w:jc w:val="both"/>
      </w:pPr>
      <w:r>
        <w:rPr>
          <w:rFonts w:ascii="Times New Roman"/>
          <w:b w:val="false"/>
          <w:i w:val="false"/>
          <w:color w:val="000000"/>
          <w:sz w:val="28"/>
        </w:rPr>
        <w:t>
      Сақтандыру агенті осы тармақтың бірінші бөлігінің 1), 2) және 3) тармақшаларында көзделген негіздер бойынша сақтандыру агенттерінің тізілімінен шығарылған жағдайда, осы тұлғаға ол шығарылған кезден бастап бес жыл бойы сақтандыру агентінің қызметін жүзеге асыруға тыйым салынады.</w:t>
      </w:r>
    </w:p>
    <w:p>
      <w:pPr>
        <w:spacing w:after="0"/>
        <w:ind w:left="0"/>
        <w:jc w:val="both"/>
      </w:pPr>
      <w:r>
        <w:rPr>
          <w:rFonts w:ascii="Times New Roman"/>
          <w:b w:val="false"/>
          <w:i w:val="false"/>
          <w:color w:val="000000"/>
          <w:sz w:val="28"/>
        </w:rPr>
        <w:t>
      Сақтандыру ұйымы мен сақтандыру агенті арасында жасалған тапсырыс шарты осы тармақтың бірінші бөлігінің 1), 2) және 3) тармақшаларында көзделген мән-жайларға байланысты емес негіздер бойынша тоқтатылған жағдайда, сақтандыру агенті туралы ақпарат тапсырыс шарты тоқтатылған күннен бастап бір жыл өткен соң сақтандыру агенттерінің тізілімінен алып тасталуға тиіс.</w:t>
      </w:r>
    </w:p>
    <w:p>
      <w:pPr>
        <w:spacing w:after="0"/>
        <w:ind w:left="0"/>
        <w:jc w:val="both"/>
      </w:pPr>
      <w:r>
        <w:rPr>
          <w:rFonts w:ascii="Times New Roman"/>
          <w:b w:val="false"/>
          <w:i w:val="false"/>
          <w:color w:val="000000"/>
          <w:sz w:val="28"/>
        </w:rPr>
        <w:t>
      Қазақстан Республикасының сақтандыру және сақтандыру қызметі туралы заңнамасының бұзылуына жол берген, заңды тұлға болып табылатын агенттің жұмыскері лауазымдық міндеттеріне сақтандыру шарттарын жасасу кіретін қызметкерлердің тізімінен алып тасталуға жатады.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18-1-бап жаңа редакцияда - ҚР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өзгеріс енгізілді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24.11.2015 </w:t>
      </w:r>
      <w:r>
        <w:rPr>
          <w:rFonts w:ascii="Times New Roman"/>
          <w:b w:val="false"/>
          <w:i w:val="false"/>
          <w:color w:val="000000"/>
          <w:sz w:val="28"/>
        </w:rPr>
        <w:t>№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p>
    <w:bookmarkStart w:name="z691" w:id="358"/>
    <w:p>
      <w:pPr>
        <w:spacing w:after="0"/>
        <w:ind w:left="0"/>
        <w:jc w:val="left"/>
      </w:pPr>
      <w:r>
        <w:rPr>
          <w:rFonts w:ascii="Times New Roman"/>
          <w:b/>
          <w:i w:val="false"/>
          <w:color w:val="000000"/>
        </w:rPr>
        <w:t xml:space="preserve"> 18-2-бап. Сақтандыру агентінің құқықтары мен міндеттері</w:t>
      </w:r>
    </w:p>
    <w:bookmarkEnd w:id="358"/>
    <w:bookmarkStart w:name="z692" w:id="359"/>
    <w:p>
      <w:pPr>
        <w:spacing w:after="0"/>
        <w:ind w:left="0"/>
        <w:jc w:val="both"/>
      </w:pPr>
      <w:r>
        <w:rPr>
          <w:rFonts w:ascii="Times New Roman"/>
          <w:b w:val="false"/>
          <w:i w:val="false"/>
          <w:color w:val="000000"/>
          <w:sz w:val="28"/>
        </w:rPr>
        <w:t>
      1. Сақтандыру агенті өз қызметінде:</w:t>
      </w:r>
    </w:p>
    <w:bookmarkEnd w:id="359"/>
    <w:bookmarkStart w:name="z693" w:id="360"/>
    <w:p>
      <w:pPr>
        <w:spacing w:after="0"/>
        <w:ind w:left="0"/>
        <w:jc w:val="both"/>
      </w:pPr>
      <w:r>
        <w:rPr>
          <w:rFonts w:ascii="Times New Roman"/>
          <w:b w:val="false"/>
          <w:i w:val="false"/>
          <w:color w:val="000000"/>
          <w:sz w:val="28"/>
        </w:rPr>
        <w:t xml:space="preserve">
      1) жеке тұлға бола отырып, осы Заңның </w:t>
      </w:r>
      <w:r>
        <w:rPr>
          <w:rFonts w:ascii="Times New Roman"/>
          <w:b w:val="false"/>
          <w:i w:val="false"/>
          <w:color w:val="000000"/>
          <w:sz w:val="28"/>
        </w:rPr>
        <w:t>18</w:t>
      </w:r>
      <w:r>
        <w:rPr>
          <w:rFonts w:ascii="Times New Roman"/>
          <w:b w:val="false"/>
          <w:i w:val="false"/>
          <w:color w:val="000000"/>
          <w:sz w:val="28"/>
        </w:rPr>
        <w:t xml:space="preserve"> және </w:t>
      </w:r>
      <w:r>
        <w:rPr>
          <w:rFonts w:ascii="Times New Roman"/>
          <w:b w:val="false"/>
          <w:i w:val="false"/>
          <w:color w:val="000000"/>
          <w:sz w:val="28"/>
        </w:rPr>
        <w:t>18-1-баптарында</w:t>
      </w:r>
      <w:r>
        <w:rPr>
          <w:rFonts w:ascii="Times New Roman"/>
          <w:b w:val="false"/>
          <w:i w:val="false"/>
          <w:color w:val="000000"/>
          <w:sz w:val="28"/>
        </w:rPr>
        <w:t xml:space="preserve"> көзделген шектеулерді ескере отырып, "өмірді сақтандыру" саласы бойынша қызметті жүзеге асыратын бір сақтандыру ұйымының және (немесе) "жалпы сақтандыру" саласы бойынша қызметті жүзеге асыратын бір сақтандыру ұйымының атынан және тапсырмасы бойынша делдалдық қызметті жүзеге асыруға;</w:t>
      </w:r>
    </w:p>
    <w:bookmarkEnd w:id="360"/>
    <w:bookmarkStart w:name="z694" w:id="361"/>
    <w:p>
      <w:pPr>
        <w:spacing w:after="0"/>
        <w:ind w:left="0"/>
        <w:jc w:val="both"/>
      </w:pPr>
      <w:r>
        <w:rPr>
          <w:rFonts w:ascii="Times New Roman"/>
          <w:b w:val="false"/>
          <w:i w:val="false"/>
          <w:color w:val="000000"/>
          <w:sz w:val="28"/>
        </w:rPr>
        <w:t>
      2) сақтандыру ұйымынан лицензиясының бар екендігі және қаржылық есептілік деректері туралы дұрыс ақпарат алуға;</w:t>
      </w:r>
    </w:p>
    <w:bookmarkEnd w:id="361"/>
    <w:bookmarkStart w:name="z695" w:id="362"/>
    <w:p>
      <w:pPr>
        <w:spacing w:after="0"/>
        <w:ind w:left="0"/>
        <w:jc w:val="both"/>
      </w:pPr>
      <w:r>
        <w:rPr>
          <w:rFonts w:ascii="Times New Roman"/>
          <w:b w:val="false"/>
          <w:i w:val="false"/>
          <w:color w:val="000000"/>
          <w:sz w:val="28"/>
        </w:rPr>
        <w:t>
      3) сақтандыру бойынша консультативтік қызметті жүзеге асыруға;</w:t>
      </w:r>
    </w:p>
    <w:bookmarkEnd w:id="362"/>
    <w:bookmarkStart w:name="z696" w:id="363"/>
    <w:p>
      <w:pPr>
        <w:spacing w:after="0"/>
        <w:ind w:left="0"/>
        <w:jc w:val="both"/>
      </w:pPr>
      <w:r>
        <w:rPr>
          <w:rFonts w:ascii="Times New Roman"/>
          <w:b w:val="false"/>
          <w:i w:val="false"/>
          <w:color w:val="000000"/>
          <w:sz w:val="28"/>
        </w:rPr>
        <w:t>
      4) өзінің делдалдық қызметін қолма-қол ақшасыз төлеммен жүзеге асырғаны үшін сақтандыру ұйымынан сыйақы алуға құқылы.</w:t>
      </w:r>
    </w:p>
    <w:bookmarkEnd w:id="363"/>
    <w:bookmarkStart w:name="z697" w:id="364"/>
    <w:p>
      <w:pPr>
        <w:spacing w:after="0"/>
        <w:ind w:left="0"/>
        <w:jc w:val="both"/>
      </w:pPr>
      <w:r>
        <w:rPr>
          <w:rFonts w:ascii="Times New Roman"/>
          <w:b w:val="false"/>
          <w:i w:val="false"/>
          <w:color w:val="000000"/>
          <w:sz w:val="28"/>
        </w:rPr>
        <w:t>
      2. Сақтандыру агенті өз қызметінде:</w:t>
      </w:r>
    </w:p>
    <w:bookmarkEnd w:id="364"/>
    <w:bookmarkStart w:name="z698" w:id="365"/>
    <w:p>
      <w:pPr>
        <w:spacing w:after="0"/>
        <w:ind w:left="0"/>
        <w:jc w:val="both"/>
      </w:pPr>
      <w:r>
        <w:rPr>
          <w:rFonts w:ascii="Times New Roman"/>
          <w:b w:val="false"/>
          <w:i w:val="false"/>
          <w:color w:val="000000"/>
          <w:sz w:val="28"/>
        </w:rPr>
        <w:t>
      1) сақтанушыға тапсырма шартын, сондай-ақ:</w:t>
      </w:r>
    </w:p>
    <w:bookmarkEnd w:id="365"/>
    <w:p>
      <w:pPr>
        <w:spacing w:after="0"/>
        <w:ind w:left="0"/>
        <w:jc w:val="both"/>
      </w:pPr>
      <w:r>
        <w:rPr>
          <w:rFonts w:ascii="Times New Roman"/>
          <w:b w:val="false"/>
          <w:i w:val="false"/>
          <w:color w:val="000000"/>
          <w:sz w:val="28"/>
        </w:rPr>
        <w:t>
      оның жеке басын куәландыратын;</w:t>
      </w:r>
    </w:p>
    <w:p>
      <w:pPr>
        <w:spacing w:after="0"/>
        <w:ind w:left="0"/>
        <w:jc w:val="both"/>
      </w:pPr>
      <w:r>
        <w:rPr>
          <w:rFonts w:ascii="Times New Roman"/>
          <w:b w:val="false"/>
          <w:i w:val="false"/>
          <w:color w:val="000000"/>
          <w:sz w:val="28"/>
        </w:rPr>
        <w:t>
      сақтандыру агенттерінің тізілімінде оның деректерінің бар екендігін растайтын құжаттарды көрсетуге;</w:t>
      </w:r>
    </w:p>
    <w:bookmarkStart w:name="z699" w:id="366"/>
    <w:p>
      <w:pPr>
        <w:spacing w:after="0"/>
        <w:ind w:left="0"/>
        <w:jc w:val="both"/>
      </w:pPr>
      <w:r>
        <w:rPr>
          <w:rFonts w:ascii="Times New Roman"/>
          <w:b w:val="false"/>
          <w:i w:val="false"/>
          <w:color w:val="000000"/>
          <w:sz w:val="28"/>
        </w:rPr>
        <w:t>
      2) сақтандыру қызметін жүзеге асыру құқығына арналған сақтандыру ұйымы лицензиясының көшірмесін қоса алғанда, өзі сақтандыру агенті болып табылатын сақтандыру ұйымы туралы ақпарат беруге;</w:t>
      </w:r>
    </w:p>
    <w:bookmarkEnd w:id="366"/>
    <w:bookmarkStart w:name="z700" w:id="367"/>
    <w:p>
      <w:pPr>
        <w:spacing w:after="0"/>
        <w:ind w:left="0"/>
        <w:jc w:val="both"/>
      </w:pPr>
      <w:r>
        <w:rPr>
          <w:rFonts w:ascii="Times New Roman"/>
          <w:b w:val="false"/>
          <w:i w:val="false"/>
          <w:color w:val="000000"/>
          <w:sz w:val="28"/>
        </w:rPr>
        <w:t>
      3) жасасатын сақтандыру шарты бойынша сақтандыру қағидаларымен сақтанушыны таныстыруға және Қазақстан Республикасы Азаматтық кодексінің 828-бабында көзделген жағдайларда қағидалардың көшірмесін беруге;</w:t>
      </w:r>
    </w:p>
    <w:bookmarkEnd w:id="367"/>
    <w:bookmarkStart w:name="z701" w:id="368"/>
    <w:p>
      <w:pPr>
        <w:spacing w:after="0"/>
        <w:ind w:left="0"/>
        <w:jc w:val="both"/>
      </w:pPr>
      <w:r>
        <w:rPr>
          <w:rFonts w:ascii="Times New Roman"/>
          <w:b w:val="false"/>
          <w:i w:val="false"/>
          <w:color w:val="000000"/>
          <w:sz w:val="28"/>
        </w:rPr>
        <w:t>
      4) ақпарат және, бар болса, - жасасатын сақтандыру шарты бойынша барлық қажетті құжаттарды беруге;</w:t>
      </w:r>
    </w:p>
    <w:bookmarkEnd w:id="368"/>
    <w:bookmarkStart w:name="z702" w:id="369"/>
    <w:p>
      <w:pPr>
        <w:spacing w:after="0"/>
        <w:ind w:left="0"/>
        <w:jc w:val="both"/>
      </w:pPr>
      <w:r>
        <w:rPr>
          <w:rFonts w:ascii="Times New Roman"/>
          <w:b w:val="false"/>
          <w:i w:val="false"/>
          <w:color w:val="000000"/>
          <w:sz w:val="28"/>
        </w:rPr>
        <w:t>
      5) сақтандыру шартын жасасу кезінде құжаттарды дұрыс және уақтылы ресімдеуді қамтамасыз етуге;</w:t>
      </w:r>
    </w:p>
    <w:bookmarkEnd w:id="369"/>
    <w:bookmarkStart w:name="z703" w:id="370"/>
    <w:p>
      <w:pPr>
        <w:spacing w:after="0"/>
        <w:ind w:left="0"/>
        <w:jc w:val="both"/>
      </w:pPr>
      <w:r>
        <w:rPr>
          <w:rFonts w:ascii="Times New Roman"/>
          <w:b w:val="false"/>
          <w:i w:val="false"/>
          <w:color w:val="000000"/>
          <w:sz w:val="28"/>
        </w:rPr>
        <w:t>
      6) делдалдық қызметті жүзеге асыру кезінде алынған ақпараттың жабықтығын қамтамасыз етуге;</w:t>
      </w:r>
    </w:p>
    <w:bookmarkEnd w:id="370"/>
    <w:p>
      <w:pPr>
        <w:spacing w:after="0"/>
        <w:ind w:left="0"/>
        <w:jc w:val="both"/>
      </w:pPr>
      <w:r>
        <w:rPr>
          <w:rFonts w:ascii="Times New Roman"/>
          <w:b w:val="false"/>
          <w:i w:val="false"/>
          <w:color w:val="000000"/>
          <w:sz w:val="28"/>
        </w:rPr>
        <w:t>
      7) өзі сақтанушылардан толық көлемде алған сақтандыру сыйлықақыларын (сақтандыру жарналарын) сақтандыру ұйымына тапсыруға міндетті.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4-тарау 18-2-баппен толықтырылды - ҚР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өзгеріс енгізілді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23" w:id="371"/>
    <w:p>
      <w:pPr>
        <w:spacing w:after="0"/>
        <w:ind w:left="0"/>
        <w:jc w:val="left"/>
      </w:pPr>
      <w:r>
        <w:rPr>
          <w:rFonts w:ascii="Times New Roman"/>
          <w:b/>
          <w:i w:val="false"/>
          <w:color w:val="000000"/>
        </w:rPr>
        <w:t xml:space="preserve"> 5-тарау. АКТУАРИЙЛІК ҚЫЗМЕТ ЖӘНЕ АУДИТ</w:t>
      </w:r>
    </w:p>
    <w:bookmarkEnd w:id="371"/>
    <w:bookmarkStart w:name="z24" w:id="372"/>
    <w:p>
      <w:pPr>
        <w:spacing w:after="0"/>
        <w:ind w:left="0"/>
        <w:jc w:val="left"/>
      </w:pPr>
      <w:r>
        <w:rPr>
          <w:rFonts w:ascii="Times New Roman"/>
          <w:b/>
          <w:i w:val="false"/>
          <w:color w:val="000000"/>
        </w:rPr>
        <w:t xml:space="preserve"> 19-бап. Актуарийлiк қызмет </w:t>
      </w:r>
    </w:p>
    <w:bookmarkEnd w:id="372"/>
    <w:p>
      <w:pPr>
        <w:spacing w:after="0"/>
        <w:ind w:left="0"/>
        <w:jc w:val="both"/>
      </w:pPr>
      <w:r>
        <w:rPr>
          <w:rFonts w:ascii="Times New Roman"/>
          <w:b w:val="false"/>
          <w:i w:val="false"/>
          <w:color w:val="ff0000"/>
          <w:sz w:val="28"/>
        </w:rPr>
        <w:t xml:space="preserve">
      1. Алып тасталды – ҚР 02.07.2018 </w:t>
      </w:r>
      <w:r>
        <w:rPr>
          <w:rFonts w:ascii="Times New Roman"/>
          <w:b w:val="false"/>
          <w:i w:val="false"/>
          <w:color w:val="ff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p>
    <w:bookmarkStart w:name="z272" w:id="373"/>
    <w:p>
      <w:pPr>
        <w:spacing w:after="0"/>
        <w:ind w:left="0"/>
        <w:jc w:val="both"/>
      </w:pPr>
      <w:r>
        <w:rPr>
          <w:rFonts w:ascii="Times New Roman"/>
          <w:b w:val="false"/>
          <w:i w:val="false"/>
          <w:color w:val="000000"/>
          <w:sz w:val="28"/>
        </w:rPr>
        <w:t>
      2. Актуарийлiк қызмет осы Заңға және уәкiлеттi мемлекеттiк органның нормативтiк құқықтық актiлерiне сәйкес, сондай-ақ актуарийлiк қызметтi жүзеге асырудың халықаралық принциптерi (стандарттары) ескерiле отырып жүзеге асырылуға тиiс.</w:t>
      </w:r>
    </w:p>
    <w:bookmarkEnd w:id="373"/>
    <w:bookmarkStart w:name="z1383" w:id="374"/>
    <w:p>
      <w:pPr>
        <w:spacing w:after="0"/>
        <w:ind w:left="0"/>
        <w:jc w:val="both"/>
      </w:pPr>
      <w:r>
        <w:rPr>
          <w:rFonts w:ascii="Times New Roman"/>
          <w:b w:val="false"/>
          <w:i w:val="false"/>
          <w:color w:val="000000"/>
          <w:sz w:val="28"/>
        </w:rPr>
        <w:t>
      2-1. Актуарлық қызмет:</w:t>
      </w:r>
    </w:p>
    <w:bookmarkEnd w:id="374"/>
    <w:p>
      <w:pPr>
        <w:spacing w:after="0"/>
        <w:ind w:left="0"/>
        <w:jc w:val="both"/>
      </w:pPr>
      <w:r>
        <w:rPr>
          <w:rFonts w:ascii="Times New Roman"/>
          <w:b w:val="false"/>
          <w:i w:val="false"/>
          <w:color w:val="000000"/>
          <w:sz w:val="28"/>
        </w:rPr>
        <w:t>
      1) сақтандыру және қайта сақтандыру шарттары бойынша міндеттемелер мөлшерлерін есептеу;</w:t>
      </w:r>
    </w:p>
    <w:p>
      <w:pPr>
        <w:spacing w:after="0"/>
        <w:ind w:left="0"/>
        <w:jc w:val="both"/>
      </w:pPr>
      <w:r>
        <w:rPr>
          <w:rFonts w:ascii="Times New Roman"/>
          <w:b w:val="false"/>
          <w:i w:val="false"/>
          <w:color w:val="000000"/>
          <w:sz w:val="28"/>
        </w:rPr>
        <w:t>
      2) сақтанушыларға жинақтаушы сақтандыру шарттары бойынша берілетін қарыздардың мөлшерлерін айқындау;</w:t>
      </w:r>
    </w:p>
    <w:p>
      <w:pPr>
        <w:spacing w:after="0"/>
        <w:ind w:left="0"/>
        <w:jc w:val="both"/>
      </w:pPr>
      <w:r>
        <w:rPr>
          <w:rFonts w:ascii="Times New Roman"/>
          <w:b w:val="false"/>
          <w:i w:val="false"/>
          <w:color w:val="000000"/>
          <w:sz w:val="28"/>
        </w:rPr>
        <w:t>
      3) сақтандыру және қайта сақтандыру шарттары бойынша ірі мәміленің жасалғаны туралы актуарлық қорытынды жасау;</w:t>
      </w:r>
    </w:p>
    <w:p>
      <w:pPr>
        <w:spacing w:after="0"/>
        <w:ind w:left="0"/>
        <w:jc w:val="both"/>
      </w:pPr>
      <w:r>
        <w:rPr>
          <w:rFonts w:ascii="Times New Roman"/>
          <w:b w:val="false"/>
          <w:i w:val="false"/>
          <w:color w:val="000000"/>
          <w:sz w:val="28"/>
        </w:rPr>
        <w:t>
      4) сақтандыру тарифтерін есептеу әдіснамасын және олардың экономикалық негіздемесін әзірлеу, сондай-ақ сақтандыру және қайта сақтандыру шарттары бойынша сақтандыру сыйлықақыларының мөлшерлемелерін есептеу;</w:t>
      </w:r>
    </w:p>
    <w:p>
      <w:pPr>
        <w:spacing w:after="0"/>
        <w:ind w:left="0"/>
        <w:jc w:val="both"/>
      </w:pPr>
      <w:r>
        <w:rPr>
          <w:rFonts w:ascii="Times New Roman"/>
          <w:b w:val="false"/>
          <w:i w:val="false"/>
          <w:color w:val="000000"/>
          <w:sz w:val="28"/>
        </w:rPr>
        <w:t>
      5) аннуитеттік сақтандыру және өмірді сақтандыру шарттары бойынша сақтандыру сыйлықақыларын және сақтандыру резервтерін бағалау үшін өмір сүру көрсеткіштерін талдау және жаңарту;</w:t>
      </w:r>
    </w:p>
    <w:p>
      <w:pPr>
        <w:spacing w:after="0"/>
        <w:ind w:left="0"/>
        <w:jc w:val="both"/>
      </w:pPr>
      <w:r>
        <w:rPr>
          <w:rFonts w:ascii="Times New Roman"/>
          <w:b w:val="false"/>
          <w:i w:val="false"/>
          <w:color w:val="000000"/>
          <w:sz w:val="28"/>
        </w:rPr>
        <w:t>
      6) актуарлық есеп-қисаптар мәселелері бойынша консультациялық қызметтер көрсету және ұсынымдар беру;</w:t>
      </w:r>
    </w:p>
    <w:p>
      <w:pPr>
        <w:spacing w:after="0"/>
        <w:ind w:left="0"/>
        <w:jc w:val="both"/>
      </w:pPr>
      <w:r>
        <w:rPr>
          <w:rFonts w:ascii="Times New Roman"/>
          <w:b w:val="false"/>
          <w:i w:val="false"/>
          <w:color w:val="000000"/>
          <w:sz w:val="28"/>
        </w:rPr>
        <w:t>
      7) сақтандыру (қайта сақтандыру) ұйымының қаржылық тұрақтылығын және төлем қабілеттілігін бағалауға байланысты мәселелер;</w:t>
      </w:r>
    </w:p>
    <w:p>
      <w:pPr>
        <w:spacing w:after="0"/>
        <w:ind w:left="0"/>
        <w:jc w:val="both"/>
      </w:pPr>
      <w:r>
        <w:rPr>
          <w:rFonts w:ascii="Times New Roman"/>
          <w:b w:val="false"/>
          <w:i w:val="false"/>
          <w:color w:val="000000"/>
          <w:sz w:val="28"/>
        </w:rPr>
        <w:t>
      8) тәуекелдерді және (немесе) тәуекелдердің болуына байланысты қаржылық міндеттемелерді талдау және сандық, қаржылық бағалау, сондай-ақ қаржылық тәуекелдерді басқару әдістерін әзірлеу және олардың тиімділігін бағалау бойынша қызметтер ұсынуды қамтиды.</w:t>
      </w:r>
    </w:p>
    <w:bookmarkStart w:name="z273" w:id="375"/>
    <w:p>
      <w:pPr>
        <w:spacing w:after="0"/>
        <w:ind w:left="0"/>
        <w:jc w:val="both"/>
      </w:pPr>
      <w:r>
        <w:rPr>
          <w:rFonts w:ascii="Times New Roman"/>
          <w:b w:val="false"/>
          <w:i w:val="false"/>
          <w:color w:val="000000"/>
          <w:sz w:val="28"/>
        </w:rPr>
        <w:t>
      3. Актуарийлiк есептеулер мынадай негiздер бойынша:</w:t>
      </w:r>
    </w:p>
    <w:bookmarkEnd w:id="375"/>
    <w:bookmarkStart w:name="z274" w:id="376"/>
    <w:p>
      <w:pPr>
        <w:spacing w:after="0"/>
        <w:ind w:left="0"/>
        <w:jc w:val="both"/>
      </w:pPr>
      <w:r>
        <w:rPr>
          <w:rFonts w:ascii="Times New Roman"/>
          <w:b w:val="false"/>
          <w:i w:val="false"/>
          <w:color w:val="000000"/>
          <w:sz w:val="28"/>
        </w:rPr>
        <w:t>
      1) сақтандыру (қайта сақтандыру) ұйымының бастамасы бойынша - бастамашылық актуарийлiк есептеулер;</w:t>
      </w:r>
    </w:p>
    <w:bookmarkEnd w:id="376"/>
    <w:bookmarkStart w:name="z275" w:id="377"/>
    <w:p>
      <w:pPr>
        <w:spacing w:after="0"/>
        <w:ind w:left="0"/>
        <w:jc w:val="both"/>
      </w:pPr>
      <w:r>
        <w:rPr>
          <w:rFonts w:ascii="Times New Roman"/>
          <w:b w:val="false"/>
          <w:i w:val="false"/>
          <w:color w:val="000000"/>
          <w:sz w:val="28"/>
        </w:rPr>
        <w:t>
      2) Қазақстан Республикасының заңдарында көзделген жағдайларда - мiндеттi актуарийлiк есептеулер жүргiзiледi.</w:t>
      </w:r>
    </w:p>
    <w:bookmarkEnd w:id="377"/>
    <w:bookmarkStart w:name="z276" w:id="378"/>
    <w:p>
      <w:pPr>
        <w:spacing w:after="0"/>
        <w:ind w:left="0"/>
        <w:jc w:val="both"/>
      </w:pPr>
      <w:r>
        <w:rPr>
          <w:rFonts w:ascii="Times New Roman"/>
          <w:b w:val="false"/>
          <w:i w:val="false"/>
          <w:color w:val="000000"/>
          <w:sz w:val="28"/>
        </w:rPr>
        <w:t>
      4. Актуарийлiк есептеулер жүргiзу кезiнде сақтандыру (қайта сақтандыру) ұйымы мiндеттi актуарийлiк есептеулер мен қорытындыларды жасау және дайындау үшiн қажеттi, актуарий талап еткен қолда бар құжаттар мен мәлiметтердiң бәрiн беруге мiндеттi.</w:t>
      </w:r>
    </w:p>
    <w:bookmarkEnd w:id="378"/>
    <w:bookmarkStart w:name="z277" w:id="379"/>
    <w:p>
      <w:pPr>
        <w:spacing w:after="0"/>
        <w:ind w:left="0"/>
        <w:jc w:val="both"/>
      </w:pPr>
      <w:r>
        <w:rPr>
          <w:rFonts w:ascii="Times New Roman"/>
          <w:b w:val="false"/>
          <w:i w:val="false"/>
          <w:color w:val="000000"/>
          <w:sz w:val="28"/>
        </w:rPr>
        <w:t>
      5. Актуарий өзi жасаған актуарийлiк есептеулер мен қорытындылардың дұрыстығы мен дәлдiгiне Қазақстан Республикасының заңдарында көзделген тәртiппен жауап бередi.</w:t>
      </w:r>
    </w:p>
    <w:bookmarkEnd w:id="379"/>
    <w:bookmarkStart w:name="z278" w:id="380"/>
    <w:p>
      <w:pPr>
        <w:spacing w:after="0"/>
        <w:ind w:left="0"/>
        <w:jc w:val="both"/>
      </w:pPr>
      <w:r>
        <w:rPr>
          <w:rFonts w:ascii="Times New Roman"/>
          <w:b w:val="false"/>
          <w:i w:val="false"/>
          <w:color w:val="000000"/>
          <w:sz w:val="28"/>
        </w:rPr>
        <w:t>
      6. Актуарий, сақтандыру (қайта сақтандыру) ұйымының сақтандыру резервтерiн қалыптастыру жөнiндегi талаптарды сақтамағандығы туралы өзi анықтаған фактiлердi уәкiлеттi мемлекеттiк органға дереу хабарлауға мiндеттi.</w:t>
      </w:r>
    </w:p>
    <w:bookmarkEnd w:id="380"/>
    <w:bookmarkStart w:name="z822" w:id="381"/>
    <w:p>
      <w:pPr>
        <w:spacing w:after="0"/>
        <w:ind w:left="0"/>
        <w:jc w:val="both"/>
      </w:pPr>
      <w:r>
        <w:rPr>
          <w:rFonts w:ascii="Times New Roman"/>
          <w:b w:val="false"/>
          <w:i w:val="false"/>
          <w:color w:val="000000"/>
          <w:sz w:val="28"/>
        </w:rPr>
        <w:t>
      7. Тәуелсіз актуарий сақтандыру (қайта сақтандыру) ұйымының штатында тұрған актуарий жүргізген есептердің дұрыстығын тексеру нәтижесін уәкілетті органның нормативтік құқықтық актісінде белгіленген тәртіппен және мерзімде уәкілетті органға жібереді.</w:t>
      </w:r>
    </w:p>
    <w:bookmarkEnd w:id="38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19-бапқа өзгерту енгізілді - ҚР 2007.05.07 </w:t>
      </w:r>
      <w:r>
        <w:rPr>
          <w:rFonts w:ascii="Times New Roman"/>
          <w:b w:val="false"/>
          <w:i w:val="false"/>
          <w:color w:val="000000"/>
          <w:sz w:val="28"/>
        </w:rPr>
        <w:t>N 244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2007.07.26 </w:t>
      </w:r>
      <w:r>
        <w:rPr>
          <w:rFonts w:ascii="Times New Roman"/>
          <w:b w:val="false"/>
          <w:i w:val="false"/>
          <w:color w:val="000000"/>
          <w:sz w:val="28"/>
        </w:rPr>
        <w:t>N 313</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2010.07.15 </w:t>
      </w:r>
      <w:r>
        <w:rPr>
          <w:rFonts w:ascii="Times New Roman"/>
          <w:b w:val="false"/>
          <w:i w:val="false"/>
          <w:color w:val="000000"/>
          <w:sz w:val="28"/>
        </w:rPr>
        <w:t>№ 338-IV</w:t>
      </w:r>
      <w:r>
        <w:rPr>
          <w:rFonts w:ascii="Times New Roman"/>
          <w:b w:val="false"/>
          <w:i w:val="false"/>
          <w:color w:val="ff0000"/>
          <w:sz w:val="28"/>
        </w:rPr>
        <w:t xml:space="preserve"> (2012.01.01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  </w:t>
      </w:r>
      <w:r>
        <w:br/>
      </w:r>
      <w:r>
        <w:rPr>
          <w:rFonts w:ascii="Times New Roman"/>
          <w:b w:val="false"/>
          <w:i w:val="false"/>
          <w:color w:val="000000"/>
          <w:sz w:val="28"/>
        </w:rPr>
        <w:t>
</w:t>
      </w:r>
    </w:p>
    <w:bookmarkStart w:name="z25" w:id="382"/>
    <w:p>
      <w:pPr>
        <w:spacing w:after="0"/>
        <w:ind w:left="0"/>
        <w:jc w:val="left"/>
      </w:pPr>
      <w:r>
        <w:rPr>
          <w:rFonts w:ascii="Times New Roman"/>
          <w:b/>
          <w:i w:val="false"/>
          <w:color w:val="000000"/>
        </w:rPr>
        <w:t xml:space="preserve"> 20-бап. Аудит </w:t>
      </w:r>
    </w:p>
    <w:bookmarkEnd w:id="382"/>
    <w:bookmarkStart w:name="z1604" w:id="383"/>
    <w:p>
      <w:pPr>
        <w:spacing w:after="0"/>
        <w:ind w:left="0"/>
        <w:jc w:val="both"/>
      </w:pPr>
      <w:r>
        <w:rPr>
          <w:rFonts w:ascii="Times New Roman"/>
          <w:b w:val="false"/>
          <w:i w:val="false"/>
          <w:color w:val="000000"/>
          <w:sz w:val="28"/>
        </w:rPr>
        <w:t>
      1. Сақтандыру (қайта сақтандыру) ұйымының, сақтандыру брокерінің және сақтандыру төлемдерін жүзеге асыруға кепілдік беретін ұйымның аудитін Қазақстан Республикасының аудиторлық қызмет туралы заңнамасына сәйкес аудит жүргізуге құқықты және осы баптың 1-1-тармағының талаптарына сәйкес келетін аудиторлық ұйым жүргізеді.</w:t>
      </w:r>
    </w:p>
    <w:bookmarkEnd w:id="383"/>
    <w:bookmarkStart w:name="z1605" w:id="384"/>
    <w:p>
      <w:pPr>
        <w:spacing w:after="0"/>
        <w:ind w:left="0"/>
        <w:jc w:val="both"/>
      </w:pPr>
      <w:r>
        <w:rPr>
          <w:rFonts w:ascii="Times New Roman"/>
          <w:b w:val="false"/>
          <w:i w:val="false"/>
          <w:color w:val="000000"/>
          <w:sz w:val="28"/>
        </w:rPr>
        <w:t>
      1-1. Аудиторлық ұйымның:</w:t>
      </w:r>
    </w:p>
    <w:bookmarkEnd w:id="384"/>
    <w:p>
      <w:pPr>
        <w:spacing w:after="0"/>
        <w:ind w:left="0"/>
        <w:jc w:val="both"/>
      </w:pPr>
      <w:r>
        <w:rPr>
          <w:rFonts w:ascii="Times New Roman"/>
          <w:b w:val="false"/>
          <w:i w:val="false"/>
          <w:color w:val="000000"/>
          <w:sz w:val="28"/>
        </w:rPr>
        <w:t>
      тексерілетін сақтандыру (қайта сақтандыру) ұйымына, оның акционерлеріне және басшы қызметкерлеріне тәуелсіз екенін;</w:t>
      </w:r>
    </w:p>
    <w:p>
      <w:pPr>
        <w:spacing w:after="0"/>
        <w:ind w:left="0"/>
        <w:jc w:val="both"/>
      </w:pPr>
      <w:r>
        <w:rPr>
          <w:rFonts w:ascii="Times New Roman"/>
          <w:b w:val="false"/>
          <w:i w:val="false"/>
          <w:color w:val="000000"/>
          <w:sz w:val="28"/>
        </w:rPr>
        <w:t>
      тексерілетін сақтандыру брокеріне, оның акционерлеріне (қатысушыларына) және басшы қызметкерлеріне тәуелсіз екенін;</w:t>
      </w:r>
    </w:p>
    <w:p>
      <w:pPr>
        <w:spacing w:after="0"/>
        <w:ind w:left="0"/>
        <w:jc w:val="both"/>
      </w:pPr>
      <w:r>
        <w:rPr>
          <w:rFonts w:ascii="Times New Roman"/>
          <w:b w:val="false"/>
          <w:i w:val="false"/>
          <w:color w:val="000000"/>
          <w:sz w:val="28"/>
        </w:rPr>
        <w:t>
      тексерілетін сақтандыру төлемдерін жүзеге асыруға кепілдік беретін ұйымға, оның акционерлеріне және басшы қызметкерлеріне тәуелсіз екенін;</w:t>
      </w:r>
    </w:p>
    <w:p>
      <w:pPr>
        <w:spacing w:after="0"/>
        <w:ind w:left="0"/>
        <w:jc w:val="both"/>
      </w:pPr>
      <w:r>
        <w:rPr>
          <w:rFonts w:ascii="Times New Roman"/>
          <w:b w:val="false"/>
          <w:i w:val="false"/>
          <w:color w:val="000000"/>
          <w:sz w:val="28"/>
        </w:rPr>
        <w:t>
      лицензияға сәйкес аудиторлық қызметті жүзеге асыруға уәкілетті және аудиторлық қызмет саласындағы мемлекеттік реттеу мен аудиторлық және кәсіби аудиторлық ұйымдардың қызметіне бақылауды жүзеге асыратын уәкілетті мемлекеттік орган уәкілетті органмен келісу бойынша әзірлеген, қаржы ұйымдарына міндетті аудит жүргізетін аудиторлық ұйымдарға қойылатын ең төмен талаптарға сәйкес келетінін не резиденті болып табылатын мемлекеттің құзыретті органының лицензиясына сәйкес аудиторлық қызметті жүзеге асыруға уәкілетті екенін растайтын құжаттар ұсынылған жағдайда аудиторлық есеп жарамды деп танылады.</w:t>
      </w:r>
    </w:p>
    <w:bookmarkStart w:name="z106" w:id="385"/>
    <w:p>
      <w:pPr>
        <w:spacing w:after="0"/>
        <w:ind w:left="0"/>
        <w:jc w:val="both"/>
      </w:pPr>
      <w:r>
        <w:rPr>
          <w:rFonts w:ascii="Times New Roman"/>
          <w:b w:val="false"/>
          <w:i w:val="false"/>
          <w:color w:val="000000"/>
          <w:sz w:val="28"/>
        </w:rPr>
        <w:t>
      2. Сақтандыру (қайта сақтандыру) ұйымының, сақтандыру брокерінің, сақтандыру төлемдерін жүзеге асыруға кепілдік беретін ұйымның, сақтандыру холдингінің және сақтандыру (қайта сақтандыру) ұйымы және (немесе) сақтандыру холдингі ірі қатысушылары болып табылатын ұйымдардың, сондай-ақ сақтандыру тобына кіретін ұйымдар бір аудиторлық ұйымда қатарынан жеті жылдан аса не аудиторлық ұйымда жұмыс істейтін аудиторда қатарынан бес жылдан аса өзінің қызметіне аудит жүргізуге құқығы жоқ.</w:t>
      </w:r>
    </w:p>
    <w:bookmarkEnd w:id="385"/>
    <w:p>
      <w:pPr>
        <w:spacing w:after="0"/>
        <w:ind w:left="0"/>
        <w:jc w:val="both"/>
      </w:pPr>
      <w:r>
        <w:rPr>
          <w:rFonts w:ascii="Times New Roman"/>
          <w:b w:val="false"/>
          <w:i w:val="false"/>
          <w:color w:val="000000"/>
          <w:sz w:val="28"/>
        </w:rPr>
        <w:t>
      Осы тармақтың талабы банк конгломератының құрамына кіретін сақтандыру (қайта сақтандыру) ұйымына қолданылмайды.</w:t>
      </w:r>
    </w:p>
    <w:bookmarkStart w:name="z279" w:id="386"/>
    <w:p>
      <w:pPr>
        <w:spacing w:after="0"/>
        <w:ind w:left="0"/>
        <w:jc w:val="both"/>
      </w:pPr>
      <w:r>
        <w:rPr>
          <w:rFonts w:ascii="Times New Roman"/>
          <w:b w:val="false"/>
          <w:i w:val="false"/>
          <w:color w:val="000000"/>
          <w:sz w:val="28"/>
        </w:rPr>
        <w:t>
      3. Сақтандыру тобына бас ұйым және Қазақстан Республикасының резиденттері болып табылатын оның еншілес ұйымдары ретінде кіретін ұйымдардың аудитін белгілі бір аудиторлық ұйым жүзеге асырады. Сақтандыру тобының құрамына кіретін бас ұйымның және Қазақстан Республикасының резиденттері емес оның еншілес ұйымдарының аудитін, осындай аудит жүргізу олар резидент болып табылатын ел заңнамасының талаптарына қайшы келмейтін жағдайларда, белгілі бір аудиторлық ұйым жүзеге асыруға тиіс.</w:t>
      </w:r>
    </w:p>
    <w:bookmarkEnd w:id="386"/>
    <w:bookmarkStart w:name="z280" w:id="387"/>
    <w:p>
      <w:pPr>
        <w:spacing w:after="0"/>
        <w:ind w:left="0"/>
        <w:jc w:val="both"/>
      </w:pPr>
      <w:r>
        <w:rPr>
          <w:rFonts w:ascii="Times New Roman"/>
          <w:b w:val="false"/>
          <w:i w:val="false"/>
          <w:color w:val="000000"/>
          <w:sz w:val="28"/>
        </w:rPr>
        <w:t>
      4. Аудиторлық ұйым сақтандыру (қайта сақтандыру) ұйымының аудитін тәуелсіз актуарийді тарту арқылы жүргізуге құқылы.</w:t>
      </w:r>
    </w:p>
    <w:bookmarkEnd w:id="387"/>
    <w:bookmarkStart w:name="z281" w:id="388"/>
    <w:p>
      <w:pPr>
        <w:spacing w:after="0"/>
        <w:ind w:left="0"/>
        <w:jc w:val="both"/>
      </w:pPr>
      <w:r>
        <w:rPr>
          <w:rFonts w:ascii="Times New Roman"/>
          <w:b w:val="false"/>
          <w:i w:val="false"/>
          <w:color w:val="000000"/>
          <w:sz w:val="28"/>
        </w:rPr>
        <w:t>
      5. Сақтандыру (қайта сақтандыру) ұйымының немесе сақтандыру тобының құрамына кіретін басқа да заңды тұлғалардың қаржылық есептілігінің аудиторлық есебі коммерциялық құпияны құрамайды.</w:t>
      </w:r>
    </w:p>
    <w:bookmarkEnd w:id="388"/>
    <w:bookmarkStart w:name="z282" w:id="389"/>
    <w:p>
      <w:pPr>
        <w:spacing w:after="0"/>
        <w:ind w:left="0"/>
        <w:jc w:val="both"/>
      </w:pPr>
      <w:r>
        <w:rPr>
          <w:rFonts w:ascii="Times New Roman"/>
          <w:b w:val="false"/>
          <w:i w:val="false"/>
          <w:color w:val="000000"/>
          <w:sz w:val="28"/>
        </w:rPr>
        <w:t>
      6. Сақтандыру (қайта сақтандыру) ұйымының өз құрылымында қызметі лицензиялауға жатпайтын ішкі аудит қызметі (аудитор) болуы міндетті.</w:t>
      </w:r>
    </w:p>
    <w:bookmarkEnd w:id="389"/>
    <w:bookmarkStart w:name="z283" w:id="390"/>
    <w:p>
      <w:pPr>
        <w:spacing w:after="0"/>
        <w:ind w:left="0"/>
        <w:jc w:val="both"/>
      </w:pPr>
      <w:r>
        <w:rPr>
          <w:rFonts w:ascii="Times New Roman"/>
          <w:b w:val="false"/>
          <w:i w:val="false"/>
          <w:color w:val="000000"/>
          <w:sz w:val="28"/>
        </w:rPr>
        <w:t>
      7. Ішкі аудит жүргізу тәртібі уәкілетті органның нормативтік құқықтық актілерінің талаптарын ескере отырып, сақтандыру (қайта сақтандыру) ұйымының тиісті ішкі құжаттарында айқындалады.</w:t>
      </w:r>
    </w:p>
    <w:bookmarkEnd w:id="390"/>
    <w:bookmarkStart w:name="z284" w:id="391"/>
    <w:p>
      <w:pPr>
        <w:spacing w:after="0"/>
        <w:ind w:left="0"/>
        <w:jc w:val="both"/>
      </w:pPr>
      <w:r>
        <w:rPr>
          <w:rFonts w:ascii="Times New Roman"/>
          <w:b w:val="false"/>
          <w:i w:val="false"/>
          <w:color w:val="000000"/>
          <w:sz w:val="28"/>
        </w:rPr>
        <w:t>
      8. Қаржы жылының қорытындысы бойынша аудит жүргізу сақтандыру (қайта сақтандыру) ұйымдары (сақтандыру (қайта сақтандыру) қызметін жүзеге асыру құқығына лицензиясынан айырылған немесе мәжбүрлеп тарату процесінде тұрған сақтандыру (қайта сақтандыру) ұйымын қоспағанда), сақтандыру холдингтері және сақтандыру (қайта сақтандыру) ұйымы және (немесе) сақтандыру холдингі ірі қатысушылары болып табылатын ұйымдар, сақтандыру брокерлері, сақтандыру төлемдерін жүзеге асыруға кепілдік беретін ұйым үшін міндетті. Аудиторлық ұйымның аудиторлық есебі мен ұсынымдарының көшірмелерін сақтандыру (қайта сақтандыру) ұйымдары, сақтандыру холдингтері, сақтандыру (қайта сақтандыру) ұйымы және (немесе) сақтандыру холдингі ірі қатысушылары болып табылатын ұйымдар, сақтандыру брокерлері, сақтандыру төлемдерін жүзеге асыруға кепілдік беретін ұйым және аудиторлық ұйымдар уәкілетті органға осы құжаттарды алған немесе олар сақтандыру (қайта сақтандыру) ұйымдарына, сақтандыру холдингтеріне және сақтандыру (қайта сақтандыру) ұйымы және (немесе) сақтандыру холдингі ірі қатысушылары болып табылатын ұйымдарға, сақтандыру брокерлеріне, сақтандыру төлемдерін жүзеге асыруға кепілдік беретін ұйымға ұсынылған күннен бастап күнтізбелік отыз күн ішінде ұсынуға тиіс.</w:t>
      </w:r>
    </w:p>
    <w:bookmarkEnd w:id="391"/>
    <w:p>
      <w:pPr>
        <w:spacing w:after="0"/>
        <w:ind w:left="0"/>
        <w:jc w:val="both"/>
      </w:pPr>
      <w:r>
        <w:rPr>
          <w:rFonts w:ascii="Times New Roman"/>
          <w:b w:val="false"/>
          <w:i w:val="false"/>
          <w:color w:val="000000"/>
          <w:sz w:val="28"/>
        </w:rPr>
        <w:t>
      Сақтандыру (қайта сақтандыру) ұйымы аудиторлық есептің көшірмесін алғаннан кейін күнтізбелік он күн ішінде сақтандыру (қайта сақтандыру) ұйымының капиталында қомақты қатысуы бар басқа заңды тұлғаға табыс етуге міндетті.</w:t>
      </w:r>
    </w:p>
    <w:p>
      <w:pPr>
        <w:spacing w:after="0"/>
        <w:ind w:left="0"/>
        <w:jc w:val="both"/>
      </w:pPr>
      <w:r>
        <w:rPr>
          <w:rFonts w:ascii="Times New Roman"/>
          <w:b w:val="false"/>
          <w:i w:val="false"/>
          <w:color w:val="000000"/>
          <w:sz w:val="28"/>
        </w:rPr>
        <w:t>
      Сақтандыру (қайта сақтандыру) ұйымының және сақтандыру холдингінің шоғырландырылған жылдық қаржылық есептілігін аудиторлық ұйым растауға тиіс.</w:t>
      </w:r>
    </w:p>
    <w:bookmarkStart w:name="z285" w:id="392"/>
    <w:p>
      <w:pPr>
        <w:spacing w:after="0"/>
        <w:ind w:left="0"/>
        <w:jc w:val="both"/>
      </w:pPr>
      <w:r>
        <w:rPr>
          <w:rFonts w:ascii="Times New Roman"/>
          <w:b w:val="false"/>
          <w:i w:val="false"/>
          <w:color w:val="000000"/>
          <w:sz w:val="28"/>
        </w:rPr>
        <w:t>
      9. Өзі орналасқан елде шоғырландырылған қадағалауға жататын, Қазақстан Республикасының резиденті емес сақтандыру холдингі аудиторлық есептің көшірмесін және аудиторлық ұйымның ұсынымдарын өзі осы құжаттарды қазақ немесе орыс тілдерінде алған күннен бастап күнтізбелік отыз күн ішінде уәкілетті органға табыс етеді.</w:t>
      </w:r>
    </w:p>
    <w:bookmarkEnd w:id="392"/>
    <w:p>
      <w:pPr>
        <w:spacing w:after="0"/>
        <w:ind w:left="0"/>
        <w:jc w:val="both"/>
      </w:pPr>
      <w:r>
        <w:rPr>
          <w:rFonts w:ascii="Times New Roman"/>
          <w:b w:val="false"/>
          <w:i w:val="false"/>
          <w:color w:val="000000"/>
          <w:sz w:val="28"/>
        </w:rPr>
        <w:t>
      Өзі орналасқан елде шоғырландырылған қадағалауға жататын Қазақстан Республикасының резиденті емес сақтандыру холдингінің шоғырландырылған жылдық қаржылық есептілігін өзі орналасқан елдегі қаржы ұйымдарына аудит жүргізуге құқылы аудиторлық ұйым растауға тиіс.</w:t>
      </w:r>
    </w:p>
    <w:bookmarkStart w:name="z286" w:id="393"/>
    <w:p>
      <w:pPr>
        <w:spacing w:after="0"/>
        <w:ind w:left="0"/>
        <w:jc w:val="both"/>
      </w:pPr>
      <w:r>
        <w:rPr>
          <w:rFonts w:ascii="Times New Roman"/>
          <w:b w:val="false"/>
          <w:i w:val="false"/>
          <w:color w:val="000000"/>
          <w:sz w:val="28"/>
        </w:rPr>
        <w:t>
      10. Сақтандыру (қайта сақтандыру) ұйымы, сақтандыру холдингі, сақтандыру тобының құрамына кіретін ұйым, сақтандыру брокері, сақтандыру төлемдерін жүзеге асыруға кепілдік беретін ұйым сақтандыру (қайта сақтандыру) ұйымының немесе сақтандыру тобының, сақтандыру брокерінің, сақтандыру төлемдерін жүзеге асыруға кепілдік беретін ұйымның қаржылық жағдайына әсер ететін, аудиторлық есепте көрсетілген кемшіліктерді уәкілетті орган айқындаған мерзім ішінде жоймаған жағдайда, уәкілетті орган кемшіліктер жойылғанға дейін:</w:t>
      </w:r>
    </w:p>
    <w:bookmarkEnd w:id="393"/>
    <w:p>
      <w:pPr>
        <w:spacing w:after="0"/>
        <w:ind w:left="0"/>
        <w:jc w:val="both"/>
      </w:pPr>
      <w:r>
        <w:rPr>
          <w:rFonts w:ascii="Times New Roman"/>
          <w:b w:val="false"/>
          <w:i w:val="false"/>
          <w:color w:val="000000"/>
          <w:sz w:val="28"/>
        </w:rPr>
        <w:t>
      сақтандыру (қайта сақтандыру) ұйымына, сақтандыру брокеріне, сақтандыру төлемдерін жүзеге асыруға кепілдік беретін ұйымға – қаржылық жағда йды жақсарту және (немесе) тәуекелдерді барынша азайту жөнінде осы Заңның 53-3-бабында көзделген шараларды;</w:t>
      </w:r>
    </w:p>
    <w:p>
      <w:pPr>
        <w:spacing w:after="0"/>
        <w:ind w:left="0"/>
        <w:jc w:val="both"/>
      </w:pPr>
      <w:r>
        <w:rPr>
          <w:rFonts w:ascii="Times New Roman"/>
          <w:b w:val="false"/>
          <w:i w:val="false"/>
          <w:color w:val="000000"/>
          <w:sz w:val="28"/>
        </w:rPr>
        <w:t>
      сақтандыру холдингіне, сақтандыру тобының құрамына кіретін ұйымға – осы Заңның 53-4-бабының 2-тармағында көзделген қадағалап ден қоюдың мәжбүрлеу шараларын қолдануға құқылы.</w:t>
      </w:r>
    </w:p>
    <w:p>
      <w:pPr>
        <w:spacing w:after="0"/>
        <w:ind w:left="0"/>
        <w:jc w:val="both"/>
      </w:pPr>
      <w:r>
        <w:rPr>
          <w:rFonts w:ascii="Times New Roman"/>
          <w:b w:val="false"/>
          <w:i w:val="false"/>
          <w:color w:val="000000"/>
          <w:sz w:val="28"/>
        </w:rPr>
        <w:t>
      Сақтандыру холдингі сақтандыру (қайта сақтандыру) ұйымының немесе сақтандыру тобының қаржылық жағдайына әсер ететін, аудиторлық есепте көрсетілген кемшіліктерді аталған тұлғалар осы есепті алған күннен бастап бір жыл ішінде жоймаған жағдайда, уәкілетті орган кемшіліктер жойылғанға дейін сақтандыру холдингіне осы Заңның 53-4-бабының 3-тармағында көзделген қадағалап ден қоюдың мәжбүрлеу шараларын қолдануға құқылы.</w:t>
      </w:r>
    </w:p>
    <w:bookmarkStart w:name="z1699" w:id="394"/>
    <w:p>
      <w:pPr>
        <w:spacing w:after="0"/>
        <w:ind w:left="0"/>
        <w:jc w:val="both"/>
      </w:pPr>
      <w:r>
        <w:rPr>
          <w:rFonts w:ascii="Times New Roman"/>
          <w:b w:val="false"/>
          <w:i w:val="false"/>
          <w:color w:val="000000"/>
          <w:sz w:val="28"/>
        </w:rPr>
        <w:t>
      11. Сақтандыру (қайта сақтандыру) ұйымдарының, сақтандыру холдингтерінің және сақтандыру (қайта сақтандыру) ұйымы және (немесе) сақтандыру холдингі ірі қатысушылар болып табылатын ұйымдардың, сақтандыру брокерлерінің, сақтандыру төлемдерін жүзеге асыруға кепілдік беретін ұйымның активтерін, міндеттемелерін және шартты міндеттемелерін тану бөлігінде аудиторлық есепте жазылған, қаржылық есептілік және (немесе) қаржылық есептілікке байланысты өзге де ақпарат туралы пікірлер мен тұжырымдардың уәкілетті орган жүргізген тексеру нәтижелерінен ауытқуы анықталған жағдайда, уәкілетті орган аудиторлық ұйымнан осындай ауытқу себептерін түсіндіруді талап етуге құқылы.</w:t>
      </w:r>
    </w:p>
    <w:bookmarkEnd w:id="394"/>
    <w:bookmarkStart w:name="z1698" w:id="395"/>
    <w:p>
      <w:pPr>
        <w:spacing w:after="0"/>
        <w:ind w:left="0"/>
        <w:jc w:val="both"/>
      </w:pPr>
      <w:r>
        <w:rPr>
          <w:rFonts w:ascii="Times New Roman"/>
          <w:b w:val="false"/>
          <w:i w:val="false"/>
          <w:color w:val="000000"/>
          <w:sz w:val="28"/>
        </w:rPr>
        <w:t xml:space="preserve">
      11-1. Осы баптың 1, 1-1, 2, 3, 4, 5, 8, 9, 10 және 11-тармақтарының ережелері Қазақстан Республикасы бейрезидент-сақтандыру (қайта сақтандыру) ұйымдарының филиалдарына, Қазақстан Республикасы бейрезидент-сақтандыру брокерлерінің филиалдарына қолданылмайды. </w:t>
      </w:r>
    </w:p>
    <w:bookmarkEnd w:id="395"/>
    <w:p>
      <w:pPr>
        <w:spacing w:after="0"/>
        <w:ind w:left="0"/>
        <w:jc w:val="both"/>
      </w:pPr>
      <w:r>
        <w:rPr>
          <w:rFonts w:ascii="Times New Roman"/>
          <w:b w:val="false"/>
          <w:i w:val="false"/>
          <w:color w:val="000000"/>
          <w:sz w:val="28"/>
        </w:rPr>
        <w:t>
      Аудиторлық ұйым Қазақстан Республикасы бейрезидент-сақтандыру (қайта сақтандыру) ұйымының, Қазақстан Республикасы бейрезидент-сақтандыру брокерінің қаржы жылының қорытындылары бойынша қаржылық есептілігінің аудиторлық есебінің көшірмесін және аудиторлық ұйымның ұсынымдарын Қазақстан Республикасының бейрезидент-сақтандыру (қайта сақтандыру) ұйымына, Қазақстан Республикасының бейрезидент-сақтандыру брокеріне ұсынғаннан кейін он жұмыс күні ішінде Қазақстан Республикасы бейрезидент-сақтандыру (қайта сақтандыру) ұйымының филиалы, Қазақстан Республикасы бейрезидент-сақтандыру брокерінің филиалы оларды уәкілетті органға қазақ немесе орыс тілінде ұсынуға міндетті.</w:t>
      </w:r>
    </w:p>
    <w:bookmarkStart w:name="z1606" w:id="396"/>
    <w:p>
      <w:pPr>
        <w:spacing w:after="0"/>
        <w:ind w:left="0"/>
        <w:jc w:val="both"/>
      </w:pPr>
      <w:r>
        <w:rPr>
          <w:rFonts w:ascii="Times New Roman"/>
          <w:b w:val="false"/>
          <w:i w:val="false"/>
          <w:color w:val="000000"/>
          <w:sz w:val="28"/>
        </w:rPr>
        <w:t>
      12. Уәкілетті орган сақтандыру (қайта сақтандыру) ұйымының қызметінде тәуекелдер мен кемшіліктерді анықтаған жағдайда, одан тәуекелдерді басқару және ішкі бақылау жүйесін бағалауға, оның ішінде стратегия мен бизнес-модельге қатысты, корпоративтік басқару жүйесін бағалауға, ақпараттық технологиялар тәуекелдерін басқару жүйесін бағалауға, ақпараттық қауіпсіздік жүйесінің тиімділігін, сондай-ақ қылмыстық жолмен алынған кірістерді заңдастыруға (жылыстатуға) және терроризмді қаржыландыруға қарсы іс-қимыл саласындағы ішкі бақылау жүйесінің тиімділігін бағалауға қатысты өзге ақпаратқа аудит (бұдан әрі – өзге ақпарат аудиті) жүргізуді тексеруге жататын мәселелер тізбесін, аудиттелетін кезеңді және аудиторлық ұйымның уәкілетті органға өзге ақпарат аудиті бойынша аудиторлық қорытынды ұсыну мерзімін көрсете отырып, талап етуге құқылы.</w:t>
      </w:r>
    </w:p>
    <w:bookmarkEnd w:id="396"/>
    <w:p>
      <w:pPr>
        <w:spacing w:after="0"/>
        <w:ind w:left="0"/>
        <w:jc w:val="both"/>
      </w:pPr>
      <w:r>
        <w:rPr>
          <w:rFonts w:ascii="Times New Roman"/>
          <w:b w:val="false"/>
          <w:i w:val="false"/>
          <w:color w:val="000000"/>
          <w:sz w:val="28"/>
        </w:rPr>
        <w:t>
      Уәкілетті органның талап етуі бойынша өзге ақпарат аудитін жүргізу сақтандыру (қайта сақтандыру) ұйымы үшін міндетті.</w:t>
      </w:r>
    </w:p>
    <w:p>
      <w:pPr>
        <w:spacing w:after="0"/>
        <w:ind w:left="0"/>
        <w:jc w:val="both"/>
      </w:pPr>
      <w:r>
        <w:rPr>
          <w:rFonts w:ascii="Times New Roman"/>
          <w:b w:val="false"/>
          <w:i w:val="false"/>
          <w:color w:val="000000"/>
          <w:sz w:val="28"/>
        </w:rPr>
        <w:t xml:space="preserve">
      Осы баптың </w:t>
      </w:r>
      <w:r>
        <w:rPr>
          <w:rFonts w:ascii="Times New Roman"/>
          <w:b w:val="false"/>
          <w:i w:val="false"/>
          <w:color w:val="000000"/>
          <w:sz w:val="28"/>
        </w:rPr>
        <w:t>14-тармағында</w:t>
      </w:r>
      <w:r>
        <w:rPr>
          <w:rFonts w:ascii="Times New Roman"/>
          <w:b w:val="false"/>
          <w:i w:val="false"/>
          <w:color w:val="000000"/>
          <w:sz w:val="28"/>
        </w:rPr>
        <w:t xml:space="preserve"> көзделген жағдайды қоспағанда, сақтандыру (қайта сақтандыру) ұйымы өзге ақпарат аудитін жылына бір реттен артық жүргізбейді, бір мәселе бойынша өзге ақпарат аудиті үш жылда бір реттен жиілетпей жүргізіледі. </w:t>
      </w:r>
    </w:p>
    <w:p>
      <w:pPr>
        <w:spacing w:after="0"/>
        <w:ind w:left="0"/>
        <w:jc w:val="both"/>
      </w:pPr>
      <w:r>
        <w:rPr>
          <w:rFonts w:ascii="Times New Roman"/>
          <w:b w:val="false"/>
          <w:i w:val="false"/>
          <w:color w:val="000000"/>
          <w:sz w:val="28"/>
        </w:rPr>
        <w:t>
      Өзге ақпарат аудиті шеңберінде тексеруге жататын мәселелердің тізбесі, өзге ақпарат аудиті бойынша аудиторлық қорытындының мазмұнына, оны аудиторлық ұйымның ұсыну мерзімдеріне қойылатын талаптар, өзге ақпарат аудитіне тартылатын аудиторлық ұйымның құрамындағы аудиторларға қойылатын талаптар аудиторлық қызмет саласындағы мемлекеттік реттеу мен аудиторлық және кәсіби аудиторлық ұйымдардың қызметіне бақылауды жүзеге асыратын уәкілетті мемлекеттік органмен келісу бойынша уәкілетті органның нормативтік құқықтық актілерінде белгіленеді.</w:t>
      </w:r>
    </w:p>
    <w:p>
      <w:pPr>
        <w:spacing w:after="0"/>
        <w:ind w:left="0"/>
        <w:jc w:val="both"/>
      </w:pPr>
      <w:r>
        <w:rPr>
          <w:rFonts w:ascii="Times New Roman"/>
          <w:b w:val="false"/>
          <w:i w:val="false"/>
          <w:color w:val="000000"/>
          <w:sz w:val="28"/>
        </w:rPr>
        <w:t>
      Аудиттің болжамды бағыттары, көлемі, жүргізілу сипаты, аудит жүргізу кезінде пайдаланылатын әдістер мен стандарттардың ерекшеліктері сипатталған өзге ақпарат аудиті бойынша тексеру жоспары аудиторлық ұйымның уәкілетті органмен алдын ала келісуіне жатады.</w:t>
      </w:r>
    </w:p>
    <w:p>
      <w:pPr>
        <w:spacing w:after="0"/>
        <w:ind w:left="0"/>
        <w:jc w:val="both"/>
      </w:pPr>
      <w:r>
        <w:rPr>
          <w:rFonts w:ascii="Times New Roman"/>
          <w:b w:val="false"/>
          <w:i w:val="false"/>
          <w:color w:val="000000"/>
          <w:sz w:val="28"/>
        </w:rPr>
        <w:t>
      Аудиторлық ұйым өзге ақпарат аудиті бойынша аудиторлық қорытындыны уәкілетті органға ұсынады және ол жариялауға жатпайды.</w:t>
      </w:r>
    </w:p>
    <w:p>
      <w:pPr>
        <w:spacing w:after="0"/>
        <w:ind w:left="0"/>
        <w:jc w:val="both"/>
      </w:pPr>
      <w:r>
        <w:rPr>
          <w:rFonts w:ascii="Times New Roman"/>
          <w:b w:val="false"/>
          <w:i w:val="false"/>
          <w:color w:val="000000"/>
          <w:sz w:val="28"/>
        </w:rPr>
        <w:t>
      Өзге ақпарат аудитінің нәтижелерін уәкілетті орган қадағалап ден қою шараларын қолданған кезде ескеруі мүмкін.</w:t>
      </w:r>
    </w:p>
    <w:bookmarkStart w:name="z1607" w:id="397"/>
    <w:p>
      <w:pPr>
        <w:spacing w:after="0"/>
        <w:ind w:left="0"/>
        <w:jc w:val="both"/>
      </w:pPr>
      <w:r>
        <w:rPr>
          <w:rFonts w:ascii="Times New Roman"/>
          <w:b w:val="false"/>
          <w:i w:val="false"/>
          <w:color w:val="000000"/>
          <w:sz w:val="28"/>
        </w:rPr>
        <w:t>
      13. Аудитті немесе өзге ақпарат аудитін жүзеге асыру үшін сақтандыру (қайта сақтандыру) ұйымы, сақтандыру холдингі және сақтандыру (қайта сақтандыру) ұйымы және (немесе) сақтандыру холдингі ірі қатысушылары болып табылатын ұйым, сақтандыру брокері, сақтандыру төлемдерін жүзеге асыруға кепілдік беретін ұйым уәкілетті органмен келісу бойынша аудиторлық қызмет саласындағы мемлекеттік реттеу мен аудиторлық және кәсіби аудиторлық ұйымдардың қызметіне бақылауды жүзеге асыратын уәкілетті мемлекеттік орган әзірлеген, қаржы ұйымдарына міндетті аудит жүргізетін аудиторлық ұйымдарға қойылатын ең төмен талаптарға сәйкес келетін аудиторлық ұйымды тартады.</w:t>
      </w:r>
    </w:p>
    <w:bookmarkEnd w:id="397"/>
    <w:p>
      <w:pPr>
        <w:spacing w:after="0"/>
        <w:ind w:left="0"/>
        <w:jc w:val="both"/>
      </w:pPr>
      <w:r>
        <w:rPr>
          <w:rFonts w:ascii="Times New Roman"/>
          <w:b w:val="false"/>
          <w:i w:val="false"/>
          <w:color w:val="000000"/>
          <w:sz w:val="28"/>
        </w:rPr>
        <w:t>
      Сақтандыру (қайта сақтандыру) ұйымы, сақтандыру холдингі және сақтандыру (қайта сақтандыру) ұйымы және (немесе) сақтандыру холдингі ірі қатысушылары болып табылатын ұйым, сақтандыру брокері, сақтандыру төлемдерін жүзеге асыруға кепілдік беретін ұйым аудит немесе өзге ақпарат аудитін жүргізуге шарт жасасқаннан кейін он жұмыс күнінен кешіктірмей уәкілетті органды аудиторлық ұйымды таңдағаны туралы хабардар етеді. Өзге ақпарат аудиті жағдайында сақтандыру (қайта сақтандыру) ұйымы уәкілетті органның алдында өзге ақпаратқа аудиторлық ұйым болып табылмайтын ұйымның аудиттен басқа өзге тәсілмен тексеру жүргізуі туралы өтінішхат беруге құқылы.</w:t>
      </w:r>
    </w:p>
    <w:p>
      <w:pPr>
        <w:spacing w:after="0"/>
        <w:ind w:left="0"/>
        <w:jc w:val="both"/>
      </w:pPr>
      <w:r>
        <w:rPr>
          <w:rFonts w:ascii="Times New Roman"/>
          <w:b w:val="false"/>
          <w:i w:val="false"/>
          <w:color w:val="000000"/>
          <w:sz w:val="28"/>
        </w:rPr>
        <w:t>
      Сақтандыру (қайта сақтандыру) ұйымының өтінішхатын уәкілетті орган бес жұмыс күні ішінде қарайды.</w:t>
      </w:r>
    </w:p>
    <w:p>
      <w:pPr>
        <w:spacing w:after="0"/>
        <w:ind w:left="0"/>
        <w:jc w:val="both"/>
      </w:pPr>
      <w:r>
        <w:rPr>
          <w:rFonts w:ascii="Times New Roman"/>
          <w:b w:val="false"/>
          <w:i w:val="false"/>
          <w:color w:val="000000"/>
          <w:sz w:val="28"/>
        </w:rPr>
        <w:t>
      Өзге ақпарат аудитін жүргізу тәртібіне осы бапта белгіленген талаптар өзге ақпаратқа аудиттен басқа өзге тәсілмен тексеру жүргізу тәртібіне қолданылады.</w:t>
      </w:r>
    </w:p>
    <w:p>
      <w:pPr>
        <w:spacing w:after="0"/>
        <w:ind w:left="0"/>
        <w:jc w:val="both"/>
      </w:pPr>
      <w:r>
        <w:rPr>
          <w:rFonts w:ascii="Times New Roman"/>
          <w:b w:val="false"/>
          <w:i w:val="false"/>
          <w:color w:val="000000"/>
          <w:sz w:val="28"/>
        </w:rPr>
        <w:t xml:space="preserve">
      Уәкілетті орган өзге ақпарат аудиті бойынша аудиторлық есепті және (немесе) аудиторлық қорытындыны аудиторлық ұйым шығарғанға дейін аудиторлық ұйымға осы баптың </w:t>
      </w:r>
      <w:r>
        <w:rPr>
          <w:rFonts w:ascii="Times New Roman"/>
          <w:b w:val="false"/>
          <w:i w:val="false"/>
          <w:color w:val="000000"/>
          <w:sz w:val="28"/>
        </w:rPr>
        <w:t>8-тармағының</w:t>
      </w:r>
      <w:r>
        <w:rPr>
          <w:rFonts w:ascii="Times New Roman"/>
          <w:b w:val="false"/>
          <w:i w:val="false"/>
          <w:color w:val="000000"/>
          <w:sz w:val="28"/>
        </w:rPr>
        <w:t xml:space="preserve"> бірінші бөлігінде аталған тұлғалардың келісімінсіз, құпиялылық жөніндегі талаптарды ескере отырып, осы баптың 8-тармағының бірінші бөлігінде аталған тұлғаларды тексеру нәтижелері бойынша ақпаратты және түсініктемелерді, сондай-ақ сақтандыру құпиясын және (немесе) коммерциялық құпияны құрайтын ақпаратты қоса алғанда, олардың қызметіне байланысты, оның ішінде уәкілетті органның уәжді пайымдауына негізделген өзге де ақпаратты беруге құқылы.</w:t>
      </w:r>
    </w:p>
    <w:p>
      <w:pPr>
        <w:spacing w:after="0"/>
        <w:ind w:left="0"/>
        <w:jc w:val="both"/>
      </w:pPr>
      <w:r>
        <w:rPr>
          <w:rFonts w:ascii="Times New Roman"/>
          <w:b w:val="false"/>
          <w:i w:val="false"/>
          <w:color w:val="000000"/>
          <w:sz w:val="28"/>
        </w:rPr>
        <w:t>
      Аудиторлық ұйым осы тармақтың бесінші бөлігіне сәйкес уәкілетті орган жіберген ақпаратқа міндетті бағалау мен талдау жүргізеді. Аудиторлық ұйым жүргізілген бағалау мен талдау нәтижелерін өзге ақпарат аудиті бойынша аудиторлық есепте немесе аудиторлық қорытындыда қамтылған пікірлер мен тұжырымдарды білдірген кезде пайдаланады.</w:t>
      </w:r>
    </w:p>
    <w:bookmarkStart w:name="z1608" w:id="398"/>
    <w:p>
      <w:pPr>
        <w:spacing w:after="0"/>
        <w:ind w:left="0"/>
        <w:jc w:val="both"/>
      </w:pPr>
      <w:r>
        <w:rPr>
          <w:rFonts w:ascii="Times New Roman"/>
          <w:b w:val="false"/>
          <w:i w:val="false"/>
          <w:color w:val="000000"/>
          <w:sz w:val="28"/>
        </w:rPr>
        <w:t>
      14. Сот өзге ақпарат аудиті бойынша аудиторлық есепті және (немесе) аудиторлық қорытындыны жарамсыз деп таныған жағдайда, сақтандыру (қайта сақтандыру) ұйымы, сақтандыру холдингі және сақтандыру (қайта сақтандыру) ұйымы және (немесе) сақтандыру холдингі ірі қатысушылары болып табылатын ұйым, сақтандыру брокері, сақтандыру төлемдерін жүзеге асыруға кепілдік беретін ұйым аудитті және (немесе) өзге ақпарат аудитін қайта жүргізуге міндетті.</w:t>
      </w:r>
    </w:p>
    <w:bookmarkEnd w:id="398"/>
    <w:bookmarkStart w:name="z1609" w:id="399"/>
    <w:p>
      <w:pPr>
        <w:spacing w:after="0"/>
        <w:ind w:left="0"/>
        <w:jc w:val="both"/>
      </w:pPr>
      <w:r>
        <w:rPr>
          <w:rFonts w:ascii="Times New Roman"/>
          <w:b w:val="false"/>
          <w:i w:val="false"/>
          <w:color w:val="000000"/>
          <w:sz w:val="28"/>
        </w:rPr>
        <w:t>
      15. Уәкілетті орган аудиторлық ұйымнан коммерциялық құпияны құрайтын, оның ішінде клиенттер тізбесі жөніндегі мәліметтерді қоса алғанда, ақпаратты талап етуге құқылы. Клиенттер жөніндегі мәліметтер аудиторлық ұйым клиенттерінің келісуімен беріледі.</w:t>
      </w:r>
    </w:p>
    <w:bookmarkEnd w:id="39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20-бап жаңа редакцияда - ҚР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өзгеріс енгізілді – ҚР 02.07.2018 </w:t>
      </w:r>
      <w:r>
        <w:rPr>
          <w:rFonts w:ascii="Times New Roman"/>
          <w:b w:val="false"/>
          <w:i w:val="false"/>
          <w:color w:val="000000"/>
          <w:sz w:val="28"/>
        </w:rPr>
        <w:t>№ 168-VІ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26" w:id="400"/>
    <w:p>
      <w:pPr>
        <w:spacing w:after="0"/>
        <w:ind w:left="0"/>
        <w:jc w:val="left"/>
      </w:pPr>
      <w:r>
        <w:rPr>
          <w:rFonts w:ascii="Times New Roman"/>
          <w:b/>
          <w:i w:val="false"/>
          <w:color w:val="000000"/>
        </w:rPr>
        <w:t xml:space="preserve"> 6-тарау. САҚТАНДЫРУ (ҚАЙТА САҚТАНДЫРУ) ҰЙЫМДАРЫН ҚҰРУ</w:t>
      </w:r>
    </w:p>
    <w:bookmarkEnd w:id="400"/>
    <w:bookmarkStart w:name="z27" w:id="401"/>
    <w:p>
      <w:pPr>
        <w:spacing w:after="0"/>
        <w:ind w:left="0"/>
        <w:jc w:val="left"/>
      </w:pPr>
      <w:r>
        <w:rPr>
          <w:rFonts w:ascii="Times New Roman"/>
          <w:b/>
          <w:i w:val="false"/>
          <w:color w:val="000000"/>
        </w:rPr>
        <w:t xml:space="preserve"> 21-бап. Сақтандыру (қайта сақтандыру) ұйымдарының құрылтайшылары мен акционерлерi </w:t>
      </w:r>
    </w:p>
    <w:bookmarkEnd w:id="401"/>
    <w:p>
      <w:pPr>
        <w:spacing w:after="0"/>
        <w:ind w:left="0"/>
        <w:jc w:val="both"/>
      </w:pPr>
      <w:r>
        <w:rPr>
          <w:rFonts w:ascii="Times New Roman"/>
          <w:b w:val="false"/>
          <w:i w:val="false"/>
          <w:color w:val="000000"/>
          <w:sz w:val="28"/>
        </w:rPr>
        <w:t>
      1. Жеке және заңды тұлғалар - Қазақстан Республикасының резиденттерi мен резидент еместерi осы Заңда және уәкілетті мемлекеттiк органның өзге де нормативтiк құқықтық актiлерiнде көзделген талаптарды ескере отырып, сақтандыру (қайта сақтандыру) ұйымдарының құрылтайшылары және акционерлерi бола алады.</w:t>
      </w:r>
    </w:p>
    <w:bookmarkStart w:name="z290" w:id="402"/>
    <w:p>
      <w:pPr>
        <w:spacing w:after="0"/>
        <w:ind w:left="0"/>
        <w:jc w:val="both"/>
      </w:pPr>
      <w:r>
        <w:rPr>
          <w:rFonts w:ascii="Times New Roman"/>
          <w:b w:val="false"/>
          <w:i w:val="false"/>
          <w:color w:val="000000"/>
          <w:sz w:val="28"/>
        </w:rPr>
        <w:t xml:space="preserve">
      2. Мемлекет Қазақстан Республикасының Үкiметi және уәкілетті орган арқылы ғана сақтандыру (қайта сақтандыру) ұйымының құрылтайшысы және акционерi бола алады. </w:t>
      </w:r>
    </w:p>
    <w:bookmarkEnd w:id="402"/>
    <w:p>
      <w:pPr>
        <w:spacing w:after="0"/>
        <w:ind w:left="0"/>
        <w:jc w:val="both"/>
      </w:pPr>
      <w:r>
        <w:rPr>
          <w:rFonts w:ascii="Times New Roman"/>
          <w:b w:val="false"/>
          <w:i w:val="false"/>
          <w:color w:val="000000"/>
          <w:sz w:val="28"/>
        </w:rPr>
        <w:t>
      Ұлттық басқарушы холдингті қоспағанда, жарғылық капиталға қатысу үлестерiнiң немесе орналастырылған акцияларының елу процентiнен астамы мемлекетке тиесiлi ұйымдар сақтандыру (қайта сақтандыру) ұйымдарының құрылтайшылары және акционерлерi бола алмайды.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3. (алып тасталды)</w:t>
      </w:r>
      <w:r>
        <w:br/>
      </w:r>
      <w:r>
        <w:rPr>
          <w:rFonts w:ascii="Times New Roman"/>
          <w:b w:val="false"/>
          <w:i w:val="false"/>
          <w:color w:val="000000"/>
          <w:sz w:val="28"/>
        </w:rPr>
        <w:t>
</w:t>
      </w:r>
    </w:p>
    <w:bookmarkStart w:name="z292" w:id="403"/>
    <w:p>
      <w:pPr>
        <w:spacing w:after="0"/>
        <w:ind w:left="0"/>
        <w:jc w:val="both"/>
      </w:pPr>
      <w:r>
        <w:rPr>
          <w:rFonts w:ascii="Times New Roman"/>
          <w:b w:val="false"/>
          <w:i w:val="false"/>
          <w:color w:val="000000"/>
          <w:sz w:val="28"/>
        </w:rPr>
        <w:t>
      4. Тізбесін уәкілетті орган белгілейтін, оффшорлық аймақтарда тіркелген заңды тұлғалар Қазақстан Республикасының резиденттері - сақтандыру (қайта сақтандыру) ұйымдарының дауыс беретін акцияларын тікелей немесе жанама түрде иелене алмайды және (немесе) пайдалана алмайды және (немесе) оларға билік ете алмайды.</w:t>
      </w:r>
    </w:p>
    <w:bookmarkEnd w:id="403"/>
    <w:bookmarkStart w:name="z954" w:id="404"/>
    <w:p>
      <w:pPr>
        <w:spacing w:after="0"/>
        <w:ind w:left="0"/>
        <w:jc w:val="both"/>
      </w:pPr>
      <w:r>
        <w:rPr>
          <w:rFonts w:ascii="Times New Roman"/>
          <w:b w:val="false"/>
          <w:i w:val="false"/>
          <w:color w:val="000000"/>
          <w:sz w:val="28"/>
        </w:rPr>
        <w:t>
      Аталған шектеу рейтингтік агенттіктердің бірінің талап етілетін ең төменгі рейтингі бар Қазақстан Республикасының резиденттері емес сақтандыру (қайта сақтандыру) ұйымдарының еншілес ұйымдары болып табылатын сақтандыру (қайта сақтандыру) ұйымдарына қолданылмайды.</w:t>
      </w:r>
    </w:p>
    <w:bookmarkEnd w:id="404"/>
    <w:bookmarkStart w:name="z955" w:id="405"/>
    <w:p>
      <w:pPr>
        <w:spacing w:after="0"/>
        <w:ind w:left="0"/>
        <w:jc w:val="both"/>
      </w:pPr>
      <w:r>
        <w:rPr>
          <w:rFonts w:ascii="Times New Roman"/>
          <w:b w:val="false"/>
          <w:i w:val="false"/>
          <w:color w:val="000000"/>
          <w:sz w:val="28"/>
        </w:rPr>
        <w:t>
      Рейтингтік агенттіктердің тізбесі және талап етілетін ең төменгі рейтинг уәкілетті органның нормативтік құқықтық актісінде белгіленеді.</w:t>
      </w:r>
    </w:p>
    <w:bookmarkEnd w:id="405"/>
    <w:bookmarkStart w:name="z596" w:id="406"/>
    <w:p>
      <w:pPr>
        <w:spacing w:after="0"/>
        <w:ind w:left="0"/>
        <w:jc w:val="both"/>
      </w:pPr>
      <w:r>
        <w:rPr>
          <w:rFonts w:ascii="Times New Roman"/>
          <w:b w:val="false"/>
          <w:i w:val="false"/>
          <w:color w:val="000000"/>
          <w:sz w:val="28"/>
        </w:rPr>
        <w:t xml:space="preserve">
      5. Акционерлердің жалпы жиналысына қатысатын акционер (Қазақстан Республикасының резидент банкі болып табылатын акционерді қоспағанда) өтініш табыс етеді, онда, егер сақтандыру (қайта сақтандыру) ұйымында мұндай акционерлердің (қатысушылардың) тіркелген елі туралы ақпарат жоқ болған жағдайда, оның акционерлерінің (қатысушыларының) осы баптың 4-тармағы бірінші бөлігінің талаптарын орындауы туралы көрсетеді. </w:t>
      </w:r>
    </w:p>
    <w:bookmarkEnd w:id="406"/>
    <w:p>
      <w:pPr>
        <w:spacing w:after="0"/>
        <w:ind w:left="0"/>
        <w:jc w:val="both"/>
      </w:pPr>
      <w:r>
        <w:rPr>
          <w:rFonts w:ascii="Times New Roman"/>
          <w:b w:val="false"/>
          <w:i w:val="false"/>
          <w:color w:val="000000"/>
          <w:sz w:val="28"/>
        </w:rPr>
        <w:t xml:space="preserve">
      Аталған өтінішті табыс етпеген акционер акционерлердің жалпы жиналысына қатысуға жіберілмейді. </w:t>
      </w:r>
    </w:p>
    <w:p>
      <w:pPr>
        <w:spacing w:after="0"/>
        <w:ind w:left="0"/>
        <w:jc w:val="both"/>
      </w:pPr>
      <w:r>
        <w:rPr>
          <w:rFonts w:ascii="Times New Roman"/>
          <w:b w:val="false"/>
          <w:i w:val="false"/>
          <w:color w:val="000000"/>
          <w:sz w:val="28"/>
        </w:rPr>
        <w:t>
      Өтініште көрсетілген ақпараттың дәйексіз екені анықталған не осы баптың 4-тармағының бірінші бөлігінде көрсетілген талаптарды бұзу анықталған кезде:</w:t>
      </w:r>
    </w:p>
    <w:bookmarkStart w:name="z597" w:id="407"/>
    <w:p>
      <w:pPr>
        <w:spacing w:after="0"/>
        <w:ind w:left="0"/>
        <w:jc w:val="both"/>
      </w:pPr>
      <w:r>
        <w:rPr>
          <w:rFonts w:ascii="Times New Roman"/>
          <w:b w:val="false"/>
          <w:i w:val="false"/>
          <w:color w:val="000000"/>
          <w:sz w:val="28"/>
        </w:rPr>
        <w:t>
      1) егер дауыс беретін акциялардың көпшілігі (өтінішті табыс еткен акционердің дауыс беретін акциялары ескерілмей) шешімді жақтап дауыс берсе, онда акционерлердің жалпы жиналысының шешімі осы акционердің дауыстары ескерілмей қабылданған болып есептеледі;</w:t>
      </w:r>
    </w:p>
    <w:bookmarkEnd w:id="407"/>
    <w:bookmarkStart w:name="z598" w:id="408"/>
    <w:p>
      <w:pPr>
        <w:spacing w:after="0"/>
        <w:ind w:left="0"/>
        <w:jc w:val="both"/>
      </w:pPr>
      <w:r>
        <w:rPr>
          <w:rFonts w:ascii="Times New Roman"/>
          <w:b w:val="false"/>
          <w:i w:val="false"/>
          <w:color w:val="000000"/>
          <w:sz w:val="28"/>
        </w:rPr>
        <w:t xml:space="preserve">
      2) егер өтінішті табыс еткен акционердің дауысы шешуші болса, онда бұл мән-жай Қазақстан Республикасының заңнамасында белгіленген тәртіппен уәкілетті органның не өзге де мүдделі тұлғалардың талабы бойынша акционерлердің жалпы жиналысының шешімін жарамсыз деп тануға негіз болып табылады. </w:t>
      </w:r>
    </w:p>
    <w:bookmarkEnd w:id="40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21-бапқа өзгеріс енгізілді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2006.02.20 </w:t>
      </w:r>
      <w:r>
        <w:rPr>
          <w:rFonts w:ascii="Times New Roman"/>
          <w:b w:val="false"/>
          <w:i w:val="false"/>
          <w:color w:val="000000"/>
          <w:sz w:val="28"/>
        </w:rPr>
        <w:t>N 128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2006.07.07 N </w:t>
      </w:r>
      <w:r>
        <w:rPr>
          <w:rFonts w:ascii="Times New Roman"/>
          <w:b w:val="false"/>
          <w:i w:val="false"/>
          <w:color w:val="000000"/>
          <w:sz w:val="28"/>
        </w:rPr>
        <w:t>178</w:t>
      </w:r>
      <w:r>
        <w:rPr>
          <w:rFonts w:ascii="Times New Roman"/>
          <w:b w:val="false"/>
          <w:i w:val="false"/>
          <w:color w:val="ff0000"/>
          <w:sz w:val="28"/>
        </w:rPr>
        <w:t xml:space="preserve">, 2007.07.26 </w:t>
      </w:r>
      <w:r>
        <w:rPr>
          <w:rFonts w:ascii="Times New Roman"/>
          <w:b w:val="false"/>
          <w:i w:val="false"/>
          <w:color w:val="000000"/>
          <w:sz w:val="28"/>
        </w:rPr>
        <w:t>N 313</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2008.10.23 </w:t>
      </w:r>
      <w:r>
        <w:rPr>
          <w:rFonts w:ascii="Times New Roman"/>
          <w:b w:val="false"/>
          <w:i w:val="false"/>
          <w:color w:val="000000"/>
          <w:sz w:val="28"/>
        </w:rPr>
        <w:t>N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2009.02.13 </w:t>
      </w:r>
      <w:r>
        <w:rPr>
          <w:rFonts w:ascii="Times New Roman"/>
          <w:b w:val="false"/>
          <w:i w:val="false"/>
          <w:color w:val="000000"/>
          <w:sz w:val="28"/>
        </w:rPr>
        <w:t>N 135-IV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3-баптан</w:t>
      </w:r>
      <w:r>
        <w:rPr>
          <w:rFonts w:ascii="Times New Roman"/>
          <w:b w:val="false"/>
          <w:i w:val="false"/>
          <w:color w:val="ff0000"/>
          <w:sz w:val="28"/>
        </w:rPr>
        <w:t xml:space="preserve"> қараңыз),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  </w:t>
      </w:r>
      <w:r>
        <w:br/>
      </w:r>
      <w:r>
        <w:rPr>
          <w:rFonts w:ascii="Times New Roman"/>
          <w:b w:val="false"/>
          <w:i w:val="false"/>
          <w:color w:val="000000"/>
          <w:sz w:val="28"/>
        </w:rPr>
        <w:t>
</w:t>
      </w:r>
    </w:p>
    <w:bookmarkStart w:name="z28" w:id="409"/>
    <w:p>
      <w:pPr>
        <w:spacing w:after="0"/>
        <w:ind w:left="0"/>
        <w:jc w:val="left"/>
      </w:pPr>
      <w:r>
        <w:rPr>
          <w:rFonts w:ascii="Times New Roman"/>
          <w:b/>
          <w:i w:val="false"/>
          <w:color w:val="000000"/>
        </w:rPr>
        <w:t xml:space="preserve"> 22-бап. Сақтандыру (қайта сақтандыру) ұйымының құқықтық мәртебесi</w:t>
      </w:r>
    </w:p>
    <w:bookmarkEnd w:id="409"/>
    <w:bookmarkStart w:name="z293" w:id="410"/>
    <w:p>
      <w:pPr>
        <w:spacing w:after="0"/>
        <w:ind w:left="0"/>
        <w:jc w:val="both"/>
      </w:pPr>
      <w:r>
        <w:rPr>
          <w:rFonts w:ascii="Times New Roman"/>
          <w:b w:val="false"/>
          <w:i w:val="false"/>
          <w:color w:val="000000"/>
          <w:sz w:val="28"/>
        </w:rPr>
        <w:t>
      1. Сақтандыру (қайта сақтандыру) ұйымы акционерлiк қоғамның ұйымдық-құқықтық нысанында құрылған коммерциялық ұйым болып табылады және өз қызметiн осы Заңға және Қазақстан Республикасының өзге де нормативтiк құқықтық актiлерiне сәйкес жүзеге асырады.</w:t>
      </w:r>
    </w:p>
    <w:bookmarkEnd w:id="410"/>
    <w:bookmarkStart w:name="z616" w:id="411"/>
    <w:p>
      <w:pPr>
        <w:spacing w:after="0"/>
        <w:ind w:left="0"/>
        <w:jc w:val="both"/>
      </w:pPr>
      <w:r>
        <w:rPr>
          <w:rFonts w:ascii="Times New Roman"/>
          <w:b w:val="false"/>
          <w:i w:val="false"/>
          <w:color w:val="000000"/>
          <w:sz w:val="28"/>
        </w:rPr>
        <w:t>
      2. Сақтандыру (қайта сақтандыру) ұйымының құқықтық мәртебесi заңды тұлғаның Азаматтарға арналған үкімет" мемлекеттік корпорациясында (бұдан әрі – Корпорация) сақтандыру (қайта сақтандыру) ұйымы ретiнде мемлекеттiк тiркелуiмен және сақтандыру қызметiн жүзеге асыру құқығына лицензиясының болуымен айқындалады.</w:t>
      </w:r>
    </w:p>
    <w:bookmarkEnd w:id="411"/>
    <w:bookmarkStart w:name="z1280" w:id="412"/>
    <w:p>
      <w:pPr>
        <w:spacing w:after="0"/>
        <w:ind w:left="0"/>
        <w:jc w:val="both"/>
      </w:pPr>
      <w:r>
        <w:rPr>
          <w:rFonts w:ascii="Times New Roman"/>
          <w:b w:val="false"/>
          <w:i w:val="false"/>
          <w:color w:val="000000"/>
          <w:sz w:val="28"/>
        </w:rPr>
        <w:t>
      3. Қазақстан Республикасы бейрезидент-сақтандыру (қайта сақтандыру) ұйымы филиалының құқықтық мәртебесі филиалдың Қазақстан Республикасы бейрезидент-сақтандыру (қайта сақтандыру) ұйымының филиалы ретінде Корпорацияда есептік тіркелуімен және сақтандыру (қайта сақтандыру) қызметін жүзеге асыру құқығына арналған лицензияның болуымен айқындалады.</w:t>
      </w:r>
    </w:p>
    <w:bookmarkEnd w:id="41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22-бап жаңа редакцияда - ҚР 2009.12.30 </w:t>
      </w:r>
      <w:r>
        <w:rPr>
          <w:rFonts w:ascii="Times New Roman"/>
          <w:b w:val="false"/>
          <w:i w:val="false"/>
          <w:color w:val="000000"/>
          <w:sz w:val="28"/>
        </w:rPr>
        <w:t>№ 234-IV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өзгеріс енгізілді – ҚР 24.11.2015 </w:t>
      </w:r>
      <w:r>
        <w:rPr>
          <w:rFonts w:ascii="Times New Roman"/>
          <w:b w:val="false"/>
          <w:i w:val="false"/>
          <w:color w:val="000000"/>
          <w:sz w:val="28"/>
        </w:rPr>
        <w:t>№ 422-V</w:t>
      </w:r>
      <w:r>
        <w:rPr>
          <w:rFonts w:ascii="Times New Roman"/>
          <w:b w:val="false"/>
          <w:i w:val="false"/>
          <w:color w:val="ff0000"/>
          <w:sz w:val="28"/>
        </w:rPr>
        <w:t xml:space="preserve"> (16.12.2020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02.04.2019 </w:t>
      </w:r>
      <w:r>
        <w:rPr>
          <w:rFonts w:ascii="Times New Roman"/>
          <w:b w:val="false"/>
          <w:i w:val="false"/>
          <w:color w:val="000000"/>
          <w:sz w:val="28"/>
        </w:rPr>
        <w:t>№ 241-VI</w:t>
      </w:r>
      <w:r>
        <w:rPr>
          <w:rFonts w:ascii="Times New Roman"/>
          <w:b w:val="false"/>
          <w:i w:val="false"/>
          <w:color w:val="ff0000"/>
          <w:sz w:val="28"/>
        </w:rPr>
        <w:t xml:space="preserve"> (01.07.2019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29" w:id="413"/>
    <w:p>
      <w:pPr>
        <w:spacing w:after="0"/>
        <w:ind w:left="0"/>
        <w:jc w:val="left"/>
      </w:pPr>
      <w:r>
        <w:rPr>
          <w:rFonts w:ascii="Times New Roman"/>
          <w:b/>
          <w:i w:val="false"/>
          <w:color w:val="000000"/>
        </w:rPr>
        <w:t xml:space="preserve"> 23-бап. Сақтандыру (қайта сақтандыру) ұйымының атауы </w:t>
      </w:r>
    </w:p>
    <w:bookmarkEnd w:id="413"/>
    <w:bookmarkStart w:name="z1643" w:id="414"/>
    <w:p>
      <w:pPr>
        <w:spacing w:after="0"/>
        <w:ind w:left="0"/>
        <w:jc w:val="both"/>
      </w:pPr>
      <w:r>
        <w:rPr>
          <w:rFonts w:ascii="Times New Roman"/>
          <w:b w:val="false"/>
          <w:i w:val="false"/>
          <w:color w:val="000000"/>
          <w:sz w:val="28"/>
        </w:rPr>
        <w:t>
      1. Сақтандыру (қайта сақтандыру) ұйымы өз жарғысында жазылған атауды өз атауы ретiнде пайдаланады.</w:t>
      </w:r>
    </w:p>
    <w:bookmarkEnd w:id="414"/>
    <w:bookmarkStart w:name="z294" w:id="415"/>
    <w:p>
      <w:pPr>
        <w:spacing w:after="0"/>
        <w:ind w:left="0"/>
        <w:jc w:val="both"/>
      </w:pPr>
      <w:r>
        <w:rPr>
          <w:rFonts w:ascii="Times New Roman"/>
          <w:b w:val="false"/>
          <w:i w:val="false"/>
          <w:color w:val="000000"/>
          <w:sz w:val="28"/>
        </w:rPr>
        <w:t>
      2. "Жалпы сақтандыру" саласындағы қызметтi жүзеге асыратын сақтандыру ұйымының толық атауында мiндеттi түрде "сақтандыру" деген сөз немесе содан туындаған сөз болуға тиiс.</w:t>
      </w:r>
    </w:p>
    <w:bookmarkEnd w:id="415"/>
    <w:bookmarkStart w:name="z944" w:id="416"/>
    <w:p>
      <w:pPr>
        <w:spacing w:after="0"/>
        <w:ind w:left="0"/>
        <w:jc w:val="both"/>
      </w:pPr>
      <w:r>
        <w:rPr>
          <w:rFonts w:ascii="Times New Roman"/>
          <w:b w:val="false"/>
          <w:i w:val="false"/>
          <w:color w:val="000000"/>
          <w:sz w:val="28"/>
        </w:rPr>
        <w:t>
      2-1. "Жалпы сақтандыру" саласында қызметті жүзеге асыратын исламдық сақтандыру ұйымының толық атауында міндетті түрде "исламдық сақтандыру" деген сөздер немесе олардан туындайтын сөздер болуға тиіс.</w:t>
      </w:r>
    </w:p>
    <w:bookmarkEnd w:id="416"/>
    <w:bookmarkStart w:name="z295" w:id="417"/>
    <w:p>
      <w:pPr>
        <w:spacing w:after="0"/>
        <w:ind w:left="0"/>
        <w:jc w:val="both"/>
      </w:pPr>
      <w:r>
        <w:rPr>
          <w:rFonts w:ascii="Times New Roman"/>
          <w:b w:val="false"/>
          <w:i w:val="false"/>
          <w:color w:val="000000"/>
          <w:sz w:val="28"/>
        </w:rPr>
        <w:t>
      3. "Өмiрдi сақтандыру" саласындағы қызметтi жүзеге асыратын сақтандыру ұйымының толық атауында мiндеттi түрде "өмiрдi сақтандыру" деген сөздер немесе содан туындаған сөздер болуға тиiс.</w:t>
      </w:r>
    </w:p>
    <w:bookmarkEnd w:id="417"/>
    <w:bookmarkStart w:name="z1181" w:id="418"/>
    <w:p>
      <w:pPr>
        <w:spacing w:after="0"/>
        <w:ind w:left="0"/>
        <w:jc w:val="both"/>
      </w:pPr>
      <w:r>
        <w:rPr>
          <w:rFonts w:ascii="Times New Roman"/>
          <w:b w:val="false"/>
          <w:i w:val="false"/>
          <w:color w:val="000000"/>
          <w:sz w:val="28"/>
        </w:rPr>
        <w:t>
      3-1. "Өмірді сақтандыру" саласында қызметті жүзеге асыратын исламдық сақтандыру ұйымының толық атауында міндетті түрде "исламдық" және "өмірді сақтандыру" деген сөздер немесе олардан туындайтын сөздер болуға тиіс.</w:t>
      </w:r>
    </w:p>
    <w:bookmarkEnd w:id="418"/>
    <w:bookmarkStart w:name="z296" w:id="419"/>
    <w:p>
      <w:pPr>
        <w:spacing w:after="0"/>
        <w:ind w:left="0"/>
        <w:jc w:val="both"/>
      </w:pPr>
      <w:r>
        <w:rPr>
          <w:rFonts w:ascii="Times New Roman"/>
          <w:b w:val="false"/>
          <w:i w:val="false"/>
          <w:color w:val="000000"/>
          <w:sz w:val="28"/>
        </w:rPr>
        <w:t>
      4. Тек қана қайта сақтандыру қызметiн жүзеге асыратын қайта сақтандыру ұйымының толық атауында мiндеттi түрде "қайта сақтандыру" деген сөздер немесе содан туындаған сөз болуға тиiс.</w:t>
      </w:r>
    </w:p>
    <w:bookmarkEnd w:id="419"/>
    <w:bookmarkStart w:name="z1182" w:id="420"/>
    <w:p>
      <w:pPr>
        <w:spacing w:after="0"/>
        <w:ind w:left="0"/>
        <w:jc w:val="both"/>
      </w:pPr>
      <w:r>
        <w:rPr>
          <w:rFonts w:ascii="Times New Roman"/>
          <w:b w:val="false"/>
          <w:i w:val="false"/>
          <w:color w:val="000000"/>
          <w:sz w:val="28"/>
        </w:rPr>
        <w:t>
      4-1. Тек қана исламдық қайта сақтандыру шарттарын жасасу және орындау бойынша қызметті жүзеге асыратын исламдық қайта сақтандыру ұйымының толық атауында міндетті түрде "исламдық" және "қайта сақтандыру" деген сөздер немесе олардан туындайтын сөздер болуға тиіс.</w:t>
      </w:r>
    </w:p>
    <w:bookmarkEnd w:id="420"/>
    <w:bookmarkStart w:name="z297" w:id="421"/>
    <w:p>
      <w:pPr>
        <w:spacing w:after="0"/>
        <w:ind w:left="0"/>
        <w:jc w:val="both"/>
      </w:pPr>
      <w:r>
        <w:rPr>
          <w:rFonts w:ascii="Times New Roman"/>
          <w:b w:val="false"/>
          <w:i w:val="false"/>
          <w:color w:val="000000"/>
          <w:sz w:val="28"/>
        </w:rPr>
        <w:t>
      5. Қазақстан Республикасының заңнамасына сәйкес ұлттық компания мәртебесіне ие сақтандыру ұйымын қоспағанда, сақтандыру (қайта сақтандыру) ұйымына өз атауында "ұлттық", "орталық", "бюджеттiк", "республикалық" деген сөздердi пайдалануға тыйым салынады.</w:t>
      </w:r>
    </w:p>
    <w:bookmarkEnd w:id="421"/>
    <w:bookmarkStart w:name="z298" w:id="422"/>
    <w:p>
      <w:pPr>
        <w:spacing w:after="0"/>
        <w:ind w:left="0"/>
        <w:jc w:val="both"/>
      </w:pPr>
      <w:r>
        <w:rPr>
          <w:rFonts w:ascii="Times New Roman"/>
          <w:b w:val="false"/>
          <w:i w:val="false"/>
          <w:color w:val="000000"/>
          <w:sz w:val="28"/>
        </w:rPr>
        <w:t>
      6. Атау ретiнде бұрынғы құрылған сақтандыру (қайта сақтандыру) ұйымдарының, оның iшiнде Қазақстан Республикасының резидентi емес сақтандыру (қайта сақтандыру) ұйымдарының атауындағы белгiлермен бiрдей немесе онымен араластыру дәрежесiне дейiн соған ұқсас сөздердi белгi атауы ретiнде пайдалануға жол берiлмейдi. Мұндай тыйым салу, еншiлес сақтандыру (қайта сақтандыру) ұйымдары негiзгi ұйымның атауын пайдаланған жағдайда қолданылмайды.</w:t>
      </w:r>
    </w:p>
    <w:bookmarkEnd w:id="422"/>
    <w:bookmarkStart w:name="z1700" w:id="423"/>
    <w:p>
      <w:pPr>
        <w:spacing w:after="0"/>
        <w:ind w:left="0"/>
        <w:jc w:val="both"/>
      </w:pPr>
      <w:r>
        <w:rPr>
          <w:rFonts w:ascii="Times New Roman"/>
          <w:b w:val="false"/>
          <w:i w:val="false"/>
          <w:color w:val="000000"/>
          <w:sz w:val="28"/>
        </w:rPr>
        <w:t>
      7. Қазақстан Республикасы бейрезидент-сақтандыру (қайта сақтандыру) ұйымының филиалы өз атауы ретінде Қазақстан Республикасы бейрезидент-сақтандыру (қайта сақтандыру) ұйымының филиалы туралы ережеде көрсетілген атауды пайдаланады.</w:t>
      </w:r>
    </w:p>
    <w:bookmarkEnd w:id="423"/>
    <w:p>
      <w:pPr>
        <w:spacing w:after="0"/>
        <w:ind w:left="0"/>
        <w:jc w:val="both"/>
      </w:pPr>
      <w:r>
        <w:rPr>
          <w:rFonts w:ascii="Times New Roman"/>
          <w:b w:val="false"/>
          <w:i w:val="false"/>
          <w:color w:val="000000"/>
          <w:sz w:val="28"/>
        </w:rPr>
        <w:t>
      Қазақстан Республикасы бейрезидент-сақтандыру (қайта сақтандыру) ұйымының филиалы өз атауында Қазақстан Республикасы бейрезидент-сақтандыру (қайта сақтандыру) ұйымының атауын, сондай-ақ "филиал" деген сөзді пайдалануға міндетті.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23-бапқа өзгерістер енгізілді - ҚР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03.04.2019 </w:t>
      </w:r>
      <w:r>
        <w:rPr>
          <w:rFonts w:ascii="Times New Roman"/>
          <w:b w:val="false"/>
          <w:i w:val="false"/>
          <w:color w:val="000000"/>
          <w:sz w:val="28"/>
        </w:rPr>
        <w:t>№ 243-VI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30" w:id="424"/>
    <w:p>
      <w:pPr>
        <w:spacing w:after="0"/>
        <w:ind w:left="0"/>
        <w:jc w:val="left"/>
      </w:pPr>
      <w:r>
        <w:rPr>
          <w:rFonts w:ascii="Times New Roman"/>
          <w:b/>
          <w:i w:val="false"/>
          <w:color w:val="000000"/>
        </w:rPr>
        <w:t xml:space="preserve"> 24-бап. Сақтандыру (қайта сақтандыру) ұйымының органдары </w:t>
      </w:r>
    </w:p>
    <w:bookmarkEnd w:id="424"/>
    <w:p>
      <w:pPr>
        <w:spacing w:after="0"/>
        <w:ind w:left="0"/>
        <w:jc w:val="both"/>
      </w:pPr>
      <w:r>
        <w:rPr>
          <w:rFonts w:ascii="Times New Roman"/>
          <w:b w:val="false"/>
          <w:i w:val="false"/>
          <w:color w:val="000000"/>
          <w:sz w:val="28"/>
        </w:rPr>
        <w:t>
      1. Сақтандыру (қайта сақтандыру) ұйымы мiндеттi түрде мынадай алқалық органдар құрады:</w:t>
      </w:r>
    </w:p>
    <w:bookmarkStart w:name="z299" w:id="425"/>
    <w:p>
      <w:pPr>
        <w:spacing w:after="0"/>
        <w:ind w:left="0"/>
        <w:jc w:val="both"/>
      </w:pPr>
      <w:r>
        <w:rPr>
          <w:rFonts w:ascii="Times New Roman"/>
          <w:b w:val="false"/>
          <w:i w:val="false"/>
          <w:color w:val="000000"/>
          <w:sz w:val="28"/>
        </w:rPr>
        <w:t>
      1) директорлар кеңесi - басқару органы;</w:t>
      </w:r>
    </w:p>
    <w:bookmarkEnd w:id="425"/>
    <w:bookmarkStart w:name="z300" w:id="426"/>
    <w:p>
      <w:pPr>
        <w:spacing w:after="0"/>
        <w:ind w:left="0"/>
        <w:jc w:val="both"/>
      </w:pPr>
      <w:r>
        <w:rPr>
          <w:rFonts w:ascii="Times New Roman"/>
          <w:b w:val="false"/>
          <w:i w:val="false"/>
          <w:color w:val="000000"/>
          <w:sz w:val="28"/>
        </w:rPr>
        <w:t>
      2) басқарма - атқарушы орган;</w:t>
      </w:r>
    </w:p>
    <w:bookmarkEnd w:id="426"/>
    <w:bookmarkStart w:name="z301" w:id="427"/>
    <w:p>
      <w:pPr>
        <w:spacing w:after="0"/>
        <w:ind w:left="0"/>
        <w:jc w:val="both"/>
      </w:pPr>
      <w:r>
        <w:rPr>
          <w:rFonts w:ascii="Times New Roman"/>
          <w:b w:val="false"/>
          <w:i w:val="false"/>
          <w:color w:val="000000"/>
          <w:sz w:val="28"/>
        </w:rPr>
        <w:t>
      3) iшкi аудит қызметi - бақылау органы;</w:t>
      </w:r>
    </w:p>
    <w:bookmarkEnd w:id="427"/>
    <w:bookmarkStart w:name="z1183" w:id="428"/>
    <w:p>
      <w:pPr>
        <w:spacing w:after="0"/>
        <w:ind w:left="0"/>
        <w:jc w:val="both"/>
      </w:pPr>
      <w:r>
        <w:rPr>
          <w:rFonts w:ascii="Times New Roman"/>
          <w:b w:val="false"/>
          <w:i w:val="false"/>
          <w:color w:val="000000"/>
          <w:sz w:val="28"/>
        </w:rPr>
        <w:t>
      4) исламдық қаржыландыру қағидаттары жөніндегі кеңес (исламдық сақтандыру (қайта сақтандыру) ұйымы үшін ғана).</w:t>
      </w:r>
    </w:p>
    <w:bookmarkEnd w:id="428"/>
    <w:bookmarkStart w:name="z599" w:id="429"/>
    <w:p>
      <w:pPr>
        <w:spacing w:after="0"/>
        <w:ind w:left="0"/>
        <w:jc w:val="both"/>
      </w:pPr>
      <w:r>
        <w:rPr>
          <w:rFonts w:ascii="Times New Roman"/>
          <w:b w:val="false"/>
          <w:i w:val="false"/>
          <w:color w:val="000000"/>
          <w:sz w:val="28"/>
        </w:rPr>
        <w:t>
      Жалпы сақтандыру" саласында қызметті жүзеге асыратын жаңадан құрылатын сақтандыру (қайта сақтандыру) ұйымының уәкілетті органның лицензиясын алған кезден бастап екі жыл ішінде, ал "өмірді сақтандыру" саласында - үш жыл ішінде бір аудиторы болуы мүмкін.</w:t>
      </w:r>
    </w:p>
    <w:bookmarkEnd w:id="429"/>
    <w:bookmarkStart w:name="z302" w:id="430"/>
    <w:p>
      <w:pPr>
        <w:spacing w:after="0"/>
        <w:ind w:left="0"/>
        <w:jc w:val="both"/>
      </w:pPr>
      <w:r>
        <w:rPr>
          <w:rFonts w:ascii="Times New Roman"/>
          <w:b w:val="false"/>
          <w:i w:val="false"/>
          <w:color w:val="000000"/>
          <w:sz w:val="28"/>
        </w:rPr>
        <w:t xml:space="preserve">
      2. Қазақстан Республикасының заңдарында акционерлiк қоғамның тек қана директорлар кеңесiнiң құзыретiне жатқызылған мәселелерге қосымша, сақтандыру (қайта сақтандыру) ұйымының директорлар кеңесi аудиторлық ұйымның аудиторлық есебiнiң, ішкі аудит қызметінің немесе актуарийдiң негiзiнде белгiленген сақтандыру (қайта сақтандыру) ұйымының қаржылық тұрақтылығы мен төлем қабiлеттiлiгi жөнiндегi заң талаптарының бұзылуына байланысты мәселелердi қарауға құзыреттi. </w:t>
      </w:r>
    </w:p>
    <w:bookmarkEnd w:id="43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24-бапқа өзгерістер енгізілді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2006.02.20 </w:t>
      </w:r>
      <w:r>
        <w:rPr>
          <w:rFonts w:ascii="Times New Roman"/>
          <w:b w:val="false"/>
          <w:i w:val="false"/>
          <w:color w:val="000000"/>
          <w:sz w:val="28"/>
        </w:rPr>
        <w:t>N 128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2006.05.05 N </w:t>
      </w:r>
      <w:r>
        <w:rPr>
          <w:rFonts w:ascii="Times New Roman"/>
          <w:b w:val="false"/>
          <w:i w:val="false"/>
          <w:color w:val="000000"/>
          <w:sz w:val="28"/>
        </w:rPr>
        <w:t>139</w:t>
      </w:r>
      <w:r>
        <w:rPr>
          <w:rFonts w:ascii="Times New Roman"/>
          <w:b w:val="false"/>
          <w:i w:val="false"/>
          <w:color w:val="ff0000"/>
          <w:sz w:val="28"/>
        </w:rPr>
        <w:t xml:space="preserve">, 2008.10.23 </w:t>
      </w:r>
      <w:r>
        <w:rPr>
          <w:rFonts w:ascii="Times New Roman"/>
          <w:b w:val="false"/>
          <w:i w:val="false"/>
          <w:color w:val="000000"/>
          <w:sz w:val="28"/>
        </w:rPr>
        <w:t>N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  </w:t>
      </w:r>
      <w:r>
        <w:br/>
      </w:r>
      <w:r>
        <w:rPr>
          <w:rFonts w:ascii="Times New Roman"/>
          <w:b w:val="false"/>
          <w:i w:val="false"/>
          <w:color w:val="000000"/>
          <w:sz w:val="28"/>
        </w:rPr>
        <w:t>
</w:t>
      </w:r>
    </w:p>
    <w:bookmarkStart w:name="z31" w:id="431"/>
    <w:p>
      <w:pPr>
        <w:spacing w:after="0"/>
        <w:ind w:left="0"/>
        <w:jc w:val="left"/>
      </w:pPr>
      <w:r>
        <w:rPr>
          <w:rFonts w:ascii="Times New Roman"/>
          <w:b/>
          <w:i w:val="false"/>
          <w:color w:val="000000"/>
        </w:rPr>
        <w:t xml:space="preserve"> 25-бап. Сақтандыру (қайта сақтандыру) ұйымының жарғылық капиталын қалыптастыру </w:t>
      </w:r>
    </w:p>
    <w:bookmarkEnd w:id="431"/>
    <w:p>
      <w:pPr>
        <w:spacing w:after="0"/>
        <w:ind w:left="0"/>
        <w:jc w:val="both"/>
      </w:pPr>
      <w:r>
        <w:rPr>
          <w:rFonts w:ascii="Times New Roman"/>
          <w:b w:val="false"/>
          <w:i w:val="false"/>
          <w:color w:val="000000"/>
          <w:sz w:val="28"/>
        </w:rPr>
        <w:t xml:space="preserve">
      1. Сақтандыру (қайта сақтандыру) ұйымын "Акционерлік қоғамдар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белгіленген тәртіппен жүзеге асырылатын қайта ұйымдастыру кезінде оның акцияларына ақы төлеу жағдайларын қоспағанда, орналастырған кезде сақтандыру (қайта сақтандыру) ұйымының акцияларына ақы тек қана Қазақстан Республикасының ұлттық валютасында ақшамен төленуге тиіс.</w:t>
      </w:r>
    </w:p>
    <w:bookmarkStart w:name="z303" w:id="432"/>
    <w:p>
      <w:pPr>
        <w:spacing w:after="0"/>
        <w:ind w:left="0"/>
        <w:jc w:val="both"/>
      </w:pPr>
      <w:r>
        <w:rPr>
          <w:rFonts w:ascii="Times New Roman"/>
          <w:b w:val="false"/>
          <w:i w:val="false"/>
          <w:color w:val="000000"/>
          <w:sz w:val="28"/>
        </w:rPr>
        <w:t xml:space="preserve">
      2. Алып тасталды - ҚР 21.06.2013 </w:t>
      </w:r>
      <w:r>
        <w:rPr>
          <w:rFonts w:ascii="Times New Roman"/>
          <w:b w:val="false"/>
          <w:i w:val="false"/>
          <w:color w:val="000000"/>
          <w:sz w:val="28"/>
        </w:rPr>
        <w:t>N 106-V</w:t>
      </w:r>
      <w:r>
        <w:rPr>
          <w:rFonts w:ascii="Times New Roman"/>
          <w:b w:val="false"/>
          <w:i w:val="false"/>
          <w:color w:val="000000"/>
          <w:sz w:val="28"/>
        </w:rPr>
        <w:t xml:space="preserve"> (алғашқы ресми жарияланғанынан кейін күнтізбелік он күн өткен соң қолданысқа енгізіледі) Заңымен.</w:t>
      </w:r>
    </w:p>
    <w:bookmarkEnd w:id="432"/>
    <w:bookmarkStart w:name="z304" w:id="433"/>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алып тасталды</w:t>
      </w:r>
      <w:r>
        <w:rPr>
          <w:rFonts w:ascii="Times New Roman"/>
          <w:b w:val="false"/>
          <w:i/>
          <w:color w:val="000000"/>
          <w:sz w:val="28"/>
        </w:rPr>
        <w:t>.</w:t>
      </w:r>
    </w:p>
    <w:bookmarkEnd w:id="433"/>
    <w:bookmarkStart w:name="z305" w:id="434"/>
    <w:p>
      <w:pPr>
        <w:spacing w:after="0"/>
        <w:ind w:left="0"/>
        <w:jc w:val="both"/>
      </w:pPr>
      <w:r>
        <w:rPr>
          <w:rFonts w:ascii="Times New Roman"/>
          <w:b w:val="false"/>
          <w:i w:val="false"/>
          <w:color w:val="000000"/>
          <w:sz w:val="28"/>
        </w:rPr>
        <w:t>
      4. Құрылатын сақтандыру (қайта сақтандыру) ұйымының жарғылық капиталының ең төмен мөлшерiн оның құрылтайшылары сақтандыру (қайта сақтандыру) ұйымы мемлекеттік тiркелгеннен кейін үш жұмыс күнінен кешіктірмей толық төлеуге тиiс.</w:t>
      </w:r>
    </w:p>
    <w:bookmarkEnd w:id="434"/>
    <w:bookmarkStart w:name="z306" w:id="435"/>
    <w:p>
      <w:pPr>
        <w:spacing w:after="0"/>
        <w:ind w:left="0"/>
        <w:jc w:val="both"/>
      </w:pPr>
      <w:r>
        <w:rPr>
          <w:rFonts w:ascii="Times New Roman"/>
          <w:b w:val="false"/>
          <w:i w:val="false"/>
          <w:color w:val="000000"/>
          <w:sz w:val="28"/>
        </w:rPr>
        <w:t>
      5. Сақтандыру (қайта сақтандыру) ұйымы мәмiле нәтижесiнде сақтандыру (қайта сақтандыру) ұйымының қаржылық тұрақтылығы мен төлем қабiлетi мәселелерiне қатысты Қазақстан Республикасы заңнамасының талаптары бұзылмайтын жағдайда, акционерлерден меншiктi акцияларын сатып алуға құқылы.</w:t>
      </w:r>
    </w:p>
    <w:bookmarkEnd w:id="435"/>
    <w:bookmarkStart w:name="z1176" w:id="436"/>
    <w:p>
      <w:pPr>
        <w:spacing w:after="0"/>
        <w:ind w:left="0"/>
        <w:jc w:val="both"/>
      </w:pPr>
      <w:r>
        <w:rPr>
          <w:rFonts w:ascii="Times New Roman"/>
          <w:b w:val="false"/>
          <w:i w:val="false"/>
          <w:color w:val="000000"/>
          <w:sz w:val="28"/>
        </w:rPr>
        <w:t>
      5-1. Сақтандыру (қайта сақтандыру) ұйымы, егер акциялар бойынша дивиденттерді есепке жазу пруденциялық нормативтерді уәкілетті органның нормативтік-құқықтық актісінде белгіленген мәннен төмен қарай азаюына алып келетін жағдайда, шығару проспектісімен сақтандыру (қайта сақтандыру) ұйымының атқарушы органының артықшылықты акциялар бойынша дивиденттерді есепке жазбау құқығы көзделетін артықшылықты акцияларды шығаруға құқылы.</w:t>
      </w:r>
    </w:p>
    <w:bookmarkEnd w:id="43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25-бапқа өзгеріс енгізілді - ҚР 2003.05.16 </w:t>
      </w:r>
      <w:r>
        <w:rPr>
          <w:rFonts w:ascii="Times New Roman"/>
          <w:b w:val="false"/>
          <w:i w:val="false"/>
          <w:color w:val="000000"/>
          <w:sz w:val="28"/>
        </w:rPr>
        <w:t>N 416</w:t>
      </w:r>
      <w:r>
        <w:rPr>
          <w:rFonts w:ascii="Times New Roman"/>
          <w:b w:val="false"/>
          <w:i w:val="false"/>
          <w:color w:val="ff0000"/>
          <w:sz w:val="28"/>
        </w:rPr>
        <w:t xml:space="preserve">, 2003.07.10 </w:t>
      </w:r>
      <w:r>
        <w:rPr>
          <w:rFonts w:ascii="Times New Roman"/>
          <w:b w:val="false"/>
          <w:i w:val="false"/>
          <w:color w:val="000000"/>
          <w:sz w:val="28"/>
        </w:rPr>
        <w:t>N 483</w:t>
      </w:r>
      <w:r>
        <w:rPr>
          <w:rFonts w:ascii="Times New Roman"/>
          <w:b w:val="false"/>
          <w:i w:val="false"/>
          <w:color w:val="ff0000"/>
          <w:sz w:val="28"/>
        </w:rPr>
        <w:t xml:space="preserve">,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2005.12.23 N </w:t>
      </w:r>
      <w:r>
        <w:rPr>
          <w:rFonts w:ascii="Times New Roman"/>
          <w:b w:val="false"/>
          <w:i w:val="false"/>
          <w:color w:val="000000"/>
          <w:sz w:val="28"/>
        </w:rPr>
        <w:t>107</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2006.02.20 </w:t>
      </w:r>
      <w:r>
        <w:rPr>
          <w:rFonts w:ascii="Times New Roman"/>
          <w:b w:val="false"/>
          <w:i w:val="false"/>
          <w:color w:val="000000"/>
          <w:sz w:val="28"/>
        </w:rPr>
        <w:t>N 128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24.11.2015 </w:t>
      </w:r>
      <w:r>
        <w:rPr>
          <w:rFonts w:ascii="Times New Roman"/>
          <w:b w:val="false"/>
          <w:i w:val="false"/>
          <w:color w:val="000000"/>
          <w:sz w:val="28"/>
        </w:rPr>
        <w:t>№ 422-V</w:t>
      </w:r>
      <w:r>
        <w:rPr>
          <w:rFonts w:ascii="Times New Roman"/>
          <w:b w:val="false"/>
          <w:i w:val="false"/>
          <w:color w:val="ff0000"/>
          <w:sz w:val="28"/>
        </w:rPr>
        <w:t xml:space="preserve"> (01.01.2016 бастап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(02.01.2020 бастап қолданысқа енгізіледі) Заңдарымен.  </w:t>
      </w:r>
      <w:r>
        <w:br/>
      </w:r>
      <w:r>
        <w:rPr>
          <w:rFonts w:ascii="Times New Roman"/>
          <w:b w:val="false"/>
          <w:i w:val="false"/>
          <w:color w:val="000000"/>
          <w:sz w:val="28"/>
        </w:rPr>
        <w:t>
</w:t>
      </w:r>
    </w:p>
    <w:bookmarkStart w:name="z936" w:id="437"/>
    <w:p>
      <w:pPr>
        <w:spacing w:after="0"/>
        <w:ind w:left="0"/>
        <w:jc w:val="left"/>
      </w:pPr>
      <w:r>
        <w:rPr>
          <w:rFonts w:ascii="Times New Roman"/>
          <w:b/>
          <w:i w:val="false"/>
          <w:color w:val="000000"/>
        </w:rPr>
        <w:t xml:space="preserve"> 25-1-бап. Субординарлық борыш</w:t>
      </w:r>
    </w:p>
    <w:bookmarkEnd w:id="437"/>
    <w:bookmarkStart w:name="z311" w:id="438"/>
    <w:p>
      <w:pPr>
        <w:spacing w:after="0"/>
        <w:ind w:left="0"/>
        <w:jc w:val="both"/>
      </w:pPr>
      <w:r>
        <w:rPr>
          <w:rFonts w:ascii="Times New Roman"/>
          <w:b w:val="false"/>
          <w:i w:val="false"/>
          <w:color w:val="000000"/>
          <w:sz w:val="28"/>
        </w:rPr>
        <w:t>
      Бір мезгілде мынадай шарттардың болуы қамтамасыз етілмеген міндеттемені субординарлық борышқа жатқызу шарттары болып табылады:</w:t>
      </w:r>
    </w:p>
    <w:bookmarkEnd w:id="438"/>
    <w:bookmarkStart w:name="z312" w:id="439"/>
    <w:p>
      <w:pPr>
        <w:spacing w:after="0"/>
        <w:ind w:left="0"/>
        <w:jc w:val="both"/>
      </w:pPr>
      <w:r>
        <w:rPr>
          <w:rFonts w:ascii="Times New Roman"/>
          <w:b w:val="false"/>
          <w:i w:val="false"/>
          <w:color w:val="000000"/>
          <w:sz w:val="28"/>
        </w:rPr>
        <w:t>
      1) қамтамасыз етілмеген міндеттеме шығарылған не алынған мерзім кемінде бес жыл құрайды;</w:t>
      </w:r>
    </w:p>
    <w:bookmarkEnd w:id="439"/>
    <w:bookmarkStart w:name="z313" w:id="440"/>
    <w:p>
      <w:pPr>
        <w:spacing w:after="0"/>
        <w:ind w:left="0"/>
        <w:jc w:val="both"/>
      </w:pPr>
      <w:r>
        <w:rPr>
          <w:rFonts w:ascii="Times New Roman"/>
          <w:b w:val="false"/>
          <w:i w:val="false"/>
          <w:color w:val="000000"/>
          <w:sz w:val="28"/>
        </w:rPr>
        <w:t>
      2) кредиторлар қамтамасыз етілмеген міндеттемені өтеу не орындау туралы талапты ол туындаған кезден бастап бес жылдан ерте қоя алмайды;</w:t>
      </w:r>
    </w:p>
    <w:bookmarkEnd w:id="440"/>
    <w:bookmarkStart w:name="z815" w:id="441"/>
    <w:p>
      <w:pPr>
        <w:spacing w:after="0"/>
        <w:ind w:left="0"/>
        <w:jc w:val="both"/>
      </w:pPr>
      <w:r>
        <w:rPr>
          <w:rFonts w:ascii="Times New Roman"/>
          <w:b w:val="false"/>
          <w:i w:val="false"/>
          <w:color w:val="000000"/>
          <w:sz w:val="28"/>
        </w:rPr>
        <w:t>
      3) қамтамасыз етілмеген міндеттеме сақтандыру (қайта сақтандыру) ұйымының бастамасы бойынша мерзімінен бұрын өтелуі не орындалуы пруденциялық нормативтердің уәкілетті органның нормативтік-құқықтық актісінде белгіленген мәннен төмен қарай азаюына алып келмейтін жағдайда, мерзімінен бұрын өтелуі не орындалуы мүмкін;</w:t>
      </w:r>
    </w:p>
    <w:bookmarkEnd w:id="441"/>
    <w:bookmarkStart w:name="z816" w:id="442"/>
    <w:p>
      <w:pPr>
        <w:spacing w:after="0"/>
        <w:ind w:left="0"/>
        <w:jc w:val="both"/>
      </w:pPr>
      <w:r>
        <w:rPr>
          <w:rFonts w:ascii="Times New Roman"/>
          <w:b w:val="false"/>
          <w:i w:val="false"/>
          <w:color w:val="000000"/>
          <w:sz w:val="28"/>
        </w:rPr>
        <w:t>
      4) сақтандыру ұйымы таратылған кезде қамтамасыз етілмеген міндеттеме тоғызыншы кезекте, ал қайта сақтандыру ұйымы таратылған кезде жай акциялардың меншік иелері – акционерлер талап еткенге дейін осы Заңның 72-бабында айқындалған жетінші кезекте қанағаттандырылады.</w:t>
      </w:r>
    </w:p>
    <w:bookmarkEnd w:id="442"/>
    <w:p>
      <w:pPr>
        <w:spacing w:after="0"/>
        <w:ind w:left="0"/>
        <w:jc w:val="left"/>
      </w:pPr>
      <w:r>
        <w:rPr>
          <w:rFonts w:ascii="Times New Roman"/>
          <w:b w:val="false"/>
          <w:i w:val="false"/>
          <w:color w:val="000000"/>
          <w:sz w:val="28"/>
        </w:rPr>
        <w:t>
</w:t>
      </w:r>
      <w:r>
        <w:rPr>
          <w:rFonts w:ascii="Times New Roman"/>
          <w:b w:val="false"/>
          <w:i w:val="false"/>
          <w:color w:val="ff0000"/>
          <w:sz w:val="28"/>
        </w:rPr>
        <w:t>      Ескерту. Заң 25-1-баппен толықтырылды - ҚР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Заңымен.</w:t>
      </w:r>
      <w:r>
        <w:br/>
      </w:r>
      <w:r>
        <w:rPr>
          <w:rFonts w:ascii="Times New Roman"/>
          <w:b w:val="false"/>
          <w:i w:val="false"/>
          <w:color w:val="000000"/>
          <w:sz w:val="28"/>
        </w:rPr>
        <w:t>
</w:t>
      </w:r>
    </w:p>
    <w:bookmarkStart w:name="z32" w:id="443"/>
    <w:p>
      <w:pPr>
        <w:spacing w:after="0"/>
        <w:ind w:left="0"/>
        <w:jc w:val="left"/>
      </w:pPr>
      <w:r>
        <w:rPr>
          <w:rFonts w:ascii="Times New Roman"/>
          <w:b/>
          <w:i w:val="false"/>
          <w:color w:val="000000"/>
        </w:rPr>
        <w:t xml:space="preserve"> 26-бап. Сақтандыру холдингі, сақтандыру (қайта сақтандыру)ұйымына ірі қатысушы</w:t>
      </w:r>
    </w:p>
    <w:bookmarkEnd w:id="443"/>
    <w:p>
      <w:pPr>
        <w:spacing w:after="0"/>
        <w:ind w:left="0"/>
        <w:jc w:val="both"/>
      </w:pPr>
      <w:r>
        <w:rPr>
          <w:rFonts w:ascii="Times New Roman"/>
          <w:b w:val="false"/>
          <w:i w:val="false"/>
          <w:color w:val="000000"/>
          <w:sz w:val="28"/>
        </w:rPr>
        <w:t>
      1. Бірде-бір тұлға уәкілетті органның алдын ала жазбаша келісімін алмай дербес немесе басқа тұлғамен (тұлғалармен) бірлесіп, сақтандыру (қайта сақтандыру) ұйымының орналастырылған (артықшылықты және сақтандыру (қайта сақтандыру) ұйымы сатып алған акцияларды шегере отырып) акцияларының он немесе одан көп пайызын тікелей немесе жанама түрде иелене, пайдалана және (немесе) оларға билік ете алмайды, сондай-ақ сақтандыру (қайта сақтандыру) ұйымы қабылдайтын шешімдерге сақтандыру (қайта сақтандыру) ұйымының орналастырылған (артықшылықты және сақтандыру (қайта сақтандыру) ұйымы сатып алған акцияларды шегере отырып) акцияларының он немесе одан көп пайызы мөлшерінде бақылау жасай алмайды немесе ықпал ету мүмкіндігі болмайды. Бұл талап мемлекетке немесе ұлттық басқарушы холдингке, сондай-ақ осы Заңда көзделген жағдайларға қолданылмайды.</w:t>
      </w:r>
    </w:p>
    <w:bookmarkStart w:name="z287" w:id="444"/>
    <w:p>
      <w:pPr>
        <w:spacing w:after="0"/>
        <w:ind w:left="0"/>
        <w:jc w:val="both"/>
      </w:pPr>
      <w:r>
        <w:rPr>
          <w:rFonts w:ascii="Times New Roman"/>
          <w:b w:val="false"/>
          <w:i w:val="false"/>
          <w:color w:val="000000"/>
          <w:sz w:val="28"/>
        </w:rPr>
        <w:t>
      Қазақстан Республикасының резиденттері емес заңды тұлғалар рейтингтік агенттіктердің бірінің талап етілетін ең төмен рейтингі болған кезде сақтандыру холдингі немесе сақтандыру (қайта сақтандыру) ұйымына ірі қатысушы мәртебесін иеленуге уәкілетті органның келісімін ала алады. Талап етілетін ең төмен рейтинг және рейтингтік агенттіктердің тізбесі уәкілетті органның нормативтік құқықтық актісінде белгіленеді.</w:t>
      </w:r>
    </w:p>
    <w:bookmarkEnd w:id="444"/>
    <w:bookmarkStart w:name="z288" w:id="445"/>
    <w:p>
      <w:pPr>
        <w:spacing w:after="0"/>
        <w:ind w:left="0"/>
        <w:jc w:val="both"/>
      </w:pPr>
      <w:r>
        <w:rPr>
          <w:rFonts w:ascii="Times New Roman"/>
          <w:b w:val="false"/>
          <w:i w:val="false"/>
          <w:color w:val="000000"/>
          <w:sz w:val="28"/>
        </w:rPr>
        <w:t>
      Сақтандыру (қайта сақтандыру) ұйымының орналастырылған акцияларының он немесе одан көп пайызын тікелей иеленетін немесе сақтандыру (қайта сақтандыру) ұйымының дауыс беретін акцияларының он немесе одан көп пайызымен дауыс беру мүмкіндігі бар сақтандыру (қайта сақтандыру) ұйымына ірі қатысушы болып табылатын, талап етілетін ең төмен рейтингі бар Қазақстан Республикасының резиденті емес заңды тұлғаның акцияларын (жарғылық капиталға қатысу үлестерін) иелену (олармен дауыс беру) арқылы сақтандыру (қайта сақтандыру) ұйымының орналастырылған акцияларының он немесе одан көп пайызын жанама түрде иеленуді немесе сақтандыру (қайта сақтандыру) ұйымының дауыс беретін акцияларының он немесе одан көп пайызымен жанама түрде дауыс беруді көздейтін Қазақстан Республикасының резиденті емес заңды тұлғасы үшін аталған рейтингтің болуы талап етілмейді.</w:t>
      </w:r>
    </w:p>
    <w:bookmarkEnd w:id="445"/>
    <w:bookmarkStart w:name="z307" w:id="446"/>
    <w:p>
      <w:pPr>
        <w:spacing w:after="0"/>
        <w:ind w:left="0"/>
        <w:jc w:val="both"/>
      </w:pPr>
      <w:r>
        <w:rPr>
          <w:rFonts w:ascii="Times New Roman"/>
          <w:b w:val="false"/>
          <w:i w:val="false"/>
          <w:color w:val="000000"/>
          <w:sz w:val="28"/>
        </w:rPr>
        <w:t>
      Өзінің орналасқан елінде шоғырландырылған қадағалауға жататын Қазақстан Республикасының резиденті емес қаржы ұйымы ғана сақтандыру (қайта сақтандыру) ұйымының орналастырылған (артықшылықты және сақтандыру (қайта сақтандыру) ұйымы сатып алғандарын шегере отырып) акцияларының жиырма бес немесе одан көп пайызын тікелей иеленетін немесе сақтандыру (қайта сақтандыру) ұйымының дауыс беретін акцияларының жиырма бес немесе одан көп пайызымен тікелей дауыс беру мүмкіндігі бар Қазақстан Республикасының резиденті емес сақтандыру холдингі болып табылуы мүмкін.</w:t>
      </w:r>
    </w:p>
    <w:bookmarkEnd w:id="446"/>
    <w:bookmarkStart w:name="z308" w:id="447"/>
    <w:p>
      <w:pPr>
        <w:spacing w:after="0"/>
        <w:ind w:left="0"/>
        <w:jc w:val="both"/>
      </w:pPr>
      <w:r>
        <w:rPr>
          <w:rFonts w:ascii="Times New Roman"/>
          <w:b w:val="false"/>
          <w:i w:val="false"/>
          <w:color w:val="000000"/>
          <w:sz w:val="28"/>
        </w:rPr>
        <w:t>
      2. Сақтандыру (қайта сақтандыру) ұйымына ірі қатысушы немесе сақтандыру холдингі мәртебесін иеленуге келісім беру, келісімді кері қайтарып алу қағидаларын, аталған келісімді алу үшін ұсынылатын құжаттарға қойылатын талаптарды уәкілетті орган айқындайды.</w:t>
      </w:r>
    </w:p>
    <w:bookmarkEnd w:id="447"/>
    <w:bookmarkStart w:name="z1286" w:id="448"/>
    <w:p>
      <w:pPr>
        <w:spacing w:after="0"/>
        <w:ind w:left="0"/>
        <w:jc w:val="both"/>
      </w:pPr>
      <w:r>
        <w:rPr>
          <w:rFonts w:ascii="Times New Roman"/>
          <w:b w:val="false"/>
          <w:i w:val="false"/>
          <w:color w:val="000000"/>
          <w:sz w:val="28"/>
        </w:rPr>
        <w:t>
      2-1. Сақтандыру холдингі немесе сақтандыру (қайта сақтандыру) ұйымына ірі қатысушы мәртебесін иеленуге келісім алу үшін мөлшері мен төлеу тәртібі Қазақстан Республикасының салық заңнамасында айқындалатын алым төленеді.</w:t>
      </w:r>
    </w:p>
    <w:bookmarkEnd w:id="448"/>
    <w:bookmarkStart w:name="z309" w:id="449"/>
    <w:p>
      <w:pPr>
        <w:spacing w:after="0"/>
        <w:ind w:left="0"/>
        <w:jc w:val="both"/>
      </w:pPr>
      <w:r>
        <w:rPr>
          <w:rFonts w:ascii="Times New Roman"/>
          <w:b w:val="false"/>
          <w:i w:val="false"/>
          <w:color w:val="000000"/>
          <w:sz w:val="28"/>
        </w:rPr>
        <w:t>
      3. Сақтандыру холдингі немесе сақтандыру (қайта сақтандыру) ұйымына ірі қатысушының мәртебесін алу жөніндегі талаптар аталған сақтандыру (қайта сақтандыру) ұйымына ірі қатысушы (сақтандыру холдингі) мәртебесі бар басқа қаржы ұйымы акцияларын иелену (дауыс беру, шешімдерді айқындау және (немесе) қабылданатын шешімдерге шарттың күшіне қарай немесе өзгеше түрде ықпал ету мүмкіндігінің болуы) арқылы сақтандыру (қайта сақтандыру) ұйымының акцияларын жанама түрде иеленуші (дауыс беру, шешімдерді айқындау және (немесе) шарт негізінде немесе қабылданатын шешімдерге шарттың күшіне қарай немесе өзгеше түрде ықпал етуге мүмкіндігі бар) деп танылатын тұлғаға қолданылмайды.</w:t>
      </w:r>
    </w:p>
    <w:bookmarkEnd w:id="449"/>
    <w:bookmarkStart w:name="z314" w:id="450"/>
    <w:p>
      <w:pPr>
        <w:spacing w:after="0"/>
        <w:ind w:left="0"/>
        <w:jc w:val="both"/>
      </w:pPr>
      <w:r>
        <w:rPr>
          <w:rFonts w:ascii="Times New Roman"/>
          <w:b w:val="false"/>
          <w:i w:val="false"/>
          <w:color w:val="000000"/>
          <w:sz w:val="28"/>
        </w:rPr>
        <w:t>
      Сақтандыру холдингі немесе сақтандыру (қайта сақтандыру) ұйымына ірі қатысушының мәртебесін алу жөніндегі талаптар өзінің орналасқан елінде шоғырландырылған қадағалауға жататын және аталған сақтандыру (қайта сақтандыру) ұйымына ірі қатысушы (сақтандыру холдингі) мәртебесі бар басқа қаржы ұйымының – Қазақстан Республикасының резидент емесінің акцияларын иелену (дауыс беру, шешімдерді айқындау және (немесе) шарт негізінде немесе өзге де тәсілмен қабылданатын шешімге әсер ету мүмкіндігінің болуы) арқылы сақтандыру (қайта сақтандыру) ұйымының акцияларына жанама түрде иеленуші (дауыс беру, шешімдерді айқындау және (немесе) шарт негізінде немесе өзге де тәсілмен қабылданатын шешімге әсер етуге мүмкіндігі бар) тұлғаға қолданылмайды.</w:t>
      </w:r>
    </w:p>
    <w:bookmarkEnd w:id="450"/>
    <w:bookmarkStart w:name="z315" w:id="451"/>
    <w:p>
      <w:pPr>
        <w:spacing w:after="0"/>
        <w:ind w:left="0"/>
        <w:jc w:val="both"/>
      </w:pPr>
      <w:r>
        <w:rPr>
          <w:rFonts w:ascii="Times New Roman"/>
          <w:b w:val="false"/>
          <w:i w:val="false"/>
          <w:color w:val="000000"/>
          <w:sz w:val="28"/>
        </w:rPr>
        <w:t>
      Сақтандыру холдингі мәртебесін иеленуге уәкілетті органның келісім беруі сақтандыру (қайта сақтандыру) ұйымына ірі қатысушы үшін айқындалған шарттарда және тәртіппен жүзеге асырылады.</w:t>
      </w:r>
    </w:p>
    <w:bookmarkEnd w:id="451"/>
    <w:bookmarkStart w:name="z316" w:id="452"/>
    <w:p>
      <w:pPr>
        <w:spacing w:after="0"/>
        <w:ind w:left="0"/>
        <w:jc w:val="both"/>
      </w:pPr>
      <w:r>
        <w:rPr>
          <w:rFonts w:ascii="Times New Roman"/>
          <w:b w:val="false"/>
          <w:i w:val="false"/>
          <w:color w:val="000000"/>
          <w:sz w:val="28"/>
        </w:rPr>
        <w:t>
      4. Сақтандыру (қайта сақтандыру) ұйымына ірі қатысушы болғысы келетін тұлға келісім алу үшін уәкілетті органға осы баптың 6, 6-1, 7, 8, 9 және 10-тармақтарында айқындалған құжаттар мен мәліметтерді қоса бере отырып, сақтандыру (қайта сақтандыру) ұйымының акцияларын, оның ішінде бұрын сатып алынғандарын сатып алу шарттары мен тәртібі туралы мәліметтерді, сондай-ақ акцияларды сатып алу үшін пайдаланылатын көздер мен қаражат сипаттамасын қоса алғанда, уәкілетті органның нормативтік құқықтық актісінде белгіленген мәліметтер қамтылатын сақтандыру (қайта сақтандыру) ұйымына ірі қатысушы мәртебесін иелену туралы өтінішті ұсынуға міндетті.</w:t>
      </w:r>
    </w:p>
    <w:bookmarkEnd w:id="452"/>
    <w:bookmarkStart w:name="z317" w:id="453"/>
    <w:p>
      <w:pPr>
        <w:spacing w:after="0"/>
        <w:ind w:left="0"/>
        <w:jc w:val="both"/>
      </w:pPr>
      <w:r>
        <w:rPr>
          <w:rFonts w:ascii="Times New Roman"/>
          <w:b w:val="false"/>
          <w:i w:val="false"/>
          <w:color w:val="000000"/>
          <w:sz w:val="28"/>
        </w:rPr>
        <w:t>
      5. Сақтандыру (қайта сақтандыру) ұйымына ірі қатысушылар – жеке тұлғалар өздеріне меншік құқығында тиесілі мүліктің құнынан аспайтын мөлшерде сақтандыру (қайта сақтандыру) ұйымының акцияларына ақы төлейді. Бұл ретте мүліктің құны (сақтандыру (қайта сақтандыру) ұйымының бұрын иеленген акцияларын шегере отырып) сақтандыру (қайта сақтандыру) ұйымының бұрын иеленген және иеленетін акцияларының жиынтық құнынан кем болмауға тиіс.</w:t>
      </w:r>
    </w:p>
    <w:bookmarkEnd w:id="453"/>
    <w:bookmarkStart w:name="z318" w:id="454"/>
    <w:p>
      <w:pPr>
        <w:spacing w:after="0"/>
        <w:ind w:left="0"/>
        <w:jc w:val="both"/>
      </w:pPr>
      <w:r>
        <w:rPr>
          <w:rFonts w:ascii="Times New Roman"/>
          <w:b w:val="false"/>
          <w:i w:val="false"/>
          <w:color w:val="000000"/>
          <w:sz w:val="28"/>
        </w:rPr>
        <w:t>
      6. Сақтандыру (қайта сақтандыру) ұйымына ірі қатысушы мәртебесін иеленуге келісім алу үшін жеке тұлға мынадай құжаттарды:</w:t>
      </w:r>
    </w:p>
    <w:bookmarkEnd w:id="454"/>
    <w:bookmarkStart w:name="z319" w:id="455"/>
    <w:p>
      <w:pPr>
        <w:spacing w:after="0"/>
        <w:ind w:left="0"/>
        <w:jc w:val="both"/>
      </w:pPr>
      <w:r>
        <w:rPr>
          <w:rFonts w:ascii="Times New Roman"/>
          <w:b w:val="false"/>
          <w:i w:val="false"/>
          <w:color w:val="000000"/>
          <w:sz w:val="28"/>
        </w:rPr>
        <w:t>
      1) акцияларды сатып алу тәртібі мен шарттарын растайтын құжаттардың көшірмелерін ұсынады.</w:t>
      </w:r>
    </w:p>
    <w:bookmarkEnd w:id="455"/>
    <w:bookmarkStart w:name="z320" w:id="456"/>
    <w:p>
      <w:pPr>
        <w:spacing w:after="0"/>
        <w:ind w:left="0"/>
        <w:jc w:val="both"/>
      </w:pPr>
      <w:r>
        <w:rPr>
          <w:rFonts w:ascii="Times New Roman"/>
          <w:b w:val="false"/>
          <w:i w:val="false"/>
          <w:color w:val="000000"/>
          <w:sz w:val="28"/>
        </w:rPr>
        <w:t>
      Мыналар:</w:t>
      </w:r>
    </w:p>
    <w:bookmarkEnd w:id="456"/>
    <w:bookmarkStart w:name="z321" w:id="457"/>
    <w:p>
      <w:pPr>
        <w:spacing w:after="0"/>
        <w:ind w:left="0"/>
        <w:jc w:val="both"/>
      </w:pPr>
      <w:r>
        <w:rPr>
          <w:rFonts w:ascii="Times New Roman"/>
          <w:b w:val="false"/>
          <w:i w:val="false"/>
          <w:color w:val="000000"/>
          <w:sz w:val="28"/>
        </w:rPr>
        <w:t>
      кәсіпкерлік, еңбек немесе басқа да ақы төленетін қызметтен алынған кірістер;</w:t>
      </w:r>
    </w:p>
    <w:bookmarkEnd w:id="457"/>
    <w:bookmarkStart w:name="z322" w:id="458"/>
    <w:p>
      <w:pPr>
        <w:spacing w:after="0"/>
        <w:ind w:left="0"/>
        <w:jc w:val="both"/>
      </w:pPr>
      <w:r>
        <w:rPr>
          <w:rFonts w:ascii="Times New Roman"/>
          <w:b w:val="false"/>
          <w:i w:val="false"/>
          <w:color w:val="000000"/>
          <w:sz w:val="28"/>
        </w:rPr>
        <w:t>
      өтініш берушінің құжаттамамен расталған ақшалай жинағы сақтандыру (қайта сақтандыру) ұйымының акцияларын сатып алуға пайдаланылатын ақша көзі болып табылады.</w:t>
      </w:r>
    </w:p>
    <w:bookmarkEnd w:id="458"/>
    <w:bookmarkStart w:name="z323" w:id="459"/>
    <w:p>
      <w:pPr>
        <w:spacing w:after="0"/>
        <w:ind w:left="0"/>
        <w:jc w:val="both"/>
      </w:pPr>
      <w:r>
        <w:rPr>
          <w:rFonts w:ascii="Times New Roman"/>
          <w:b w:val="false"/>
          <w:i w:val="false"/>
          <w:color w:val="000000"/>
          <w:sz w:val="28"/>
        </w:rPr>
        <w:t>
      Осы тармақшаның екінші бөлігінде аталған көздерге қосымша сақтандыру (қайта сақтандыру) ұйымының акцияларын сатып алу үшін сақтандыру (қайта сақтандыру) ұйымының сатып алатын акцияларының құнынан жиырма бес пайыздан аспайтын мөлшердегі сыйға тарту, ұтыс, өтеусіз алынған мүлікті сатудан түскен кіріс түрінде алынған ақша пайдаланылуы мүмкін.</w:t>
      </w:r>
    </w:p>
    <w:bookmarkEnd w:id="459"/>
    <w:bookmarkStart w:name="z324" w:id="460"/>
    <w:p>
      <w:pPr>
        <w:spacing w:after="0"/>
        <w:ind w:left="0"/>
        <w:jc w:val="both"/>
      </w:pPr>
      <w:r>
        <w:rPr>
          <w:rFonts w:ascii="Times New Roman"/>
          <w:b w:val="false"/>
          <w:i w:val="false"/>
          <w:color w:val="000000"/>
          <w:sz w:val="28"/>
        </w:rPr>
        <w:t>
      Сыйға тарту түрінде алынған мүлік есебінен сақтандыру (қайта сақтандыру) ұйымының акцияларын сатып алған жағдайда өтініш беруші сыйға тартушы туралы және сыйға тартушыда аталған мүліктің пайда болу көздері туралы мәліметтерді ұсынады;</w:t>
      </w:r>
    </w:p>
    <w:bookmarkEnd w:id="460"/>
    <w:bookmarkStart w:name="z1287" w:id="461"/>
    <w:p>
      <w:pPr>
        <w:spacing w:after="0"/>
        <w:ind w:left="0"/>
        <w:jc w:val="both"/>
      </w:pPr>
      <w:r>
        <w:rPr>
          <w:rFonts w:ascii="Times New Roman"/>
          <w:b w:val="false"/>
          <w:i w:val="false"/>
          <w:color w:val="000000"/>
          <w:sz w:val="28"/>
        </w:rPr>
        <w:t>
      1-1) "электрондық үкімет" төлем шлюзі арқылы ақы төлеу жағдайларын қоспағанда, келісім бергені үшін алым төленгенін растайтын құжаттың көшірмесін;</w:t>
      </w:r>
    </w:p>
    <w:bookmarkEnd w:id="46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326" w:id="462"/>
    <w:p>
      <w:pPr>
        <w:spacing w:after="0"/>
        <w:ind w:left="0"/>
        <w:jc w:val="both"/>
      </w:pPr>
      <w:r>
        <w:rPr>
          <w:rFonts w:ascii="Times New Roman"/>
          <w:b w:val="false"/>
          <w:i w:val="false"/>
          <w:color w:val="000000"/>
          <w:sz w:val="28"/>
        </w:rPr>
        <w:t>
      3) уәкілетті органның нормативтік құқықтық актісінде көзделген нысан бойынша ірі қатысушысы болып табылатын заңды тұлғалар жөніндегі мәліметтерді;</w:t>
      </w:r>
    </w:p>
    <w:bookmarkEnd w:id="462"/>
    <w:bookmarkStart w:name="z327" w:id="463"/>
    <w:p>
      <w:pPr>
        <w:spacing w:after="0"/>
        <w:ind w:left="0"/>
        <w:jc w:val="both"/>
      </w:pPr>
      <w:r>
        <w:rPr>
          <w:rFonts w:ascii="Times New Roman"/>
          <w:b w:val="false"/>
          <w:i w:val="false"/>
          <w:color w:val="000000"/>
          <w:sz w:val="28"/>
        </w:rPr>
        <w:t>
      4) сақтандыру (қайта сақтандыру) ұйымының қаржылық жағдайының ықтимал нашарлауы жағдайларында сақтандыру (қайта сақтандыру) ұйымын қайта капиталдандыру жоспарын;</w:t>
      </w:r>
    </w:p>
    <w:bookmarkEnd w:id="46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329" w:id="464"/>
    <w:p>
      <w:pPr>
        <w:spacing w:after="0"/>
        <w:ind w:left="0"/>
        <w:jc w:val="both"/>
      </w:pPr>
      <w:r>
        <w:rPr>
          <w:rFonts w:ascii="Times New Roman"/>
          <w:b w:val="false"/>
          <w:i w:val="false"/>
          <w:color w:val="000000"/>
          <w:sz w:val="28"/>
        </w:rPr>
        <w:t>
      6) кірістер мен мүлік туралы мәліметтерді, уәкілетті органның нормативтік құқықтық актісінде белгіленген нысанға сәйкес өтініш берушінің барлық міндеттемелері бойынша орын алған берешек туралы ақпаратты, ал Қазақстан Республикасының резидент-жеке тұлғасы сондай-ақ сақтандыру (қайта сақтандыру) ұйымының ірі қатысушысы мәртебесін иемденіп алу туралы өтінішті уәкілетті органға берген күннің алдындағы күнтізбелік отыз күн ішінде Қазақстан Республикасының салық заңнамасында белгіленген тәртіппен ұсынылған, нотариат куәландырған немесе мемлекеттік кіріс органы растаған активтер мен міндеттемелер туралы декларацияның көшірмесін және Қазақстан Республикасының салық заңнамасында белгіленген тәртіппен және мерзімде ұсынылған, кірістер мен мүлік туралы декларацияның нотариат куәландырған немесе мемлекеттік кіріс органы растаған көшірмесін ұсынады.</w:t>
      </w:r>
    </w:p>
    <w:bookmarkEnd w:id="464"/>
    <w:p>
      <w:pPr>
        <w:spacing w:after="0"/>
        <w:ind w:left="0"/>
        <w:jc w:val="both"/>
      </w:pPr>
      <w:r>
        <w:rPr>
          <w:rFonts w:ascii="Times New Roman"/>
          <w:b w:val="false"/>
          <w:i w:val="false"/>
          <w:color w:val="000000"/>
          <w:sz w:val="28"/>
        </w:rPr>
        <w:t>
      Активтер мен міндеттемелер туралы декларациядағы мәліметтер активтер мен міндеттемелер туралы декларация ұсынылатын айдың бірінші күніне көрсетіледі;</w:t>
      </w:r>
    </w:p>
    <w:bookmarkStart w:name="z330" w:id="465"/>
    <w:p>
      <w:pPr>
        <w:spacing w:after="0"/>
        <w:ind w:left="0"/>
        <w:jc w:val="both"/>
      </w:pPr>
      <w:r>
        <w:rPr>
          <w:rFonts w:ascii="Times New Roman"/>
          <w:b w:val="false"/>
          <w:i w:val="false"/>
          <w:color w:val="000000"/>
          <w:sz w:val="28"/>
        </w:rPr>
        <w:t>
      7) білімі, еңбек қызметі, мінсіз іскерлік беделі туралы мәліметтерді қоса алғанда, уәкілетті органның нормативтік құқықтық актілерінде көзделген нысан бойынша өтініш беруші туралы қысқаша деректерді ұсынады. Бейрезидент-жеке тұлғалар мінсіз іскерлік беделін растау үшін өздері азаматы болып табылатын елдің, ал азаматтығы жоқ адамдар – өздері тұрақты тұратын елдің тиісті мемлекеттік органы берген алынбаған немесе жойылмаған сотталғандығының жоқ екенін растайтын құжатты ұсынады (көрсетілген құжатты беру күні өтініш берілген күннің алдындағы үш айдан аспауға тиіс);</w:t>
      </w:r>
    </w:p>
    <w:bookmarkEnd w:id="465"/>
    <w:bookmarkStart w:name="z331" w:id="466"/>
    <w:p>
      <w:pPr>
        <w:spacing w:after="0"/>
        <w:ind w:left="0"/>
        <w:jc w:val="both"/>
      </w:pPr>
      <w:r>
        <w:rPr>
          <w:rFonts w:ascii="Times New Roman"/>
          <w:b w:val="false"/>
          <w:i w:val="false"/>
          <w:color w:val="000000"/>
          <w:sz w:val="28"/>
        </w:rPr>
        <w:t>
      8) Қазақстан Республикасының резиденті емес жеке тұлғаның тұратын елінің тиісті мемлекеттік органының Қазақстан Республикасының резиденті – сақтандыру (қайта сақтандыру) ұйымының акцияларын сатып алуға осы ел заңнамасында рұқсат етілгені туралы не мұндай рұқсаттың талап етілмейтіні туралы жазбаша растамасын ұсынады.</w:t>
      </w:r>
    </w:p>
    <w:bookmarkEnd w:id="466"/>
    <w:bookmarkStart w:name="z1288" w:id="467"/>
    <w:p>
      <w:pPr>
        <w:spacing w:after="0"/>
        <w:ind w:left="0"/>
        <w:jc w:val="both"/>
      </w:pPr>
      <w:r>
        <w:rPr>
          <w:rFonts w:ascii="Times New Roman"/>
          <w:b w:val="false"/>
          <w:i w:val="false"/>
          <w:color w:val="000000"/>
          <w:sz w:val="28"/>
        </w:rPr>
        <w:t>
      6-1. Егер жеке тұлға уәкілетті органның алдын ала жазбаша келісімін алмай сыйға тарту шарты негізінде сақтандыру (қайта сақтандыру) ұйымына ірі қатысушы белгілеріне сәйкес келген жағдайда, ол осы баптың 14-тармағында белгіленген талапқа сәйкес тиісті мәртебені иелену туралы өтінішті ұсыну кезінде мынадай:</w:t>
      </w:r>
    </w:p>
    <w:bookmarkEnd w:id="467"/>
    <w:bookmarkStart w:name="z1171" w:id="468"/>
    <w:p>
      <w:pPr>
        <w:spacing w:after="0"/>
        <w:ind w:left="0"/>
        <w:jc w:val="both"/>
      </w:pPr>
      <w:r>
        <w:rPr>
          <w:rFonts w:ascii="Times New Roman"/>
          <w:b w:val="false"/>
          <w:i w:val="false"/>
          <w:color w:val="000000"/>
          <w:sz w:val="28"/>
        </w:rPr>
        <w:t>
      1) сақтандыру (қайта сақтандыру) ұйымының акцияларын сыйға тарту шарттары мен тәртібін растайтын құжаттардың көшірмелерін;</w:t>
      </w:r>
    </w:p>
    <w:bookmarkEnd w:id="468"/>
    <w:bookmarkStart w:name="z1172" w:id="469"/>
    <w:p>
      <w:pPr>
        <w:spacing w:after="0"/>
        <w:ind w:left="0"/>
        <w:jc w:val="both"/>
      </w:pPr>
      <w:r>
        <w:rPr>
          <w:rFonts w:ascii="Times New Roman"/>
          <w:b w:val="false"/>
          <w:i w:val="false"/>
          <w:color w:val="000000"/>
          <w:sz w:val="28"/>
        </w:rPr>
        <w:t>
      2) осы баптың 6-тармағының 1-1), 3), 4), 6), 7) және 8) тармақшаларында көзделген құжаттарды;</w:t>
      </w:r>
    </w:p>
    <w:bookmarkEnd w:id="469"/>
    <w:bookmarkStart w:name="z1173" w:id="470"/>
    <w:p>
      <w:pPr>
        <w:spacing w:after="0"/>
        <w:ind w:left="0"/>
        <w:jc w:val="both"/>
      </w:pPr>
      <w:r>
        <w:rPr>
          <w:rFonts w:ascii="Times New Roman"/>
          <w:b w:val="false"/>
          <w:i w:val="false"/>
          <w:color w:val="000000"/>
          <w:sz w:val="28"/>
        </w:rPr>
        <w:t xml:space="preserve">
      3) сыйға тарту шартының нысанасы болып табылатын акциялардың Қазақстан Республикасының заңнамасына сәйкес бағалаушы айқындаған құны туралы мәліметтерді қосымша ұсынады. </w:t>
      </w:r>
    </w:p>
    <w:bookmarkEnd w:id="470"/>
    <w:bookmarkStart w:name="z1210" w:id="471"/>
    <w:p>
      <w:pPr>
        <w:spacing w:after="0"/>
        <w:ind w:left="0"/>
        <w:jc w:val="both"/>
      </w:pPr>
      <w:r>
        <w:rPr>
          <w:rFonts w:ascii="Times New Roman"/>
          <w:b w:val="false"/>
          <w:i w:val="false"/>
          <w:color w:val="000000"/>
          <w:sz w:val="28"/>
        </w:rPr>
        <w:t>
      Сыйға тарту шарты нәтижесінде сақтандыру (қайта сақтандыру) ұйымының акцияларын иеленген жеке тұлға сақтандыру (қайта сақтандыру) ұйымына ірі қатысушы мәртебесін иеленуге келісім алу үшін сақтандыру (қайта сақтандыру) ұйымына ірі қатысушы мәртебесін алу туралы өтініш берген күнге мынадай талаптарды қосымша орындайды:</w:t>
      </w:r>
    </w:p>
    <w:bookmarkEnd w:id="471"/>
    <w:bookmarkStart w:name="z1211" w:id="472"/>
    <w:p>
      <w:pPr>
        <w:spacing w:after="0"/>
        <w:ind w:left="0"/>
        <w:jc w:val="both"/>
      </w:pPr>
      <w:r>
        <w:rPr>
          <w:rFonts w:ascii="Times New Roman"/>
          <w:b w:val="false"/>
          <w:i w:val="false"/>
          <w:color w:val="000000"/>
          <w:sz w:val="28"/>
        </w:rPr>
        <w:t>
      1) жеке тұлғаға тиесілі мүліктің құны (сақтандыру (қайта сақтандыру) ұйымының бұрын иеленген акцияларының құнын шегере отырып) сыйға тарту шартының нысанасы болып табылатын акциялардың және сақтандыру (қайта сақтандыру) ұйымының өзі бұрын иеленген акцияларының жиынтық құнынан кем болмауға тиіс;</w:t>
      </w:r>
    </w:p>
    <w:bookmarkEnd w:id="472"/>
    <w:bookmarkStart w:name="z1212" w:id="473"/>
    <w:p>
      <w:pPr>
        <w:spacing w:after="0"/>
        <w:ind w:left="0"/>
        <w:jc w:val="both"/>
      </w:pPr>
      <w:r>
        <w:rPr>
          <w:rFonts w:ascii="Times New Roman"/>
          <w:b w:val="false"/>
          <w:i w:val="false"/>
          <w:color w:val="000000"/>
          <w:sz w:val="28"/>
        </w:rPr>
        <w:t>
      2) жеке тұлғаның кәсіпкерлік, еңбек немесе басқа да ақысы төленетін қызметінен алынған кірістер, сондай-ақ оның құжатпен расталған ақшалай жинақтары сақтандыру (қайта сақтандыру) ұйымының сыйға тартылған акцияларының бағалаушы айқындаған құнының кем дегенде жетпіс бес пайызын құрайды.</w:t>
      </w:r>
    </w:p>
    <w:bookmarkEnd w:id="473"/>
    <w:bookmarkStart w:name="z332" w:id="474"/>
    <w:p>
      <w:pPr>
        <w:spacing w:after="0"/>
        <w:ind w:left="0"/>
        <w:jc w:val="both"/>
      </w:pPr>
      <w:r>
        <w:rPr>
          <w:rFonts w:ascii="Times New Roman"/>
          <w:b w:val="false"/>
          <w:i w:val="false"/>
          <w:color w:val="000000"/>
          <w:sz w:val="28"/>
        </w:rPr>
        <w:t>
      7. Сақтандыру (қайта сақтандыру) ұйымына ірі қатысушы мәртебесін иеленуге келісім алу үшін Қазақстан Республикасының резидент заңды тұлғасы мынадай құжаттарды:</w:t>
      </w:r>
    </w:p>
    <w:bookmarkEnd w:id="474"/>
    <w:bookmarkStart w:name="z333" w:id="475"/>
    <w:p>
      <w:pPr>
        <w:spacing w:after="0"/>
        <w:ind w:left="0"/>
        <w:jc w:val="both"/>
      </w:pPr>
      <w:r>
        <w:rPr>
          <w:rFonts w:ascii="Times New Roman"/>
          <w:b w:val="false"/>
          <w:i w:val="false"/>
          <w:color w:val="000000"/>
          <w:sz w:val="28"/>
        </w:rPr>
        <w:t>
      1) өтініш берушінің тиісті органының сақтандыру (қайта сақтандыру) ұйымының акцияларын сатып алу туралы шешімінің (қаржылық есептілік депозитарийінің интернет-ресурсында шешім болмаған жағдайда) көшірмелерін;</w:t>
      </w:r>
    </w:p>
    <w:bookmarkEnd w:id="475"/>
    <w:bookmarkStart w:name="z334" w:id="476"/>
    <w:p>
      <w:pPr>
        <w:spacing w:after="0"/>
        <w:ind w:left="0"/>
        <w:jc w:val="both"/>
      </w:pPr>
      <w:r>
        <w:rPr>
          <w:rFonts w:ascii="Times New Roman"/>
          <w:b w:val="false"/>
          <w:i w:val="false"/>
          <w:color w:val="000000"/>
          <w:sz w:val="28"/>
        </w:rPr>
        <w:t>
      2) заңды тұлға акцияларының (жарғылық капиталына қатысу үлестерінің) он немесе одан көп пайызын тікелей немесе жанама иеленетін, сондай-ақ шарттың күшіне қарай не өзгеше түрде осы заңды тұлғаның шешімдерін айқындауға немесе бақылауға алуға мүмкіндігі бар тұлғалар (дербес немесе басқа тұлғалармен бірлесіп) туралы мәліметтер мен растайтын құжаттарды;</w:t>
      </w:r>
    </w:p>
    <w:bookmarkEnd w:id="476"/>
    <w:bookmarkStart w:name="z335" w:id="477"/>
    <w:p>
      <w:pPr>
        <w:spacing w:after="0"/>
        <w:ind w:left="0"/>
        <w:jc w:val="both"/>
      </w:pPr>
      <w:r>
        <w:rPr>
          <w:rFonts w:ascii="Times New Roman"/>
          <w:b w:val="false"/>
          <w:i w:val="false"/>
          <w:color w:val="000000"/>
          <w:sz w:val="28"/>
        </w:rPr>
        <w:t>
      3) өтініш берушінің үлестес тұлғаларының тізімін (қаржылық есептілік депозитарийінің интернет-ресурсында тізім болмаған жағдайда);</w:t>
      </w:r>
    </w:p>
    <w:bookmarkEnd w:id="477"/>
    <w:bookmarkStart w:name="z336" w:id="478"/>
    <w:p>
      <w:pPr>
        <w:spacing w:after="0"/>
        <w:ind w:left="0"/>
        <w:jc w:val="both"/>
      </w:pPr>
      <w:r>
        <w:rPr>
          <w:rFonts w:ascii="Times New Roman"/>
          <w:b w:val="false"/>
          <w:i w:val="false"/>
          <w:color w:val="000000"/>
          <w:sz w:val="28"/>
        </w:rPr>
        <w:t>
      4) осы баптың 6-тармағының 1), 1-1), 3) және 4) тармақшаларында көрсетілген мәліметтер мен құжаттарды;</w:t>
      </w:r>
    </w:p>
    <w:bookmarkEnd w:id="47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6)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339" w:id="479"/>
    <w:p>
      <w:pPr>
        <w:spacing w:after="0"/>
        <w:ind w:left="0"/>
        <w:jc w:val="both"/>
      </w:pPr>
      <w:r>
        <w:rPr>
          <w:rFonts w:ascii="Times New Roman"/>
          <w:b w:val="false"/>
          <w:i w:val="false"/>
          <w:color w:val="000000"/>
          <w:sz w:val="28"/>
        </w:rPr>
        <w:t>
      7) білімі, еңбек қызметі, мінсіз іскерлік беделі туралы мәліметтерді қоса алғанда, уәкілетті органның нормативтік құқықтық актілерінде көзделген нысан бойынша өтініш берушінің басшы қызметкерлері туралы қысқаша деректерді ұсынады. Бейрезидент-жеке тұлғалар мінсіз іскерлік беделін растау үшін өздері азаматы болып табылатын елдің, ал азаматтығы жоқ адамдар – өздері тұрақты тұратын елдің тиісті мемлекеттік органы берген алынбаған немесе жойылмаған сотталғандығының жоқ екенін растайтын құжатты ұсынады (көрсетілген құжатты беру күні өтініш берілген күннің алдындағы үш айдан аспауға тиіс);</w:t>
      </w:r>
    </w:p>
    <w:bookmarkEnd w:id="479"/>
    <w:bookmarkStart w:name="z340" w:id="480"/>
    <w:p>
      <w:pPr>
        <w:spacing w:after="0"/>
        <w:ind w:left="0"/>
        <w:jc w:val="both"/>
      </w:pPr>
      <w:r>
        <w:rPr>
          <w:rFonts w:ascii="Times New Roman"/>
          <w:b w:val="false"/>
          <w:i w:val="false"/>
          <w:color w:val="000000"/>
          <w:sz w:val="28"/>
        </w:rPr>
        <w:t xml:space="preserve">
      8) аудиторлық ұйым куәландырған аяқталған соңғы екі қаржы жылына жылдық қаржылық есептілікті, сондай-ақ тиісті өтінішті ұсынар алдында аяқталған соңғы тоқсанға қаржылық есептілікті ұсынады. </w:t>
      </w:r>
    </w:p>
    <w:bookmarkEnd w:id="480"/>
    <w:p>
      <w:pPr>
        <w:spacing w:after="0"/>
        <w:ind w:left="0"/>
        <w:jc w:val="both"/>
      </w:pPr>
      <w:r>
        <w:rPr>
          <w:rFonts w:ascii="Times New Roman"/>
          <w:b w:val="false"/>
          <w:i w:val="false"/>
          <w:color w:val="000000"/>
          <w:sz w:val="28"/>
        </w:rPr>
        <w:t>
      Қаржылық есептілік депозитарийінің интернет-ресурсында жылдық қаржылық есептілік орналастырған жағдайда, өтініш беруші осы есептілікті ұсынбайды.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9)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342" w:id="481"/>
    <w:p>
      <w:pPr>
        <w:spacing w:after="0"/>
        <w:ind w:left="0"/>
        <w:jc w:val="both"/>
      </w:pPr>
      <w:r>
        <w:rPr>
          <w:rFonts w:ascii="Times New Roman"/>
          <w:b w:val="false"/>
          <w:i w:val="false"/>
          <w:color w:val="000000"/>
          <w:sz w:val="28"/>
        </w:rPr>
        <w:t>
      8. Сақтандыру (қайта сақтандыру) ұйымына ірі қатысушы мәртебесін иеленуге келісім алу үшін Қазақстан Республикасының резиденті емес заңды тұлға мынадай құжаттарды:</w:t>
      </w:r>
    </w:p>
    <w:bookmarkEnd w:id="481"/>
    <w:bookmarkStart w:name="z343" w:id="482"/>
    <w:p>
      <w:pPr>
        <w:spacing w:after="0"/>
        <w:ind w:left="0"/>
        <w:jc w:val="both"/>
      </w:pPr>
      <w:r>
        <w:rPr>
          <w:rFonts w:ascii="Times New Roman"/>
          <w:b w:val="false"/>
          <w:i w:val="false"/>
          <w:color w:val="000000"/>
          <w:sz w:val="28"/>
        </w:rPr>
        <w:t xml:space="preserve">
      1) осы баптың </w:t>
      </w:r>
      <w:r>
        <w:rPr>
          <w:rFonts w:ascii="Times New Roman"/>
          <w:b w:val="false"/>
          <w:i w:val="false"/>
          <w:color w:val="000000"/>
          <w:sz w:val="28"/>
        </w:rPr>
        <w:t>6-тармағының</w:t>
      </w:r>
      <w:r>
        <w:rPr>
          <w:rFonts w:ascii="Times New Roman"/>
          <w:b w:val="false"/>
          <w:i w:val="false"/>
          <w:color w:val="000000"/>
          <w:sz w:val="28"/>
        </w:rPr>
        <w:t xml:space="preserve"> 1), 1-1), 3) және 4) тармақшаларында және </w:t>
      </w:r>
      <w:r>
        <w:rPr>
          <w:rFonts w:ascii="Times New Roman"/>
          <w:b w:val="false"/>
          <w:i w:val="false"/>
          <w:color w:val="000000"/>
          <w:sz w:val="28"/>
        </w:rPr>
        <w:t>6-тармағының</w:t>
      </w:r>
      <w:r>
        <w:rPr>
          <w:rFonts w:ascii="Times New Roman"/>
          <w:b w:val="false"/>
          <w:i w:val="false"/>
          <w:color w:val="000000"/>
          <w:sz w:val="28"/>
        </w:rPr>
        <w:t xml:space="preserve"> 1), 2), 3), 7) және 8) тармақшаларында көрсетілген мәліметтер мен құжаттарды;</w:t>
      </w:r>
    </w:p>
    <w:bookmarkEnd w:id="482"/>
    <w:bookmarkStart w:name="z344" w:id="483"/>
    <w:p>
      <w:pPr>
        <w:spacing w:after="0"/>
        <w:ind w:left="0"/>
        <w:jc w:val="both"/>
      </w:pPr>
      <w:r>
        <w:rPr>
          <w:rFonts w:ascii="Times New Roman"/>
          <w:b w:val="false"/>
          <w:i w:val="false"/>
          <w:color w:val="000000"/>
          <w:sz w:val="28"/>
        </w:rPr>
        <w:t>
      2) осы баптың 1-тармағында көзделген жағдайларды қоспағанда, тізбесін уәкілетті орган белгілейтін халықаралық рейтингтік агенттіктердің бірі берген заңды тұлғаның кредиттік рейтингі туралы мәліметтерді ұсынады.</w:t>
      </w:r>
    </w:p>
    <w:bookmarkEnd w:id="483"/>
    <w:bookmarkStart w:name="z345" w:id="484"/>
    <w:p>
      <w:pPr>
        <w:spacing w:after="0"/>
        <w:ind w:left="0"/>
        <w:jc w:val="both"/>
      </w:pPr>
      <w:r>
        <w:rPr>
          <w:rFonts w:ascii="Times New Roman"/>
          <w:b w:val="false"/>
          <w:i w:val="false"/>
          <w:color w:val="000000"/>
          <w:sz w:val="28"/>
        </w:rPr>
        <w:t>
      Сақтандыру (қайта сақтандыру) ұйымына ірі қатысушы мәртебесін иеленуге келісім алу үшін Қазақстан Республикасының резиденті емес қаржы ұйымы осы тармақта аталған құжаттарға қосымша өтініш берушінің орналасқан елінің қаржылық қадағалау органынан өтініш беруші осы елдің заңнамасы шеңберінде қаржылық қызметті жүзеге асыруға уәкілетті екендігі туралы жазбаша растама не өтініш беруші орналасқан елдің қаржылық қадағалау органының мұндай рұқсат осы елдің заңнамасы бойынша талап етілмейтіндігі туралы өтініш береді.</w:t>
      </w:r>
    </w:p>
    <w:bookmarkEnd w:id="484"/>
    <w:bookmarkStart w:name="z346" w:id="485"/>
    <w:p>
      <w:pPr>
        <w:spacing w:after="0"/>
        <w:ind w:left="0"/>
        <w:jc w:val="both"/>
      </w:pPr>
      <w:r>
        <w:rPr>
          <w:rFonts w:ascii="Times New Roman"/>
          <w:b w:val="false"/>
          <w:i w:val="false"/>
          <w:color w:val="000000"/>
          <w:sz w:val="28"/>
        </w:rPr>
        <w:t>
      9. Сақтандыру холдингі мәртебесін иеленуге келісім алу үшін Қазақстан Республикасының резиденті емес қаржы ұйымы мынадай құжаттарды:</w:t>
      </w:r>
    </w:p>
    <w:bookmarkEnd w:id="485"/>
    <w:bookmarkStart w:name="z347" w:id="486"/>
    <w:p>
      <w:pPr>
        <w:spacing w:after="0"/>
        <w:ind w:left="0"/>
        <w:jc w:val="both"/>
      </w:pPr>
      <w:r>
        <w:rPr>
          <w:rFonts w:ascii="Times New Roman"/>
          <w:b w:val="false"/>
          <w:i w:val="false"/>
          <w:color w:val="000000"/>
          <w:sz w:val="28"/>
        </w:rPr>
        <w:t>
      1) осы баптың 8-тармағында аталған мәліметтер мен құжаттарды;</w:t>
      </w:r>
    </w:p>
    <w:bookmarkEnd w:id="486"/>
    <w:bookmarkStart w:name="z348" w:id="487"/>
    <w:p>
      <w:pPr>
        <w:spacing w:after="0"/>
        <w:ind w:left="0"/>
        <w:jc w:val="both"/>
      </w:pPr>
      <w:r>
        <w:rPr>
          <w:rFonts w:ascii="Times New Roman"/>
          <w:b w:val="false"/>
          <w:i w:val="false"/>
          <w:color w:val="000000"/>
          <w:sz w:val="28"/>
        </w:rPr>
        <w:t>
      2) өтініш беруші орналасқан елдің қаржылық қадағалау органынан алынатын, Қазақстан Республикасының резиденті емес қаржы ұйымының шоғырландырылған қадағалауға жататындығы туралы жазбаша растауды;</w:t>
      </w:r>
    </w:p>
    <w:bookmarkEnd w:id="487"/>
    <w:bookmarkStart w:name="z349" w:id="488"/>
    <w:p>
      <w:pPr>
        <w:spacing w:after="0"/>
        <w:ind w:left="0"/>
        <w:jc w:val="both"/>
      </w:pPr>
      <w:r>
        <w:rPr>
          <w:rFonts w:ascii="Times New Roman"/>
          <w:b w:val="false"/>
          <w:i w:val="false"/>
          <w:color w:val="000000"/>
          <w:sz w:val="28"/>
        </w:rPr>
        <w:t>
      3) өтініш беруші орналасқан елдің қаржылық қадағалау органының Қазақстан Республикасының резиденті емес қаржы ұйымының сақтандыру холдингі мәртебесін иеленуге жазбаша рұқсатын (келісімін) не тиісті мемлекеттің уәкілетті органының аталған мемлекеттің заңнамасы бойынша осындай рұқсат (келісім) талап етілмейтіні туралы өтініш береді.</w:t>
      </w:r>
    </w:p>
    <w:bookmarkEnd w:id="488"/>
    <w:bookmarkStart w:name="z1384" w:id="489"/>
    <w:p>
      <w:pPr>
        <w:spacing w:after="0"/>
        <w:ind w:left="0"/>
        <w:jc w:val="both"/>
      </w:pPr>
      <w:r>
        <w:rPr>
          <w:rFonts w:ascii="Times New Roman"/>
          <w:b w:val="false"/>
          <w:i w:val="false"/>
          <w:color w:val="000000"/>
          <w:sz w:val="28"/>
        </w:rPr>
        <w:t>
      9-1. Сақтандыру холдингі болуға ниет білдірген тұлға осы баптың 7, 8, 9 және 10-тармақтарында көзделген құжаттар мен мәліметтерден басқа, егер өтініш берушінің сақтандыру холдингі мәртебесін иеленуі сақтандыру тобын қалыптастыруға алып келетін болса, сақтандыру тобының пруденциялық нормативтерінің болжамды есеп-қисабын ұсынады.</w:t>
      </w:r>
    </w:p>
    <w:bookmarkEnd w:id="489"/>
    <w:bookmarkStart w:name="z350" w:id="490"/>
    <w:p>
      <w:pPr>
        <w:spacing w:after="0"/>
        <w:ind w:left="0"/>
        <w:jc w:val="both"/>
      </w:pPr>
      <w:r>
        <w:rPr>
          <w:rFonts w:ascii="Times New Roman"/>
          <w:b w:val="false"/>
          <w:i w:val="false"/>
          <w:color w:val="000000"/>
          <w:sz w:val="28"/>
        </w:rPr>
        <w:t>
      10. Сақтандыру (қайта сақтандыру) ұйымының орналастырылған (артықшылықты және сақтандыру (қайта сақтандыру) ұйымы сатып алғандарын шегере отырып) акцияларының жиырма бес немесе одан көп пайызын иелену үлесімен сақтандыру (қайта сақтандыру) ұйымына ірі қатысушы мәртебесін иеленгісі келетін жеке тұлғалар, сондай-ақ сақтандыру холдингі мәртебесін иеленгісі келетін заңды тұлғалар осы бапта аталған құжаттар мен мәліметтерге қосымша, уәкілетті орган оған қойылатын талаптарды белгілейтін таяудағы бес жылға арналған бизнес-жоспарды ұсынады.</w:t>
      </w:r>
    </w:p>
    <w:bookmarkEnd w:id="490"/>
    <w:bookmarkStart w:name="z351" w:id="491"/>
    <w:p>
      <w:pPr>
        <w:spacing w:after="0"/>
        <w:ind w:left="0"/>
        <w:jc w:val="both"/>
      </w:pPr>
      <w:r>
        <w:rPr>
          <w:rFonts w:ascii="Times New Roman"/>
          <w:b w:val="false"/>
          <w:i w:val="false"/>
          <w:color w:val="000000"/>
          <w:sz w:val="28"/>
        </w:rPr>
        <w:t>
      11. Жиынтығында сақтандыру (қайта сақтандыру) ұйымының орналастырылған акцияларының (артықшылықты және сақтандыру (қайта сақтандыру) ұйымы сатып алғандарын шегере отырып) он немесе одан көп пайызын иеленетін немесе сақтандыру (қайта сақтандыру) ұйымының акцияларының он немесе одан көп пайызымен тікелей немесе жанама түрде дауыс беруге мүмкіндігі бар және:</w:t>
      </w:r>
    </w:p>
    <w:bookmarkEnd w:id="491"/>
    <w:bookmarkStart w:name="z600" w:id="492"/>
    <w:p>
      <w:pPr>
        <w:spacing w:after="0"/>
        <w:ind w:left="0"/>
        <w:jc w:val="both"/>
      </w:pPr>
      <w:r>
        <w:rPr>
          <w:rFonts w:ascii="Times New Roman"/>
          <w:b w:val="false"/>
          <w:i w:val="false"/>
          <w:color w:val="000000"/>
          <w:sz w:val="28"/>
        </w:rPr>
        <w:t>
      1) сақтандыру (қайта сақтандыру) ұйымының шешімдеріне өздерінің арасында жасалған шарттың күшіне қарай немесе өзгеше түрде бірлесіп ықпал ететін;</w:t>
      </w:r>
    </w:p>
    <w:bookmarkEnd w:id="492"/>
    <w:bookmarkStart w:name="z601" w:id="493"/>
    <w:p>
      <w:pPr>
        <w:spacing w:after="0"/>
        <w:ind w:left="0"/>
        <w:jc w:val="both"/>
      </w:pPr>
      <w:r>
        <w:rPr>
          <w:rFonts w:ascii="Times New Roman"/>
          <w:b w:val="false"/>
          <w:i w:val="false"/>
          <w:color w:val="000000"/>
          <w:sz w:val="28"/>
        </w:rPr>
        <w:t>
      2) жеке алғанда немесе өзара бір-біріне ірі қатысушылар болып табылатын;</w:t>
      </w:r>
    </w:p>
    <w:bookmarkEnd w:id="493"/>
    <w:bookmarkStart w:name="z602" w:id="494"/>
    <w:p>
      <w:pPr>
        <w:spacing w:after="0"/>
        <w:ind w:left="0"/>
        <w:jc w:val="both"/>
      </w:pPr>
      <w:r>
        <w:rPr>
          <w:rFonts w:ascii="Times New Roman"/>
          <w:b w:val="false"/>
          <w:i w:val="false"/>
          <w:color w:val="000000"/>
          <w:sz w:val="28"/>
        </w:rPr>
        <w:t>
      3) олардың біреуі лауазымды тұлға немесе басқа тұлғаның өкілі болып табылатын;</w:t>
      </w:r>
    </w:p>
    <w:bookmarkEnd w:id="494"/>
    <w:bookmarkStart w:name="z956" w:id="495"/>
    <w:p>
      <w:pPr>
        <w:spacing w:after="0"/>
        <w:ind w:left="0"/>
        <w:jc w:val="both"/>
      </w:pPr>
      <w:r>
        <w:rPr>
          <w:rFonts w:ascii="Times New Roman"/>
          <w:b w:val="false"/>
          <w:i w:val="false"/>
          <w:color w:val="000000"/>
          <w:sz w:val="28"/>
        </w:rPr>
        <w:t>
      4) олардың біреуі өздерінің арасында жасалған шартқа сәйкес басқа тұлғаға сақтандыру (қайта сақтандыру) ұйымының акцияларын сатып алу мүмкіндігін берген;</w:t>
      </w:r>
    </w:p>
    <w:bookmarkEnd w:id="495"/>
    <w:bookmarkStart w:name="z957" w:id="496"/>
    <w:p>
      <w:pPr>
        <w:spacing w:after="0"/>
        <w:ind w:left="0"/>
        <w:jc w:val="both"/>
      </w:pPr>
      <w:r>
        <w:rPr>
          <w:rFonts w:ascii="Times New Roman"/>
          <w:b w:val="false"/>
          <w:i w:val="false"/>
          <w:color w:val="000000"/>
          <w:sz w:val="28"/>
        </w:rPr>
        <w:t>
      5) жақын туыстар немесе ерлі-зайыптылар болып келетін;</w:t>
      </w:r>
    </w:p>
    <w:bookmarkEnd w:id="496"/>
    <w:bookmarkStart w:name="z958" w:id="497"/>
    <w:p>
      <w:pPr>
        <w:spacing w:after="0"/>
        <w:ind w:left="0"/>
        <w:jc w:val="both"/>
      </w:pPr>
      <w:r>
        <w:rPr>
          <w:rFonts w:ascii="Times New Roman"/>
          <w:b w:val="false"/>
          <w:i w:val="false"/>
          <w:color w:val="000000"/>
          <w:sz w:val="28"/>
        </w:rPr>
        <w:t>
      6) олардың біреуі өзіне сыйға берілген ақша немесе өтеусіз алынған мүлік есебінен басқа тұлғаға сақтандыру (қайта сақтандыру) ұйымының акцияларын сатып алу мүмкіндігін берген тұлғалар бірлесіп сақтандыру (қайта сақтандыру) ұйымына ірі қатысушы болып табылатын тұлғалар деп танылады.</w:t>
      </w:r>
    </w:p>
    <w:bookmarkEnd w:id="497"/>
    <w:bookmarkStart w:name="z959" w:id="498"/>
    <w:p>
      <w:pPr>
        <w:spacing w:after="0"/>
        <w:ind w:left="0"/>
        <w:jc w:val="both"/>
      </w:pPr>
      <w:r>
        <w:rPr>
          <w:rFonts w:ascii="Times New Roman"/>
          <w:b w:val="false"/>
          <w:i w:val="false"/>
          <w:color w:val="000000"/>
          <w:sz w:val="28"/>
        </w:rPr>
        <w:t>
      Егер сақтандыру (қайта сақтандыру) ұйымы Қазақстан Республикасының банк заңнамасының талаптарына сәйкес банк конгломератына кірген жағдайда сақтандыру (қайта сақтандыру) ұйымы Қазақстан Республикасының банк заңнамасына сәйкес шоғырландырылған қадағалауға жатады.</w:t>
      </w:r>
    </w:p>
    <w:bookmarkEnd w:id="498"/>
    <w:bookmarkStart w:name="z960" w:id="499"/>
    <w:p>
      <w:pPr>
        <w:spacing w:after="0"/>
        <w:ind w:left="0"/>
        <w:jc w:val="both"/>
      </w:pPr>
      <w:r>
        <w:rPr>
          <w:rFonts w:ascii="Times New Roman"/>
          <w:b w:val="false"/>
          <w:i w:val="false"/>
          <w:color w:val="000000"/>
          <w:sz w:val="28"/>
        </w:rPr>
        <w:t>
      12. Сақтандыру холдингі немесе сақтандыру (қайта сақтандыру) ұйымына ірі қатысушы мәртебесін алу үшін осы баптың талаптарына сәйкес берілген өтініш бойынша шешімді уәкілетті орган өтініш берілгеннен кейін елу жұмыс күні ішінде қабылдауға тиіс.</w:t>
      </w:r>
    </w:p>
    <w:bookmarkEnd w:id="499"/>
    <w:bookmarkStart w:name="z961" w:id="500"/>
    <w:p>
      <w:pPr>
        <w:spacing w:after="0"/>
        <w:ind w:left="0"/>
        <w:jc w:val="both"/>
      </w:pPr>
      <w:r>
        <w:rPr>
          <w:rFonts w:ascii="Times New Roman"/>
          <w:b w:val="false"/>
          <w:i w:val="false"/>
          <w:color w:val="000000"/>
          <w:sz w:val="28"/>
        </w:rPr>
        <w:t>
      Уәкілетті орган өз шешімінің нәтижелері туралы өтініш берушіге жазбаша хабарлама беруге міндетті, бұл ретте тиісті мәртебені иеленуге келісімді беруден бас тартқан жағдайда жазбаша хабарламада бас тартудың негіздері көрсетіледі.</w:t>
      </w:r>
    </w:p>
    <w:bookmarkEnd w:id="500"/>
    <w:p>
      <w:pPr>
        <w:spacing w:after="0"/>
        <w:ind w:left="0"/>
        <w:jc w:val="both"/>
      </w:pPr>
      <w:r>
        <w:rPr>
          <w:rFonts w:ascii="Times New Roman"/>
          <w:b w:val="false"/>
          <w:i w:val="false"/>
          <w:color w:val="000000"/>
          <w:sz w:val="28"/>
        </w:rPr>
        <w:t>
      Уәкілетті орган банк холдингі немесе банк болып табылмайтын тұлғаға сақтандыру холдингі мәртебесін иеленуге келісім беру кезінде сақтандыру (қайта сақтандыру) ұйымының капиталына қомақты қатысуға не еншілес сақтандыру (қайта сақтандыру) ұйымын құруға (иеленуге) рұқсатты бір мезгілде береді.</w:t>
      </w:r>
    </w:p>
    <w:bookmarkStart w:name="z962" w:id="501"/>
    <w:p>
      <w:pPr>
        <w:spacing w:after="0"/>
        <w:ind w:left="0"/>
        <w:jc w:val="both"/>
      </w:pPr>
      <w:r>
        <w:rPr>
          <w:rFonts w:ascii="Times New Roman"/>
          <w:b w:val="false"/>
          <w:i w:val="false"/>
          <w:color w:val="000000"/>
          <w:sz w:val="28"/>
        </w:rPr>
        <w:t>
      13. Келісім беруге негіз болған анық емес мәліметтер анықталған немесе өтініш беруші ірі қатысушы немесе сақтандыру холдингі мәртебесін алу нәтижесінде Қазақстан Республикасының бәсекелестікті қорғау саласындағы заңнамасының талаптары бұзылған немесе сақтандыру (қайта сақтандыру) ұйымының ірі қатысушылары немесе сақтандыру холдингі осы Заңның талаптарын сақтамаған жағдайда уәкілетті орган келісімді кері қайтарып алуға негіз болып табылатын факт анықталған күннен бастап екі ай ішінде осы бапқа сәйкес берілген келісімнің күшін жою туралы шешім қабылдай отырып, оны кері қайтарып алуға құқылы. Бұл жағдайда осындай шара қолданылатын тұлға сақтандыру (қайта сақтандыру) ұйымы акцияларының өзіне тиесілі санын алты ай ішінде осы бапта белгіленгеннен төмен деңгейге дейін азайтуға міндетті.</w:t>
      </w:r>
    </w:p>
    <w:bookmarkEnd w:id="501"/>
    <w:bookmarkStart w:name="z963" w:id="502"/>
    <w:p>
      <w:pPr>
        <w:spacing w:after="0"/>
        <w:ind w:left="0"/>
        <w:jc w:val="both"/>
      </w:pPr>
      <w:r>
        <w:rPr>
          <w:rFonts w:ascii="Times New Roman"/>
          <w:b w:val="false"/>
          <w:i w:val="false"/>
          <w:color w:val="000000"/>
          <w:sz w:val="28"/>
        </w:rPr>
        <w:t>
      Осы бапқа сәйкес берілген келісім кері қайтарып алынған тұлға сақтандыру (қайта сақтандыру) ұйымының акцияларын үшінші тұлғаға сенімгерлік басқаруға беруге құқылы емес.</w:t>
      </w:r>
    </w:p>
    <w:bookmarkEnd w:id="502"/>
    <w:bookmarkStart w:name="z964" w:id="503"/>
    <w:p>
      <w:pPr>
        <w:spacing w:after="0"/>
        <w:ind w:left="0"/>
        <w:jc w:val="both"/>
      </w:pPr>
      <w:r>
        <w:rPr>
          <w:rFonts w:ascii="Times New Roman"/>
          <w:b w:val="false"/>
          <w:i w:val="false"/>
          <w:color w:val="000000"/>
          <w:sz w:val="28"/>
        </w:rPr>
        <w:t>
      Уәкілетті орган оларға қатысты тиісті келісімді қайтарып алу туралы шешім қабылдаған тұлғалар осы тармақтың талаптарын орындамаған жағдайда уәкілетті орган осы тұлғаларға уәкілетті органның талаптарын орындату үшін сотқа жүгінуге құқылы.</w:t>
      </w:r>
    </w:p>
    <w:bookmarkEnd w:id="503"/>
    <w:bookmarkStart w:name="z965" w:id="504"/>
    <w:p>
      <w:pPr>
        <w:spacing w:after="0"/>
        <w:ind w:left="0"/>
        <w:jc w:val="both"/>
      </w:pPr>
      <w:r>
        <w:rPr>
          <w:rFonts w:ascii="Times New Roman"/>
          <w:b w:val="false"/>
          <w:i w:val="false"/>
          <w:color w:val="000000"/>
          <w:sz w:val="28"/>
        </w:rPr>
        <w:t>
      14. Егер тұлға уәкілетті органның алдын ала жазбаша келісімін алмай сақтандыру холдингі, сақтандыру (қайта сақтандыру) ұйымына ірі қатысушы белгілеріне сай бола бастаған жағдайда, ол осы баптың ережелеріне сәйкес уәкілетті органның жазбаша келісімін алғанға дейін сақтандыру (қайта сақтандыру) ұйымының басшылығына немесе саясатына ықпал етуге бағытталған қандай да бір әрекет жасауға және (немесе) осындай акциялар бойынша дауыс беруге құқылы емес.</w:t>
      </w:r>
    </w:p>
    <w:bookmarkEnd w:id="504"/>
    <w:bookmarkStart w:name="z966" w:id="505"/>
    <w:p>
      <w:pPr>
        <w:spacing w:after="0"/>
        <w:ind w:left="0"/>
        <w:jc w:val="both"/>
      </w:pPr>
      <w:r>
        <w:rPr>
          <w:rFonts w:ascii="Times New Roman"/>
          <w:b w:val="false"/>
          <w:i w:val="false"/>
          <w:color w:val="000000"/>
          <w:sz w:val="28"/>
        </w:rPr>
        <w:t>
      Аталған жағдайда сақтандыру холдингі, сақтандыру (қайта сақтандыру) ұйымына ірі қатысушы белгілеріне сай болған тұлға сақтандыру холдингі, сақтандыру (қайта сақтандыру) ұйымына ірі қатысушы белгілеріне сай екені белгілі болған кезден бастап күнтізбелік он күн ішінде уәкілетті органды хабардар етуге міндетті.</w:t>
      </w:r>
    </w:p>
    <w:bookmarkEnd w:id="505"/>
    <w:bookmarkStart w:name="z967" w:id="506"/>
    <w:p>
      <w:pPr>
        <w:spacing w:after="0"/>
        <w:ind w:left="0"/>
        <w:jc w:val="both"/>
      </w:pPr>
      <w:r>
        <w:rPr>
          <w:rFonts w:ascii="Times New Roman"/>
          <w:b w:val="false"/>
          <w:i w:val="false"/>
          <w:color w:val="000000"/>
          <w:sz w:val="28"/>
        </w:rPr>
        <w:t>
      Тиісті мәртебені алу туралы өтініш оған өзінің сақтандыру холдингі, сақтандыру (қайта сақтандыру) ұйымына ірі қатысушы белгілеріне сай екені белгілі болған кезден бастап күнтізбелік отыз күн ішінде, егер осы тұлға аталған мерзімде акцияларын иеліктен шығарғысы келмесе ғана, уәкілетті органға беріледі. Акцияларды иеліктен шығару туралы шешім қабылдағаны туралы ақпарат осындай шешім қабылданған күннен бастап дереу уәкілетті органға беріледі.</w:t>
      </w:r>
    </w:p>
    <w:bookmarkEnd w:id="506"/>
    <w:p>
      <w:pPr>
        <w:spacing w:after="0"/>
        <w:ind w:left="0"/>
        <w:jc w:val="both"/>
      </w:pPr>
      <w:r>
        <w:rPr>
          <w:rFonts w:ascii="Times New Roman"/>
          <w:b w:val="false"/>
          <w:i w:val="false"/>
          <w:color w:val="000000"/>
          <w:sz w:val="28"/>
        </w:rPr>
        <w:t>
      Уәкілетті орган сақтандыру холдингі, сақтандыру (қайта сақтандыру) ұйымының ірі қатысушысы белгілеріне сәйкес келетін тұлғаға келісім беруден бас тартқан жағдайда, аталған тұлға жазбаша хабарлама алған кезден бастап алты ай ішінде сақтандыру (қайта сақтандыру) ұйымының өзіне тиесілі акцияларының санын осы бапта белгіленгеннен төмен деңгейге дейін азайтуға міндетті.</w:t>
      </w:r>
    </w:p>
    <w:bookmarkStart w:name="z1610" w:id="507"/>
    <w:p>
      <w:pPr>
        <w:spacing w:after="0"/>
        <w:ind w:left="0"/>
        <w:jc w:val="both"/>
      </w:pPr>
      <w:r>
        <w:rPr>
          <w:rFonts w:ascii="Times New Roman"/>
          <w:b w:val="false"/>
          <w:i w:val="false"/>
          <w:color w:val="000000"/>
          <w:sz w:val="28"/>
        </w:rPr>
        <w:t>
      14-1. Тұлға сақтандыру (қайта сақтандыру) ұйымының ірі қатысушысы не сақтандыру холдингі белгілерін уәкілетті органның жазбаша келісімінсіз иеленген кезде уәкілетті орган осы тұлғаға осы Заңда көзделген қадағалап ден қою шараларын, оның ішінде сақтандыру (қайта сақтандыру) ұйымының акцияларын алты айдан аспайтын мерзімде өткізу жөніндегі талаптар бөлігінде осы Заңның 53-4-бабында көзделген мәжбүрлеу шараларын қолдануға құқылы.</w:t>
      </w:r>
    </w:p>
    <w:bookmarkEnd w:id="507"/>
    <w:bookmarkStart w:name="z968" w:id="508"/>
    <w:p>
      <w:pPr>
        <w:spacing w:after="0"/>
        <w:ind w:left="0"/>
        <w:jc w:val="both"/>
      </w:pPr>
      <w:r>
        <w:rPr>
          <w:rFonts w:ascii="Times New Roman"/>
          <w:b w:val="false"/>
          <w:i w:val="false"/>
          <w:color w:val="000000"/>
          <w:sz w:val="28"/>
        </w:rPr>
        <w:t>
      15. Жиынтығында сақтандыру (қайта сақтандыру) ұйымының орналастырылған (артықшылықты және сақтандыру (қайта сақтандыру) ұйымы сатып алғандарын шегере отырып) немесе дауыс беретін акцияларының он немесе одан көп пайызы тиесілі және:</w:t>
      </w:r>
    </w:p>
    <w:bookmarkEnd w:id="508"/>
    <w:bookmarkStart w:name="z969" w:id="509"/>
    <w:p>
      <w:pPr>
        <w:spacing w:after="0"/>
        <w:ind w:left="0"/>
        <w:jc w:val="both"/>
      </w:pPr>
      <w:r>
        <w:rPr>
          <w:rFonts w:ascii="Times New Roman"/>
          <w:b w:val="false"/>
          <w:i w:val="false"/>
          <w:color w:val="000000"/>
          <w:sz w:val="28"/>
        </w:rPr>
        <w:t>
      1) акционерлердің кезектен тыс жалпы жиналысын шақыру немесе директорлар кеңесі акционерлердің жалпы жиналысын шақырудан бас тартқан жағдайда оны шақыру туралы сотқа талап-арызбен жүгіну;</w:t>
      </w:r>
    </w:p>
    <w:bookmarkEnd w:id="509"/>
    <w:bookmarkStart w:name="z970" w:id="510"/>
    <w:p>
      <w:pPr>
        <w:spacing w:after="0"/>
        <w:ind w:left="0"/>
        <w:jc w:val="both"/>
      </w:pPr>
      <w:r>
        <w:rPr>
          <w:rFonts w:ascii="Times New Roman"/>
          <w:b w:val="false"/>
          <w:i w:val="false"/>
          <w:color w:val="000000"/>
          <w:sz w:val="28"/>
        </w:rPr>
        <w:t>
      2) акционерлердің жалпы жиналысының күн тәртібіне қосымша мәселелер енгізу;</w:t>
      </w:r>
    </w:p>
    <w:bookmarkEnd w:id="510"/>
    <w:bookmarkStart w:name="z971" w:id="511"/>
    <w:p>
      <w:pPr>
        <w:spacing w:after="0"/>
        <w:ind w:left="0"/>
        <w:jc w:val="both"/>
      </w:pPr>
      <w:r>
        <w:rPr>
          <w:rFonts w:ascii="Times New Roman"/>
          <w:b w:val="false"/>
          <w:i w:val="false"/>
          <w:color w:val="000000"/>
          <w:sz w:val="28"/>
        </w:rPr>
        <w:t>
      3) директорлар кеңесінің отырысын шақыру;</w:t>
      </w:r>
    </w:p>
    <w:bookmarkEnd w:id="511"/>
    <w:bookmarkStart w:name="z972" w:id="512"/>
    <w:p>
      <w:pPr>
        <w:spacing w:after="0"/>
        <w:ind w:left="0"/>
        <w:jc w:val="both"/>
      </w:pPr>
      <w:r>
        <w:rPr>
          <w:rFonts w:ascii="Times New Roman"/>
          <w:b w:val="false"/>
          <w:i w:val="false"/>
          <w:color w:val="000000"/>
          <w:sz w:val="28"/>
        </w:rPr>
        <w:t>
      4) өз есебінен сақтандыру (қайта сақтандыру) ұйымына аудит өткізу мәселелері бойынша акционерлердің шешім қабылдауын көздейтін, олардың арасында жасалған келісім негізінде әрекет ететін акционерлер сақтандыру холдингтері, сақтандыру (қайта сақтандыру) ұйымына ірі қатысушылар болып табылмайды.</w:t>
      </w:r>
    </w:p>
    <w:bookmarkEnd w:id="512"/>
    <w:bookmarkStart w:name="z973" w:id="513"/>
    <w:p>
      <w:pPr>
        <w:spacing w:after="0"/>
        <w:ind w:left="0"/>
        <w:jc w:val="both"/>
      </w:pPr>
      <w:r>
        <w:rPr>
          <w:rFonts w:ascii="Times New Roman"/>
          <w:b w:val="false"/>
          <w:i w:val="false"/>
          <w:color w:val="000000"/>
          <w:sz w:val="28"/>
        </w:rPr>
        <w:t>
      16. Жиынтығында сақтандыру (қайта сақтандыру) ұйымының орналастырылған (артықшылықты және сақтандыру (қайта сақтандыру) ұйымы сатып алғандарын шегере отырып) акцияларының жиырма бес немесе одан көп пайызын иеленетін немесе сақтандыру (қайта сақтандыру) ұйымының дауыс беретін акцияларының жиырма бес немесе одан көп пайызымен тікелей немесе жанама түрде дауыс беруге мүмкіндігі бар және:</w:t>
      </w:r>
    </w:p>
    <w:bookmarkEnd w:id="513"/>
    <w:bookmarkStart w:name="z974" w:id="514"/>
    <w:p>
      <w:pPr>
        <w:spacing w:after="0"/>
        <w:ind w:left="0"/>
        <w:jc w:val="both"/>
      </w:pPr>
      <w:r>
        <w:rPr>
          <w:rFonts w:ascii="Times New Roman"/>
          <w:b w:val="false"/>
          <w:i w:val="false"/>
          <w:color w:val="000000"/>
          <w:sz w:val="28"/>
        </w:rPr>
        <w:t>
      1) сақтандыру (қайта сақтандыру) ұйымының шешімдеріне өздерінің арасында жасалған шарттың күшіне қарай немесе өзгеше түрде бірлесіп ықпал ететін;</w:t>
      </w:r>
    </w:p>
    <w:bookmarkEnd w:id="514"/>
    <w:bookmarkStart w:name="z975" w:id="515"/>
    <w:p>
      <w:pPr>
        <w:spacing w:after="0"/>
        <w:ind w:left="0"/>
        <w:jc w:val="both"/>
      </w:pPr>
      <w:r>
        <w:rPr>
          <w:rFonts w:ascii="Times New Roman"/>
          <w:b w:val="false"/>
          <w:i w:val="false"/>
          <w:color w:val="000000"/>
          <w:sz w:val="28"/>
        </w:rPr>
        <w:t>
      2) жеке алғанда немесе өзара бір-біріне ірі қатысушылар болып табылатын;</w:t>
      </w:r>
    </w:p>
    <w:bookmarkEnd w:id="515"/>
    <w:bookmarkStart w:name="z976" w:id="516"/>
    <w:p>
      <w:pPr>
        <w:spacing w:after="0"/>
        <w:ind w:left="0"/>
        <w:jc w:val="both"/>
      </w:pPr>
      <w:r>
        <w:rPr>
          <w:rFonts w:ascii="Times New Roman"/>
          <w:b w:val="false"/>
          <w:i w:val="false"/>
          <w:color w:val="000000"/>
          <w:sz w:val="28"/>
        </w:rPr>
        <w:t>
      3) олардың біреуі басқа тұлғаның өкілі болып табылатын;</w:t>
      </w:r>
    </w:p>
    <w:bookmarkEnd w:id="516"/>
    <w:bookmarkStart w:name="z977" w:id="517"/>
    <w:p>
      <w:pPr>
        <w:spacing w:after="0"/>
        <w:ind w:left="0"/>
        <w:jc w:val="both"/>
      </w:pPr>
      <w:r>
        <w:rPr>
          <w:rFonts w:ascii="Times New Roman"/>
          <w:b w:val="false"/>
          <w:i w:val="false"/>
          <w:color w:val="000000"/>
          <w:sz w:val="28"/>
        </w:rPr>
        <w:t>
      4) олардың біреуі өздерінің арасында жасалған шартқа сәйкес басқа тұлғаға сақтандыру (қайта сақтандыру) ұйымының акцияларын сатып алу мүмкіндігін берген тұлғалар бірлесіп сақтандыру холдингі болып табылатын тұлғалар деп танылады.</w:t>
      </w:r>
    </w:p>
    <w:bookmarkEnd w:id="517"/>
    <w:bookmarkStart w:name="z978" w:id="518"/>
    <w:p>
      <w:pPr>
        <w:spacing w:after="0"/>
        <w:ind w:left="0"/>
        <w:jc w:val="both"/>
      </w:pPr>
      <w:r>
        <w:rPr>
          <w:rFonts w:ascii="Times New Roman"/>
          <w:b w:val="false"/>
          <w:i w:val="false"/>
          <w:color w:val="000000"/>
          <w:sz w:val="28"/>
        </w:rPr>
        <w:t>
      17. Уәкілетті орган осы тұлғаның сақтандыру холдингі немесе сақтандыру (қайта сақтандыру) ұйымына ірі қатысушы белгілеріне сай екенін көрсететін мәліметтер болған кезде жеке және заңды тұлғалардан ақпарат беруді талап етуге құқылы. Ақпарат оны иеленуші кез келген тұлғадан, сондай-ақ осы тұлғаның бақылауында болатын ұйымдардан талап етілуі мүмкін.</w:t>
      </w:r>
    </w:p>
    <w:bookmarkEnd w:id="518"/>
    <w:bookmarkStart w:name="z979" w:id="519"/>
    <w:p>
      <w:pPr>
        <w:spacing w:after="0"/>
        <w:ind w:left="0"/>
        <w:jc w:val="both"/>
      </w:pPr>
      <w:r>
        <w:rPr>
          <w:rFonts w:ascii="Times New Roman"/>
          <w:b w:val="false"/>
          <w:i w:val="false"/>
          <w:color w:val="000000"/>
          <w:sz w:val="28"/>
        </w:rPr>
        <w:t>
      18. Сақтандыру (қайта сақтандыру) ұйымына ірі қатысушы, сақтандыру холдингі шешім қабылдаған күннен бастап күнтізбелік отыз күн ішінде растайтын құжаттарды табыс ете отырып, сақтандыру (қайта сақтандыру) ұйымының оған тиесілі акциялары санының сақтандыру (қайта сақтандыру) ұйымының орналастырылған (артықшылықты және сақтандыру (қайта сақтандыру) ұйымы сатып алғандарын шегере отырып) акцияларының санына және (немесе) ол тікелей немесе жанама түрде иеленетін немесе өзінің тікелей немесе жанама түрде дауыс беру мүмкіндігі бар дауыс беретін акцияларының санына пайыздық арақатынасының өзгеруі туралы, мұндай өзгеріс сақтандыру (қайта сақтандыру) ұйымының немесе сақтандыру холдингінің меншікті акцияларды өзге акционерлерден сатып алу салдарларынан орын алған жағдайларды қоспағанда, уәкілетті органды хабардар етуге міндетті.</w:t>
      </w:r>
    </w:p>
    <w:bookmarkEnd w:id="519"/>
    <w:bookmarkStart w:name="z980" w:id="520"/>
    <w:p>
      <w:pPr>
        <w:spacing w:after="0"/>
        <w:ind w:left="0"/>
        <w:jc w:val="both"/>
      </w:pPr>
      <w:r>
        <w:rPr>
          <w:rFonts w:ascii="Times New Roman"/>
          <w:b w:val="false"/>
          <w:i w:val="false"/>
          <w:color w:val="000000"/>
          <w:sz w:val="28"/>
        </w:rPr>
        <w:t>
      Сақтандыру (қайта сақтандыру) ұйымының ірі қатысушысына, сақтандыру холдингіне тиесілі сақтандыру (қайта сақтандыру) ұйымы акцияларының саны (пайыздық немесе абсолюттік мәнде) сақтандыру (қайта сақтандыру) ұйымының орналастырылған (артықшылықты және сақтандыру (қайта сақтандыру) ұйымы сатып алған акцияларды шегергенде) акцияларының санына және (немесе) дауыс беретін акцияларының санына қатысты ұлғаю жағына өзгерген жағдайда, сақтандыру (қайта сақтандыру) ұйымына ірі қатысушы, сақтандыру холдингі уәкілетті органға сақтандыру (қайта сақтандыру) ұйымының акцияларын сатып алу үшін пайдаланылатын қаражат көзін растайтын құжаттардың көшірмелерін ұсынуға тиіс. Сақтандыру (қайта сақтандыру) ұйымына ірі қатысушылар – жеке тұлғалар сақтандыру (қайта сақтандыру) ұйымының акцияларын сатып алу үшін пайдаланатын қаражат көздері осы баптың 6-тармағының 1) тармақшасында айқындалған.</w:t>
      </w:r>
    </w:p>
    <w:bookmarkEnd w:id="520"/>
    <w:bookmarkStart w:name="z981" w:id="521"/>
    <w:p>
      <w:pPr>
        <w:spacing w:after="0"/>
        <w:ind w:left="0"/>
        <w:jc w:val="both"/>
      </w:pPr>
      <w:r>
        <w:rPr>
          <w:rFonts w:ascii="Times New Roman"/>
          <w:b w:val="false"/>
          <w:i w:val="false"/>
          <w:color w:val="000000"/>
          <w:sz w:val="28"/>
        </w:rPr>
        <w:t>
      Сақтандыру (қайта сақтандыру) ұйымының ірі қатысушысының, сақтандыру холдингінің өтініші бойынша сақтандыру (қайта сақтандыру) ұйымының ірі қатысушысына, сақтандыру холдингіне тиесілі сақтандыру (қайта сақтандыру) ұйымының акциялары санының сақтандыру (қайта сақтандыру) ұйымының орналастырылған акцияларының (артықшылықты және сақтандыру (қайта сақтандыру) ұйымы сатып алған акцияларын шегере отырып) санына және (немесе) дауыс беретін акцияларының санына пайыздық арақатынасы он немесе жиырма бес пайыздан кем болатындай санға дейін өзгерген жағдайда не уәкілетті орган берілген келісімнің күшін жою үшін негіз болып табылатын фактілерді дербес анықтаған жағдайда, уәкілетті органның бұрын берілген жазбаша келісімі уәкілетті орган көрсетілген өтінішті алған не уәкілетті орган берілген келісімнің күшін жою үшін негіз болып табылатын фактілерді анықтаған күннен кейінгі күннен бастап күші жойылды деп есептеледі.</w:t>
      </w:r>
    </w:p>
    <w:bookmarkEnd w:id="521"/>
    <w:p>
      <w:pPr>
        <w:spacing w:after="0"/>
        <w:ind w:left="0"/>
        <w:jc w:val="both"/>
      </w:pPr>
      <w:r>
        <w:rPr>
          <w:rFonts w:ascii="Times New Roman"/>
          <w:b w:val="false"/>
          <w:i w:val="false"/>
          <w:color w:val="000000"/>
          <w:sz w:val="28"/>
        </w:rPr>
        <w:t>
      Сақтандыру (қайта сақтандыру) ұйымының ірі қатысушысы – жеке тұлға, өзіне тиесілі акциялар саны сақтандыру (қайта сақтандыру) ұйымының орналастырылған акцияларының (артықшылықты және сақтандыру (қайта сақтандыру) ұйымы иеленгендерін шегере отырып) жиырма бес немесе одан көп пайызына дейін ұлғайған жағдайда, құжаттарға қосымша және осы тармақта көрсетілген мерзімдерде талаптарын уәкілетті орган белгілейтін таяудағы бес жылға арналған бизнес-жоспарды ұсынады.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19. Алып тасталды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983" w:id="522"/>
    <w:p>
      <w:pPr>
        <w:spacing w:after="0"/>
        <w:ind w:left="0"/>
        <w:jc w:val="both"/>
      </w:pPr>
      <w:r>
        <w:rPr>
          <w:rFonts w:ascii="Times New Roman"/>
          <w:b w:val="false"/>
          <w:i w:val="false"/>
          <w:color w:val="000000"/>
          <w:sz w:val="28"/>
        </w:rPr>
        <w:t>
      20. Сақтандыру (қайта сақтандыру) ұйымы сақтандыру (қайта сақтандыру) ұйымының дауыс беретін және (немесе) орналастырылған (артықшылықты және сақтандыру (қайта сақтандыру) ұйымы сатып алғандарын шегере отырып) акцияларының он немесе одан көп пайызын иеленетін акционерлер құрамының өзгергені туралы өзі осындай фактіні анықтаған күннен бастап күнтізбелік он бес күн ішінде уәкілетті органды хабардар етуге міндетті.</w:t>
      </w:r>
    </w:p>
    <w:bookmarkEnd w:id="52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21. Алып тасталды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w:t>
      </w:r>
      <w:r>
        <w:br/>
      </w:r>
      <w:r>
        <w:rPr>
          <w:rFonts w:ascii="Times New Roman"/>
          <w:b w:val="false"/>
          <w:i w:val="false"/>
          <w:color w:val="000000"/>
          <w:sz w:val="28"/>
        </w:rPr>
        <w:t>
</w:t>
      </w:r>
    </w:p>
    <w:bookmarkStart w:name="z1184" w:id="523"/>
    <w:p>
      <w:pPr>
        <w:spacing w:after="0"/>
        <w:ind w:left="0"/>
        <w:jc w:val="both"/>
      </w:pPr>
      <w:r>
        <w:rPr>
          <w:rFonts w:ascii="Times New Roman"/>
          <w:b w:val="false"/>
          <w:i w:val="false"/>
          <w:color w:val="000000"/>
          <w:sz w:val="28"/>
        </w:rPr>
        <w:t>
      22. Банктің сақтандыру холдингі, Қазақстан Республикасының заңнамасында айқындалған тәртіппен банк бірігу нысанында қайта ұйымдастыру жүргізген кезде акциялары сатып алынған немесе "Қазақстан Республикасындағы банктер және банк қызметі туралы" Қазақстан Республикасы Заңының 61-2, 61-4, 61-11 және 61-12-баптарында көзделген операцияны жүзеге асырған кезде акциялары берілген сақтандыру (қайта сақтандыру) ұйымының ірі қатысушысы мәртебесін сатып алуына уәкілетті органның келісімі бағалы қағаздарды ұстаушылардың тізілімдері (номиналды ұстау) жүйесінде операция тіркелгеннен кейін берілді деп есептеледі.</w:t>
      </w:r>
    </w:p>
    <w:bookmarkEnd w:id="52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26-бап жаңа редакцияда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өзгерістер енгізілді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27.04.2015 </w:t>
      </w:r>
      <w:r>
        <w:rPr>
          <w:rFonts w:ascii="Times New Roman"/>
          <w:b w:val="false"/>
          <w:i w:val="false"/>
          <w:color w:val="000000"/>
          <w:sz w:val="28"/>
        </w:rPr>
        <w:t>№ 311-V</w:t>
      </w:r>
      <w:r>
        <w:rPr>
          <w:rFonts w:ascii="Times New Roman"/>
          <w:b w:val="false"/>
          <w:i w:val="false"/>
          <w:color w:val="ff0000"/>
          <w:sz w:val="28"/>
        </w:rPr>
        <w:t xml:space="preserve"> (01.01.2015 бастап қолданысқа енгізіледі); 29.10.2015</w:t>
      </w:r>
      <w:r>
        <w:rPr>
          <w:rFonts w:ascii="Times New Roman"/>
          <w:b w:val="false"/>
          <w:i w:val="false"/>
          <w:color w:val="000000"/>
          <w:sz w:val="28"/>
        </w:rPr>
        <w:t xml:space="preserve"> № 376-V</w:t>
      </w:r>
      <w:r>
        <w:rPr>
          <w:rFonts w:ascii="Times New Roman"/>
          <w:b w:val="false"/>
          <w:i w:val="false"/>
          <w:color w:val="ff0000"/>
          <w:sz w:val="28"/>
        </w:rPr>
        <w:t xml:space="preserve"> (01.01.2016 бастап қолданысқа енгізіледі); 18.11.2015 </w:t>
      </w:r>
      <w:r>
        <w:rPr>
          <w:rFonts w:ascii="Times New Roman"/>
          <w:b w:val="false"/>
          <w:i w:val="false"/>
          <w:color w:val="000000"/>
          <w:sz w:val="28"/>
        </w:rPr>
        <w:t>№ 412-V</w:t>
      </w:r>
      <w:r>
        <w:rPr>
          <w:rFonts w:ascii="Times New Roman"/>
          <w:b w:val="false"/>
          <w:i w:val="false"/>
          <w:color w:val="ff0000"/>
          <w:sz w:val="28"/>
        </w:rPr>
        <w:t xml:space="preserve"> (01.01.2021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24.11.2015 </w:t>
      </w:r>
      <w:r>
        <w:rPr>
          <w:rFonts w:ascii="Times New Roman"/>
          <w:b w:val="false"/>
          <w:i w:val="false"/>
          <w:color w:val="000000"/>
          <w:sz w:val="28"/>
        </w:rPr>
        <w:t>№ 422-V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25.12.2017 </w:t>
      </w:r>
      <w:r>
        <w:rPr>
          <w:rFonts w:ascii="Times New Roman"/>
          <w:b w:val="false"/>
          <w:i w:val="false"/>
          <w:color w:val="000000"/>
          <w:sz w:val="28"/>
        </w:rPr>
        <w:t>№ 122-VI</w:t>
      </w:r>
      <w:r>
        <w:rPr>
          <w:rFonts w:ascii="Times New Roman"/>
          <w:b w:val="false"/>
          <w:i w:val="false"/>
          <w:color w:val="ff0000"/>
          <w:sz w:val="28"/>
        </w:rPr>
        <w:t xml:space="preserve"> (01.01.2018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92" w:id="524"/>
    <w:p>
      <w:pPr>
        <w:spacing w:after="0"/>
        <w:ind w:left="0"/>
        <w:jc w:val="left"/>
      </w:pPr>
      <w:r>
        <w:rPr>
          <w:rFonts w:ascii="Times New Roman"/>
          <w:b/>
          <w:i w:val="false"/>
          <w:color w:val="000000"/>
        </w:rPr>
        <w:t xml:space="preserve"> 26-1-бап. Сақтандыру холдингі немесе сақтандыру (қайта сақтандыру) ұйымының ірі қатысушысы болғысы келетін тұлғаларға уәкілетті органның рұқсат беруден бас тарту негіздері</w:t>
      </w:r>
    </w:p>
    <w:bookmarkEnd w:id="524"/>
    <w:p>
      <w:pPr>
        <w:spacing w:after="0"/>
        <w:ind w:left="0"/>
        <w:jc w:val="both"/>
      </w:pPr>
      <w:r>
        <w:rPr>
          <w:rFonts w:ascii="Times New Roman"/>
          <w:b w:val="false"/>
          <w:i w:val="false"/>
          <w:color w:val="ff0000"/>
          <w:sz w:val="28"/>
        </w:rPr>
        <w:t xml:space="preserve">
      Ескерту. Тақырыпқа өзгеріс енгізілді - ҚР 2011.12.28 </w:t>
      </w:r>
      <w:r>
        <w:rPr>
          <w:rFonts w:ascii="Times New Roman"/>
          <w:b w:val="false"/>
          <w:i w:val="false"/>
          <w:color w:val="ff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p>
    <w:bookmarkStart w:name="z1385" w:id="525"/>
    <w:p>
      <w:pPr>
        <w:spacing w:after="0"/>
        <w:ind w:left="0"/>
        <w:jc w:val="both"/>
      </w:pPr>
      <w:r>
        <w:rPr>
          <w:rFonts w:ascii="Times New Roman"/>
          <w:b w:val="false"/>
          <w:i w:val="false"/>
          <w:color w:val="000000"/>
          <w:sz w:val="28"/>
        </w:rPr>
        <w:t>
      1. Сақтандыру холдингі немесе сақтандыру (қайта сақтандыру) ұйымының ірі қатысушысы болғысы келетін тұлғаларға уәкілетті органның рұқсат беруден бас тартуына:</w:t>
      </w:r>
    </w:p>
    <w:bookmarkEnd w:id="525"/>
    <w:bookmarkStart w:name="z352" w:id="526"/>
    <w:p>
      <w:pPr>
        <w:spacing w:after="0"/>
        <w:ind w:left="0"/>
        <w:jc w:val="both"/>
      </w:pPr>
      <w:r>
        <w:rPr>
          <w:rFonts w:ascii="Times New Roman"/>
          <w:b w:val="false"/>
          <w:i w:val="false"/>
          <w:color w:val="000000"/>
          <w:sz w:val="28"/>
        </w:rPr>
        <w:t xml:space="preserve">
      1) ұсынылған құжаттардың осы Заңның </w:t>
      </w:r>
      <w:r>
        <w:rPr>
          <w:rFonts w:ascii="Times New Roman"/>
          <w:b w:val="false"/>
          <w:i w:val="false"/>
          <w:color w:val="000000"/>
          <w:sz w:val="28"/>
        </w:rPr>
        <w:t>26-бабында</w:t>
      </w:r>
      <w:r>
        <w:rPr>
          <w:rFonts w:ascii="Times New Roman"/>
          <w:b w:val="false"/>
          <w:i w:val="false"/>
          <w:color w:val="000000"/>
          <w:sz w:val="28"/>
        </w:rPr>
        <w:t xml:space="preserve"> көрсетілген талаптарға сәйкес келмеуі не ұсынылған құжаттар бойынша уәкілетті органның ескертулерін ол белгілеген мерзімде жоймау;</w:t>
      </w:r>
    </w:p>
    <w:bookmarkEnd w:id="526"/>
    <w:bookmarkStart w:name="z353" w:id="527"/>
    <w:p>
      <w:pPr>
        <w:spacing w:after="0"/>
        <w:ind w:left="0"/>
        <w:jc w:val="both"/>
      </w:pPr>
      <w:r>
        <w:rPr>
          <w:rFonts w:ascii="Times New Roman"/>
          <w:b w:val="false"/>
          <w:i w:val="false"/>
          <w:color w:val="000000"/>
          <w:sz w:val="28"/>
        </w:rPr>
        <w:t>
      2) осы Заңның 34-бабының 3-тармағы 3), 4), 5) және 6) тармақшаларының талаптарын сақтамау (жеке тұлғаға немесе өтініш беруші - заңды тұлғаның басшы қызметкерлеріне қатысты);</w:t>
      </w:r>
    </w:p>
    <w:bookmarkEnd w:id="527"/>
    <w:bookmarkStart w:name="z354" w:id="528"/>
    <w:p>
      <w:pPr>
        <w:spacing w:after="0"/>
        <w:ind w:left="0"/>
        <w:jc w:val="both"/>
      </w:pPr>
      <w:r>
        <w:rPr>
          <w:rFonts w:ascii="Times New Roman"/>
          <w:b w:val="false"/>
          <w:i w:val="false"/>
          <w:color w:val="000000"/>
          <w:sz w:val="28"/>
        </w:rPr>
        <w:t>
      3) өтініш берушінің қаржылық жағдайының тұрақсыздығы;</w:t>
      </w:r>
    </w:p>
    <w:bookmarkEnd w:id="528"/>
    <w:bookmarkStart w:name="z355" w:id="529"/>
    <w:p>
      <w:pPr>
        <w:spacing w:after="0"/>
        <w:ind w:left="0"/>
        <w:jc w:val="both"/>
      </w:pPr>
      <w:r>
        <w:rPr>
          <w:rFonts w:ascii="Times New Roman"/>
          <w:b w:val="false"/>
          <w:i w:val="false"/>
          <w:color w:val="000000"/>
          <w:sz w:val="28"/>
        </w:rPr>
        <w:t>
      3-1) сақтандыру (қайта сақтандыру) ұйымының қаржылық жай-күйінің ықтимал нашарлауы жағдайында сақтандыру (қайта сақтандыру) ұйымының ұсынылған қайта капиталдандыру жоспарының тиімсіздігі;</w:t>
      </w:r>
    </w:p>
    <w:bookmarkEnd w:id="529"/>
    <w:bookmarkStart w:name="z356" w:id="530"/>
    <w:p>
      <w:pPr>
        <w:spacing w:after="0"/>
        <w:ind w:left="0"/>
        <w:jc w:val="both"/>
      </w:pPr>
      <w:r>
        <w:rPr>
          <w:rFonts w:ascii="Times New Roman"/>
          <w:b w:val="false"/>
          <w:i w:val="false"/>
          <w:color w:val="000000"/>
          <w:sz w:val="28"/>
        </w:rPr>
        <w:t>
      3-2) өтініш беруші - жеке тұлғада, өтініш беруші - заңды тұлғаның басшы қызметкерінде мінсіз іскерлік беделдің болмауы;</w:t>
      </w:r>
    </w:p>
    <w:bookmarkEnd w:id="530"/>
    <w:bookmarkStart w:name="z357" w:id="531"/>
    <w:p>
      <w:pPr>
        <w:spacing w:after="0"/>
        <w:ind w:left="0"/>
        <w:jc w:val="both"/>
      </w:pPr>
      <w:r>
        <w:rPr>
          <w:rFonts w:ascii="Times New Roman"/>
          <w:b w:val="false"/>
          <w:i w:val="false"/>
          <w:color w:val="000000"/>
          <w:sz w:val="28"/>
        </w:rPr>
        <w:t>
      4) өтініш беруші сақтандыру (қайта сақтандыру) ұйымының ірі қатысушысы немесе сақтандыру холдингі мәртебесін алу нәтижесінде Қазақстан Республикасының бәсекелестікті қорғау саласындағы заңнамасы талаптарының бұзылуы;</w:t>
      </w:r>
    </w:p>
    <w:bookmarkEnd w:id="531"/>
    <w:bookmarkStart w:name="z358" w:id="532"/>
    <w:p>
      <w:pPr>
        <w:spacing w:after="0"/>
        <w:ind w:left="0"/>
        <w:jc w:val="both"/>
      </w:pPr>
      <w:r>
        <w:rPr>
          <w:rFonts w:ascii="Times New Roman"/>
          <w:b w:val="false"/>
          <w:i w:val="false"/>
          <w:color w:val="000000"/>
          <w:sz w:val="28"/>
        </w:rPr>
        <w:t>
      5) сақтандыру (қайта сақтандыру) ұйымының ірі қатысушысы немесе сақтандыру холдингі мәртебесін иелену жөніндегі мәміледе тізбесін уәкілетті орган белгілейтін, оффшорлық аймақтарда тіркелген заңды тұлға (оған ірі қатысушы (ірі акционер) иеленуші тарап болып табылатын жағдайлар;</w:t>
      </w:r>
    </w:p>
    <w:bookmarkEnd w:id="532"/>
    <w:bookmarkStart w:name="z359" w:id="533"/>
    <w:p>
      <w:pPr>
        <w:spacing w:after="0"/>
        <w:ind w:left="0"/>
        <w:jc w:val="both"/>
      </w:pPr>
      <w:r>
        <w:rPr>
          <w:rFonts w:ascii="Times New Roman"/>
          <w:b w:val="false"/>
          <w:i w:val="false"/>
          <w:color w:val="000000"/>
          <w:sz w:val="28"/>
        </w:rPr>
        <w:t>
      6) өтініш беруші - қаржы ұйымы өзі орналасқан елде шоғырландырылған негізде қадағалауға жатпайтын жағдайлар;</w:t>
      </w:r>
    </w:p>
    <w:bookmarkEnd w:id="533"/>
    <w:bookmarkStart w:name="z985" w:id="534"/>
    <w:p>
      <w:pPr>
        <w:spacing w:after="0"/>
        <w:ind w:left="0"/>
        <w:jc w:val="both"/>
      </w:pPr>
      <w:r>
        <w:rPr>
          <w:rFonts w:ascii="Times New Roman"/>
          <w:b w:val="false"/>
          <w:i w:val="false"/>
          <w:color w:val="000000"/>
          <w:sz w:val="28"/>
        </w:rPr>
        <w:t>
      6-1) Қазақстан Республикасының резиденттері емес сақтандыру тобына қатысушылар орналасқан елдің заңнамасы олардың және сақтандыру тобының осы Заңда көзделген талаптарды орындауына мүмкіндік бермейтіндігіне байланысты сақтандыру тобына шоғырландырылған қадағалау жүргізудің мүмкін болмауы;</w:t>
      </w:r>
    </w:p>
    <w:bookmarkEnd w:id="534"/>
    <w:bookmarkStart w:name="z360" w:id="535"/>
    <w:p>
      <w:pPr>
        <w:spacing w:after="0"/>
        <w:ind w:left="0"/>
        <w:jc w:val="both"/>
      </w:pPr>
      <w:r>
        <w:rPr>
          <w:rFonts w:ascii="Times New Roman"/>
          <w:b w:val="false"/>
          <w:i w:val="false"/>
          <w:color w:val="000000"/>
          <w:sz w:val="28"/>
        </w:rPr>
        <w:t>
      7) өтініш берушінің сақтандыру (қайта сақтандыру) ұйымына ірі қатысушыларға және сақтандыру холдингтеріне қойылатын, Қазақстан Республикасының заңнамалық актілерінде белгіленген өзге де талаптарды сақтамауы;</w:t>
      </w:r>
    </w:p>
    <w:bookmarkEnd w:id="535"/>
    <w:bookmarkStart w:name="z361" w:id="536"/>
    <w:p>
      <w:pPr>
        <w:spacing w:after="0"/>
        <w:ind w:left="0"/>
        <w:jc w:val="both"/>
      </w:pPr>
      <w:r>
        <w:rPr>
          <w:rFonts w:ascii="Times New Roman"/>
          <w:b w:val="false"/>
          <w:i w:val="false"/>
          <w:color w:val="000000"/>
          <w:sz w:val="28"/>
        </w:rPr>
        <w:t>
      8) сақтандыру (қайта сақтандыру) ұйымының қаржылық жағдайының нашарлайтынын болжайтын, өтініш берушінің сақтандыру (қайта сақтандыру) ұйымына ірі қатысушы немесе сақтандыру холдингі мәртебесін иеленуінің қаржылық салдарына талдау жасау;</w:t>
      </w:r>
    </w:p>
    <w:bookmarkEnd w:id="536"/>
    <w:bookmarkStart w:name="z362" w:id="537"/>
    <w:p>
      <w:pPr>
        <w:spacing w:after="0"/>
        <w:ind w:left="0"/>
        <w:jc w:val="both"/>
      </w:pPr>
      <w:r>
        <w:rPr>
          <w:rFonts w:ascii="Times New Roman"/>
          <w:b w:val="false"/>
          <w:i w:val="false"/>
          <w:color w:val="000000"/>
          <w:sz w:val="28"/>
        </w:rPr>
        <w:t>
      9) өтініш беруші - Қазақстан Республикасының резиденті емес қаржылық ұйымда шыққан елі заңнамасының шеңберінде қаржы қызметін жүзеге асыру өкілеттігінің болмауы;</w:t>
      </w:r>
    </w:p>
    <w:bookmarkEnd w:id="537"/>
    <w:bookmarkStart w:name="z363" w:id="538"/>
    <w:p>
      <w:pPr>
        <w:spacing w:after="0"/>
        <w:ind w:left="0"/>
        <w:jc w:val="both"/>
      </w:pPr>
      <w:r>
        <w:rPr>
          <w:rFonts w:ascii="Times New Roman"/>
          <w:b w:val="false"/>
          <w:i w:val="false"/>
          <w:color w:val="000000"/>
          <w:sz w:val="28"/>
        </w:rPr>
        <w:t xml:space="preserve">
      10) өтініш беруші - Қазақстан Республикасының резиденті емес заңды тұлғада осы Заңның 26-бабының 1-тармағында көзделген жағдайларды қоспағанда, тізбесін уәкілетті орган айқындайтын халықаралық рейтингтік агенттіктердің бірінің ең аз қажетті рейтингінің болмауы; </w:t>
      </w:r>
    </w:p>
    <w:bookmarkEnd w:id="538"/>
    <w:bookmarkStart w:name="z986" w:id="539"/>
    <w:p>
      <w:pPr>
        <w:spacing w:after="0"/>
        <w:ind w:left="0"/>
        <w:jc w:val="both"/>
      </w:pPr>
      <w:r>
        <w:rPr>
          <w:rFonts w:ascii="Times New Roman"/>
          <w:b w:val="false"/>
          <w:i w:val="false"/>
          <w:color w:val="000000"/>
          <w:sz w:val="28"/>
        </w:rPr>
        <w:t>
      11) уәкілетті орган банкті төлеуге қабілетсіз банктердің санатына жатқызу туралы, сақтандыру (қайта сақтандыру) ұйымын консервациялау, оның акцияларын мәжбүрлеп сатып алу, қаржы ұйымын лицензиядан айыру, сондай-ақ қаржы ұйымын мәжбүрлеп тарату немесе Қазақстан Республикасының заңнамалық актілерінде белгіленген тәртіппен оны банкрот деп тану туралы шешім қабылдағанға дейін бір жылдан аспайтын кезеңде тұлға бұрын ірі қатысушы-жеке тұлға не қаржы ұйымының ірі қатысушы-заңды тұлғасының бірінші басшысы және (немесе) қаржы ұйымының басшы қызметкері болып табылған не табылатын жағдайлар негіз болып табылады. Аталған талап уәкілетті орган банкті төлеуге қабілетсіз банктердің санатына жатқызу туралы, сақтандыру (қайта сақтандыру) ұйымын консервациялау, оның акцияларын мәжбүрлеп сатып алу, қаржы ұйымын лицензиядан айыру, сондай-ақ қаржы ұйымын мәжбүрлеп тарату немесе Қазақстан Республикасының заңнамалық актілерінде белгіленген тәртіппен оны банкрот деп тану туралы шешім қабылдағаннан кейін бес жыл бойы қолданылады;</w:t>
      </w:r>
    </w:p>
    <w:bookmarkEnd w:id="539"/>
    <w:bookmarkStart w:name="z987" w:id="540"/>
    <w:p>
      <w:pPr>
        <w:spacing w:after="0"/>
        <w:ind w:left="0"/>
        <w:jc w:val="both"/>
      </w:pPr>
      <w:r>
        <w:rPr>
          <w:rFonts w:ascii="Times New Roman"/>
          <w:b w:val="false"/>
          <w:i w:val="false"/>
          <w:color w:val="000000"/>
          <w:sz w:val="28"/>
        </w:rPr>
        <w:t>
      12) өтініш беруші – заңды тұлға орналасқан елдің қаржы ұйымдарына шоғырландырылған қадағалау саласындағы заңнаманың Қазақстан Республикасының заңнамасында белгіленген шоғырландырылған қадағалау талаптарына сәйкессіздігі;</w:t>
      </w:r>
    </w:p>
    <w:bookmarkEnd w:id="540"/>
    <w:bookmarkStart w:name="z988" w:id="541"/>
    <w:p>
      <w:pPr>
        <w:spacing w:after="0"/>
        <w:ind w:left="0"/>
        <w:jc w:val="both"/>
      </w:pPr>
      <w:r>
        <w:rPr>
          <w:rFonts w:ascii="Times New Roman"/>
          <w:b w:val="false"/>
          <w:i w:val="false"/>
          <w:color w:val="000000"/>
          <w:sz w:val="28"/>
        </w:rPr>
        <w:t>
      13) Қазақстан Республикасының резиденттері емес қаржы ұйымдары болып табылатын ірі қатысушылар – заңды тұлғалар және сақтандыру холдингтері бойынша – уәкілетті органның нормативтік құқықтық актісінде белгіленген жағдайларды қоспағанда, уәкілетті орган мен өтініш беруші резиденті болып табылатын мемлекеттің қаржылық қадағалау органдары арасында ақпарат алмасуды көздейтін келісімнің болмауы негіз болып табылады.</w:t>
      </w:r>
    </w:p>
    <w:bookmarkEnd w:id="541"/>
    <w:bookmarkStart w:name="z364" w:id="542"/>
    <w:p>
      <w:pPr>
        <w:spacing w:after="0"/>
        <w:ind w:left="0"/>
        <w:jc w:val="both"/>
      </w:pPr>
      <w:r>
        <w:rPr>
          <w:rFonts w:ascii="Times New Roman"/>
          <w:b w:val="false"/>
          <w:i w:val="false"/>
          <w:color w:val="000000"/>
          <w:sz w:val="28"/>
        </w:rPr>
        <w:t>
      2. Мына жағдайлардың бірінің болуы:</w:t>
      </w:r>
    </w:p>
    <w:bookmarkEnd w:id="542"/>
    <w:bookmarkStart w:name="z365" w:id="543"/>
    <w:p>
      <w:pPr>
        <w:spacing w:after="0"/>
        <w:ind w:left="0"/>
        <w:jc w:val="both"/>
      </w:pPr>
      <w:r>
        <w:rPr>
          <w:rFonts w:ascii="Times New Roman"/>
          <w:b w:val="false"/>
          <w:i w:val="false"/>
          <w:color w:val="000000"/>
          <w:sz w:val="28"/>
        </w:rPr>
        <w:t>
      1) өтініш беруші - заңды тұлға өтініш берген күнге дейін екі жылдан кем уақытта құрылса;</w:t>
      </w:r>
    </w:p>
    <w:bookmarkEnd w:id="543"/>
    <w:bookmarkStart w:name="z366" w:id="544"/>
    <w:p>
      <w:pPr>
        <w:spacing w:after="0"/>
        <w:ind w:left="0"/>
        <w:jc w:val="both"/>
      </w:pPr>
      <w:r>
        <w:rPr>
          <w:rFonts w:ascii="Times New Roman"/>
          <w:b w:val="false"/>
          <w:i w:val="false"/>
          <w:color w:val="000000"/>
          <w:sz w:val="28"/>
        </w:rPr>
        <w:t>
      2) өтініш берушінің міндеттемелері басқа заңды тұлғалардың акцияларына және жарғылық капиталдарына қатысу үлестеріне орналастырылған және сақтандыру (қайта сақтандыру) ұйымының акцияларын сатып алуға көзделген активтер сомасын шегеріп тастағанда өзінің активтерінен асып кетсе;</w:t>
      </w:r>
    </w:p>
    <w:bookmarkEnd w:id="544"/>
    <w:bookmarkStart w:name="z367" w:id="545"/>
    <w:p>
      <w:pPr>
        <w:spacing w:after="0"/>
        <w:ind w:left="0"/>
        <w:jc w:val="both"/>
      </w:pPr>
      <w:r>
        <w:rPr>
          <w:rFonts w:ascii="Times New Roman"/>
          <w:b w:val="false"/>
          <w:i w:val="false"/>
          <w:color w:val="000000"/>
          <w:sz w:val="28"/>
        </w:rPr>
        <w:t>
      3) әрбір аяқталған екі қаржы жылының нәтижелері бойынша залал шексе;</w:t>
      </w:r>
    </w:p>
    <w:bookmarkEnd w:id="545"/>
    <w:bookmarkStart w:name="z368" w:id="546"/>
    <w:p>
      <w:pPr>
        <w:spacing w:after="0"/>
        <w:ind w:left="0"/>
        <w:jc w:val="both"/>
      </w:pPr>
      <w:r>
        <w:rPr>
          <w:rFonts w:ascii="Times New Roman"/>
          <w:b w:val="false"/>
          <w:i w:val="false"/>
          <w:color w:val="000000"/>
          <w:sz w:val="28"/>
        </w:rPr>
        <w:t>
      4) өтініш беруші міндеттемелерінің мөлшері сақтандыру (қайта сақтандыру) ұйымының қаржылық жағдайына айтарлықтай қауіп төндірсе;</w:t>
      </w:r>
    </w:p>
    <w:bookmarkEnd w:id="546"/>
    <w:bookmarkStart w:name="z369" w:id="547"/>
    <w:p>
      <w:pPr>
        <w:spacing w:after="0"/>
        <w:ind w:left="0"/>
        <w:jc w:val="both"/>
      </w:pPr>
      <w:r>
        <w:rPr>
          <w:rFonts w:ascii="Times New Roman"/>
          <w:b w:val="false"/>
          <w:i w:val="false"/>
          <w:color w:val="000000"/>
          <w:sz w:val="28"/>
        </w:rPr>
        <w:t>
      5) өтініш берушінің сақтандыру (қайта сақтандыру) ұйымының алдында мерзімі өткен және (немесе) сақтандыру (қайта сақтандыру) ұйымының балансынан тыс жатқызылған берешегі болса;</w:t>
      </w:r>
    </w:p>
    <w:bookmarkEnd w:id="547"/>
    <w:bookmarkStart w:name="z370" w:id="548"/>
    <w:p>
      <w:pPr>
        <w:spacing w:after="0"/>
        <w:ind w:left="0"/>
        <w:jc w:val="both"/>
      </w:pPr>
      <w:r>
        <w:rPr>
          <w:rFonts w:ascii="Times New Roman"/>
          <w:b w:val="false"/>
          <w:i w:val="false"/>
          <w:color w:val="000000"/>
          <w:sz w:val="28"/>
        </w:rPr>
        <w:t>
      6) өтініш берушінің сақтандыру (қайта сақтандыру) ұйымының ірі қатысушысы мәртебесін алуының қаржылық салдарларын талдау өтініш берушінің қаржылық жағдайының нашарлайтынын көздесе;</w:t>
      </w:r>
    </w:p>
    <w:bookmarkEnd w:id="548"/>
    <w:p>
      <w:pPr>
        <w:spacing w:after="0"/>
        <w:ind w:left="0"/>
        <w:jc w:val="both"/>
      </w:pPr>
      <w:r>
        <w:rPr>
          <w:rFonts w:ascii="Times New Roman"/>
          <w:b w:val="false"/>
          <w:i w:val="false"/>
          <w:color w:val="000000"/>
          <w:sz w:val="28"/>
        </w:rPr>
        <w:t>
      6-1) сақтандыру (қайта сақтандыру) ұйымының акцияларын сатып алу үшін өтініш беруші мүлкінің құны (өтініш берушінің міндеттемелерін шегере отырып) жеткіліксіз болса;</w:t>
      </w:r>
    </w:p>
    <w:bookmarkStart w:name="z371" w:id="549"/>
    <w:p>
      <w:pPr>
        <w:spacing w:after="0"/>
        <w:ind w:left="0"/>
        <w:jc w:val="both"/>
      </w:pPr>
      <w:r>
        <w:rPr>
          <w:rFonts w:ascii="Times New Roman"/>
          <w:b w:val="false"/>
          <w:i w:val="false"/>
          <w:color w:val="000000"/>
          <w:sz w:val="28"/>
        </w:rPr>
        <w:t>
      7) өтініш берушінің орнықсыз қаржылық жағдайының болуын және (немесе) сақтандыру (қайта сақтандыру) ұйымына және (немесе) оның клиенттеріне нұқсан келтіру ықтималдығын куәландыратын өзге де негіздер өтініш берушінің орнықсыз қаржылық жағдайының белгісі болып табылады.</w:t>
      </w:r>
    </w:p>
    <w:bookmarkEnd w:id="54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Ескерту. 26-1-баппен толықтырылды, өзгеріс енгізілді - ҚР 2005.12.23 N </w:t>
      </w:r>
      <w:r>
        <w:rPr>
          <w:rFonts w:ascii="Times New Roman"/>
          <w:b w:val="false"/>
          <w:i w:val="false"/>
          <w:color w:val="000000"/>
          <w:sz w:val="28"/>
        </w:rPr>
        <w:t>107</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2007.02.19 </w:t>
      </w:r>
      <w:r>
        <w:rPr>
          <w:rFonts w:ascii="Times New Roman"/>
          <w:b w:val="false"/>
          <w:i w:val="false"/>
          <w:color w:val="000000"/>
          <w:sz w:val="28"/>
        </w:rPr>
        <w:t>N 230</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2007.05.07 </w:t>
      </w:r>
      <w:r>
        <w:rPr>
          <w:rFonts w:ascii="Times New Roman"/>
          <w:b w:val="false"/>
          <w:i w:val="false"/>
          <w:color w:val="000000"/>
          <w:sz w:val="28"/>
        </w:rPr>
        <w:t>N 244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2008.10.23 </w:t>
      </w:r>
      <w:r>
        <w:rPr>
          <w:rFonts w:ascii="Times New Roman"/>
          <w:b w:val="false"/>
          <w:i w:val="false"/>
          <w:color w:val="000000"/>
          <w:sz w:val="28"/>
        </w:rPr>
        <w:t>N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29.10.2015</w:t>
      </w:r>
      <w:r>
        <w:rPr>
          <w:rFonts w:ascii="Times New Roman"/>
          <w:b w:val="false"/>
          <w:i w:val="false"/>
          <w:color w:val="000000"/>
          <w:sz w:val="28"/>
        </w:rPr>
        <w:t xml:space="preserve"> № 376-V</w:t>
      </w:r>
      <w:r>
        <w:rPr>
          <w:rFonts w:ascii="Times New Roman"/>
          <w:b w:val="false"/>
          <w:i w:val="false"/>
          <w:color w:val="ff0000"/>
          <w:sz w:val="28"/>
        </w:rPr>
        <w:t xml:space="preserve"> (01.01.2016 бастап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bookmarkStart w:name="z33" w:id="550"/>
    <w:p>
      <w:pPr>
        <w:spacing w:after="0"/>
        <w:ind w:left="0"/>
        <w:jc w:val="left"/>
      </w:pPr>
      <w:r>
        <w:rPr>
          <w:rFonts w:ascii="Times New Roman"/>
          <w:b/>
          <w:i w:val="false"/>
          <w:color w:val="000000"/>
        </w:rPr>
        <w:t xml:space="preserve"> 27-бап. Сақтандыру (қайта сақтандыру) ұйымын құруға рұқсат беру </w:t>
      </w:r>
    </w:p>
    <w:bookmarkEnd w:id="550"/>
    <w:p>
      <w:pPr>
        <w:spacing w:after="0"/>
        <w:ind w:left="0"/>
        <w:jc w:val="both"/>
      </w:pPr>
      <w:r>
        <w:rPr>
          <w:rFonts w:ascii="Times New Roman"/>
          <w:b w:val="false"/>
          <w:i w:val="false"/>
          <w:color w:val="000000"/>
          <w:sz w:val="28"/>
        </w:rPr>
        <w:t>
      1. Сақтандыру (қайта сақтандыру) ұйымын құруға рұқсат алу үшiн уәкілетті мемлекеттiк органға мынадай құжаттар табыс етiледi:</w:t>
      </w:r>
    </w:p>
    <w:bookmarkStart w:name="z373" w:id="551"/>
    <w:p>
      <w:pPr>
        <w:spacing w:after="0"/>
        <w:ind w:left="0"/>
        <w:jc w:val="both"/>
      </w:pPr>
      <w:r>
        <w:rPr>
          <w:rFonts w:ascii="Times New Roman"/>
          <w:b w:val="false"/>
          <w:i w:val="false"/>
          <w:color w:val="000000"/>
          <w:sz w:val="28"/>
        </w:rPr>
        <w:t>
      1) сақтандыру (қайта сақтандыру) ұйымын құруға рұқсат алуға өтiнiш;</w:t>
      </w:r>
    </w:p>
    <w:bookmarkEnd w:id="55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(02.01.2020 бастап қолданысқа енгізіледі);</w:t>
      </w:r>
      <w:r>
        <w:br/>
      </w:r>
      <w:r>
        <w:rPr>
          <w:rFonts w:ascii="Times New Roman"/>
          <w:b w:val="false"/>
          <w:i w:val="false"/>
          <w:color w:val="000000"/>
          <w:sz w:val="28"/>
        </w:rPr>
        <w:t>
</w:t>
      </w:r>
    </w:p>
    <w:bookmarkStart w:name="z375" w:id="552"/>
    <w:p>
      <w:pPr>
        <w:spacing w:after="0"/>
        <w:ind w:left="0"/>
        <w:jc w:val="both"/>
      </w:pPr>
      <w:r>
        <w:rPr>
          <w:rFonts w:ascii="Times New Roman"/>
          <w:b w:val="false"/>
          <w:i w:val="false"/>
          <w:color w:val="000000"/>
          <w:sz w:val="28"/>
        </w:rPr>
        <w:t>
      3) сақтандыру (қайта сақтандыру) ұйымын құру туралы шешiм қабылданғанын дәлелдейтiн құжаттар;</w:t>
      </w:r>
    </w:p>
    <w:bookmarkEnd w:id="552"/>
    <w:bookmarkStart w:name="z376" w:id="553"/>
    <w:p>
      <w:pPr>
        <w:spacing w:after="0"/>
        <w:ind w:left="0"/>
        <w:jc w:val="both"/>
      </w:pPr>
      <w:r>
        <w:rPr>
          <w:rFonts w:ascii="Times New Roman"/>
          <w:b w:val="false"/>
          <w:i w:val="false"/>
          <w:color w:val="000000"/>
          <w:sz w:val="28"/>
        </w:rPr>
        <w:t>
      4) аудиторлық ұйым куәландырған, аяқталған соңғы екi қаржы жылына қаржылық есептiлiк, құжаттарды ұсынар алдындағы соңғы тоқсанның аяғындағы бухгалтерлік баланс және пайдалар мен шығындар туралы есеп қамтылатын құрылтайшы – заңды тұлғалар (мұндай құрылтайшылар болған кезде) туралы мәлiметтер. Қаржылық есептілік депозитарийінің интернет-ресурсында аяқталған соңғы екi қаржы жылына қаржылық есептiлiк орналастырылған жағдайда, осы есептілік ұсынылмайды.</w:t>
      </w:r>
    </w:p>
    <w:bookmarkEnd w:id="553"/>
    <w:bookmarkStart w:name="z377" w:id="554"/>
    <w:p>
      <w:pPr>
        <w:spacing w:after="0"/>
        <w:ind w:left="0"/>
        <w:jc w:val="both"/>
      </w:pPr>
      <w:r>
        <w:rPr>
          <w:rFonts w:ascii="Times New Roman"/>
          <w:b w:val="false"/>
          <w:i w:val="false"/>
          <w:color w:val="000000"/>
          <w:sz w:val="28"/>
        </w:rPr>
        <w:t xml:space="preserve">
      5) сақтандыру (қайта сақтандыру) ұйымын құру үшін пайдаланылатын көздер мен ақша сомасының сипаттамасын қоса алғанда, құрылтайшы – жеке тұлғалар (мұндай құрылтайшылар болған кезде) туралы мәліметтер. Осы Заңның 26-бабы 6-тармағы </w:t>
      </w:r>
      <w:r>
        <w:rPr>
          <w:rFonts w:ascii="Times New Roman"/>
          <w:b w:val="false"/>
          <w:i w:val="false"/>
          <w:color w:val="000000"/>
          <w:sz w:val="28"/>
        </w:rPr>
        <w:t>1) тармақшасының</w:t>
      </w:r>
      <w:r>
        <w:rPr>
          <w:rFonts w:ascii="Times New Roman"/>
          <w:b w:val="false"/>
          <w:i w:val="false"/>
          <w:color w:val="000000"/>
          <w:sz w:val="28"/>
        </w:rPr>
        <w:t xml:space="preserve"> екінші бөлігінде көрсетілген қаражат сақтандыру (қайта сақтандыру) ұйымының акцияларын сатып алу үшін пайдаланылатын қаражат көзі болып табылады;</w:t>
      </w:r>
    </w:p>
    <w:bookmarkEnd w:id="554"/>
    <w:bookmarkStart w:name="z378" w:id="555"/>
    <w:p>
      <w:pPr>
        <w:spacing w:after="0"/>
        <w:ind w:left="0"/>
        <w:jc w:val="both"/>
      </w:pPr>
      <w:r>
        <w:rPr>
          <w:rFonts w:ascii="Times New Roman"/>
          <w:b w:val="false"/>
          <w:i w:val="false"/>
          <w:color w:val="000000"/>
          <w:sz w:val="28"/>
        </w:rPr>
        <w:t>
      6) бизнес-жоспар.</w:t>
      </w:r>
    </w:p>
    <w:bookmarkEnd w:id="55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6-1) алынып тасталды - ҚР 2008.10.23 </w:t>
      </w:r>
      <w:r>
        <w:rPr>
          <w:rFonts w:ascii="Times New Roman"/>
          <w:b w:val="false"/>
          <w:i w:val="false"/>
          <w:color w:val="000000"/>
          <w:sz w:val="28"/>
        </w:rPr>
        <w:t>N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7)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(02.01.2020 бастап қолданысқа енгізіледі).</w:t>
      </w:r>
      <w:r>
        <w:br/>
      </w:r>
      <w:r>
        <w:rPr>
          <w:rFonts w:ascii="Times New Roman"/>
          <w:b w:val="false"/>
          <w:i w:val="false"/>
          <w:color w:val="000000"/>
          <w:sz w:val="28"/>
        </w:rPr>
        <w:t>
</w:t>
      </w:r>
    </w:p>
    <w:bookmarkStart w:name="z381" w:id="556"/>
    <w:p>
      <w:pPr>
        <w:spacing w:after="0"/>
        <w:ind w:left="0"/>
        <w:jc w:val="both"/>
      </w:pPr>
      <w:r>
        <w:rPr>
          <w:rFonts w:ascii="Times New Roman"/>
          <w:b w:val="false"/>
          <w:i w:val="false"/>
          <w:color w:val="000000"/>
          <w:sz w:val="28"/>
        </w:rPr>
        <w:t>
      1-1. Өтінішке мыналар да қоса беріледі:</w:t>
      </w:r>
    </w:p>
    <w:bookmarkEnd w:id="556"/>
    <w:p>
      <w:pPr>
        <w:spacing w:after="0"/>
        <w:ind w:left="0"/>
        <w:jc w:val="both"/>
      </w:pPr>
      <w:r>
        <w:rPr>
          <w:rFonts w:ascii="Times New Roman"/>
          <w:b w:val="false"/>
          <w:i w:val="false"/>
          <w:color w:val="000000"/>
          <w:sz w:val="28"/>
        </w:rPr>
        <w:t xml:space="preserve">
      1) өтініш берушінің сақтандыру (қайта сақтандыру) ұйымының ірі қатысушы немесе сақтандыру холдингі мәртебесін, еншілес ұйым құруға немесе сақтандыру (қайта сақтандыру) ұйымының капиталына қомақты қатысуға ие болуға рұқсат алуы қажет болған жағдайда, осы Заңның </w:t>
      </w:r>
      <w:r>
        <w:rPr>
          <w:rFonts w:ascii="Times New Roman"/>
          <w:b w:val="false"/>
          <w:i w:val="false"/>
          <w:color w:val="000000"/>
          <w:sz w:val="28"/>
        </w:rPr>
        <w:t>26</w:t>
      </w:r>
      <w:r>
        <w:rPr>
          <w:rFonts w:ascii="Times New Roman"/>
          <w:b w:val="false"/>
          <w:i w:val="false"/>
          <w:color w:val="000000"/>
          <w:sz w:val="28"/>
        </w:rPr>
        <w:t xml:space="preserve"> және </w:t>
      </w:r>
      <w:r>
        <w:rPr>
          <w:rFonts w:ascii="Times New Roman"/>
          <w:b w:val="false"/>
          <w:i w:val="false"/>
          <w:color w:val="000000"/>
          <w:sz w:val="28"/>
        </w:rPr>
        <w:t>32-баптарында</w:t>
      </w:r>
      <w:r>
        <w:rPr>
          <w:rFonts w:ascii="Times New Roman"/>
          <w:b w:val="false"/>
          <w:i w:val="false"/>
          <w:color w:val="000000"/>
          <w:sz w:val="28"/>
        </w:rPr>
        <w:t xml:space="preserve"> көзделген құжаттар мен мәліметтер;</w:t>
      </w:r>
    </w:p>
    <w:p>
      <w:pPr>
        <w:spacing w:after="0"/>
        <w:ind w:left="0"/>
        <w:jc w:val="both"/>
      </w:pPr>
      <w:r>
        <w:rPr>
          <w:rFonts w:ascii="Times New Roman"/>
          <w:b w:val="false"/>
          <w:i w:val="false"/>
          <w:color w:val="000000"/>
          <w:sz w:val="28"/>
        </w:rPr>
        <w:t xml:space="preserve">
      2) осы Заңның </w:t>
      </w:r>
      <w:r>
        <w:rPr>
          <w:rFonts w:ascii="Times New Roman"/>
          <w:b w:val="false"/>
          <w:i w:val="false"/>
          <w:color w:val="000000"/>
          <w:sz w:val="28"/>
        </w:rPr>
        <w:t>34-бабының</w:t>
      </w:r>
      <w:r>
        <w:rPr>
          <w:rFonts w:ascii="Times New Roman"/>
          <w:b w:val="false"/>
          <w:i w:val="false"/>
          <w:color w:val="000000"/>
          <w:sz w:val="28"/>
        </w:rPr>
        <w:t xml:space="preserve"> талаптарына сәйкес сақтандыру (қайта сақтандыру) ұйымының басшы қызметкерлері лауазымына ұсынылатын адамдардың құжаттары;</w:t>
      </w:r>
    </w:p>
    <w:p>
      <w:pPr>
        <w:spacing w:after="0"/>
        <w:ind w:left="0"/>
        <w:jc w:val="both"/>
      </w:pPr>
      <w:r>
        <w:rPr>
          <w:rFonts w:ascii="Times New Roman"/>
          <w:b w:val="false"/>
          <w:i w:val="false"/>
          <w:color w:val="000000"/>
          <w:sz w:val="28"/>
        </w:rPr>
        <w:t xml:space="preserve">
      3) "Бағалы қағаздар рыногы туралы" Қазақстан Республикасы Заңының 11-бабы </w:t>
      </w:r>
      <w:r>
        <w:rPr>
          <w:rFonts w:ascii="Times New Roman"/>
          <w:b w:val="false"/>
          <w:i w:val="false"/>
          <w:color w:val="000000"/>
          <w:sz w:val="28"/>
        </w:rPr>
        <w:t>4-тармағының</w:t>
      </w:r>
      <w:r>
        <w:rPr>
          <w:rFonts w:ascii="Times New Roman"/>
          <w:b w:val="false"/>
          <w:i w:val="false"/>
          <w:color w:val="000000"/>
          <w:sz w:val="28"/>
        </w:rPr>
        <w:t xml:space="preserve"> 2) және 5) тармақшаларында көзделген жарияланған акциялардың шығарылымын мемлекеттік тіркеуге арналған құжаттар. Өтініш беруші акционерлік қоғамның құрылтайшылары арасында орналастырылатын жарияланған акцияларға ақы төленгенін растайтын құжаттарды заңды тұлға мемлекеттік тіркелген күннен бастап үш жұмыс күнінен кешіктірмей ұсынады;</w:t>
      </w:r>
    </w:p>
    <w:p>
      <w:pPr>
        <w:spacing w:after="0"/>
        <w:ind w:left="0"/>
        <w:jc w:val="both"/>
      </w:pPr>
      <w:r>
        <w:rPr>
          <w:rFonts w:ascii="Times New Roman"/>
          <w:b w:val="false"/>
          <w:i w:val="false"/>
          <w:color w:val="000000"/>
          <w:sz w:val="28"/>
        </w:rPr>
        <w:t xml:space="preserve">
      4) "Заңды тұлғаларды мемлекеттік тіркеу және филиалдар мен өкілдіктерді есептік тіркеу туралы" Қазақстан Республикасы Заңының </w:t>
      </w:r>
      <w:r>
        <w:rPr>
          <w:rFonts w:ascii="Times New Roman"/>
          <w:b w:val="false"/>
          <w:i w:val="false"/>
          <w:color w:val="000000"/>
          <w:sz w:val="28"/>
        </w:rPr>
        <w:t>6-бабында</w:t>
      </w:r>
      <w:r>
        <w:rPr>
          <w:rFonts w:ascii="Times New Roman"/>
          <w:b w:val="false"/>
          <w:i w:val="false"/>
          <w:color w:val="000000"/>
          <w:sz w:val="28"/>
        </w:rPr>
        <w:t xml:space="preserve"> көзделген заңды тұлғаны мемлекеттік тіркеуге арналған құжаттар;</w:t>
      </w:r>
    </w:p>
    <w:p>
      <w:pPr>
        <w:spacing w:after="0"/>
        <w:ind w:left="0"/>
        <w:jc w:val="both"/>
      </w:pPr>
      <w:r>
        <w:rPr>
          <w:rFonts w:ascii="Times New Roman"/>
          <w:b w:val="false"/>
          <w:i w:val="false"/>
          <w:color w:val="000000"/>
          <w:sz w:val="28"/>
        </w:rPr>
        <w:t>
      5) "электрондық үкімет" төлем шлюзі арқылы ақы төлеу жағдайларын қоспағанда, сақтандыру (қайта сақтандыру) қызметін жүзеге асыру құқығына лицензия берілгені үшін алым төленгенін растайтын құжаттың көшірмесі.</w:t>
      </w:r>
    </w:p>
    <w:bookmarkStart w:name="z382" w:id="557"/>
    <w:p>
      <w:pPr>
        <w:spacing w:after="0"/>
        <w:ind w:left="0"/>
        <w:jc w:val="both"/>
      </w:pPr>
      <w:r>
        <w:rPr>
          <w:rFonts w:ascii="Times New Roman"/>
          <w:b w:val="false"/>
          <w:i w:val="false"/>
          <w:color w:val="000000"/>
          <w:sz w:val="28"/>
        </w:rPr>
        <w:t xml:space="preserve">
      2. Қазақстан Республикасының резидентi емес болып табылатын сақтандыру (қайта сақтандыру) ұйымының құрылтайшысы өз мемлекетiнiң тиiстi сақтандыруды қадағалау органының өзiне Қазақстан Республикасы резидентiнiң - сақтандыру (қайта сақтандыру) ұйымының акцияларын сатып алуға рұқсат етiлгенiн растайтын құжатты не тиiстi мемлекеттiң заңдары бойынша мұндай рұқсат талап етiлмейтiнi туралы мәлiмдеменi табыс етуге мiндеттi. </w:t>
      </w:r>
    </w:p>
    <w:bookmarkEnd w:id="557"/>
    <w:p>
      <w:pPr>
        <w:spacing w:after="0"/>
        <w:ind w:left="0"/>
        <w:jc w:val="both"/>
      </w:pPr>
      <w:r>
        <w:rPr>
          <w:rFonts w:ascii="Times New Roman"/>
          <w:b w:val="false"/>
          <w:i w:val="false"/>
          <w:color w:val="000000"/>
          <w:sz w:val="28"/>
        </w:rPr>
        <w:t>
      Қазақстан Республикасының резидентi емес құрылтайшының шетелдiң мемлекеттiк органы берген құжаттары Қазақстан Республикасының заңдарында белгiленген тәртiппен заңдастырылуға тиiс.</w:t>
      </w:r>
    </w:p>
    <w:bookmarkStart w:name="z383" w:id="558"/>
    <w:p>
      <w:pPr>
        <w:spacing w:after="0"/>
        <w:ind w:left="0"/>
        <w:jc w:val="both"/>
      </w:pPr>
      <w:r>
        <w:rPr>
          <w:rFonts w:ascii="Times New Roman"/>
          <w:b w:val="false"/>
          <w:i w:val="false"/>
          <w:color w:val="000000"/>
          <w:sz w:val="28"/>
        </w:rPr>
        <w:t>
      3. Сақтандыру (қайта сақтандыру) ұйымын құруға рұқсат беру тәртібі мен шарттары, сондай-ақ осы баптың 1-тармағының 1), 4) - 6) тармақшаларында аталған құжаттардың мазмұнына, соның ішінде сақтандыру тарифтерін есептеу тәртібі мен олардың экономикалық негіздемесіне қойылатын талаптар уәкілетті мемлекеттік органның нормативтік құқықтық актілерінде айқындалады.</w:t>
      </w:r>
    </w:p>
    <w:bookmarkEnd w:id="558"/>
    <w:bookmarkStart w:name="z384" w:id="559"/>
    <w:p>
      <w:pPr>
        <w:spacing w:after="0"/>
        <w:ind w:left="0"/>
        <w:jc w:val="both"/>
      </w:pPr>
      <w:r>
        <w:rPr>
          <w:rFonts w:ascii="Times New Roman"/>
          <w:b w:val="false"/>
          <w:i w:val="false"/>
          <w:color w:val="000000"/>
          <w:sz w:val="28"/>
        </w:rPr>
        <w:t>
      4. Уәкiлеттi орган сақтандыру (қайта сақтандыру) ұйымына сақтандыру (қайта сақтандыру) қызметін жүргізуге лицензия беру туралы шешім қабылдағанға дейін сақтандыру (қайта сақтандыру) ұйымын құруға рұқсаттың заңдық күшi болады.</w:t>
      </w:r>
    </w:p>
    <w:bookmarkEnd w:id="559"/>
    <w:bookmarkStart w:name="z385" w:id="560"/>
    <w:p>
      <w:pPr>
        <w:spacing w:after="0"/>
        <w:ind w:left="0"/>
        <w:jc w:val="both"/>
      </w:pPr>
      <w:r>
        <w:rPr>
          <w:rFonts w:ascii="Times New Roman"/>
          <w:b w:val="false"/>
          <w:i w:val="false"/>
          <w:color w:val="000000"/>
          <w:sz w:val="28"/>
        </w:rPr>
        <w:t xml:space="preserve">
      5. Сақтандыру (қайта сақтандыру) ұйымын құруға берiлген рұқсат: </w:t>
      </w:r>
    </w:p>
    <w:bookmarkEnd w:id="560"/>
    <w:p>
      <w:pPr>
        <w:spacing w:after="0"/>
        <w:ind w:left="0"/>
        <w:jc w:val="both"/>
      </w:pPr>
      <w:r>
        <w:rPr>
          <w:rFonts w:ascii="Times New Roman"/>
          <w:b w:val="false"/>
          <w:i w:val="false"/>
          <w:color w:val="000000"/>
          <w:sz w:val="28"/>
        </w:rPr>
        <w:t xml:space="preserve">
      1) сақтандыру (қайта сақтандыру) ұйымы қайта ұйымдастыру немесе тарату арқылы өз қызметін ерікті түрде тоқтату туралы шешім қабылдаған; </w:t>
      </w:r>
    </w:p>
    <w:p>
      <w:pPr>
        <w:spacing w:after="0"/>
        <w:ind w:left="0"/>
        <w:jc w:val="both"/>
      </w:pPr>
      <w:r>
        <w:rPr>
          <w:rFonts w:ascii="Times New Roman"/>
          <w:b w:val="false"/>
          <w:i w:val="false"/>
          <w:color w:val="000000"/>
          <w:sz w:val="28"/>
        </w:rPr>
        <w:t xml:space="preserve">
      2) сот сақтандыру (қайта сақтандыру) ұйымының қызметiн тоқтату туралы шешім қабылдаған; </w:t>
      </w:r>
    </w:p>
    <w:p>
      <w:pPr>
        <w:spacing w:after="0"/>
        <w:ind w:left="0"/>
        <w:jc w:val="both"/>
      </w:pPr>
      <w:r>
        <w:rPr>
          <w:rFonts w:ascii="Times New Roman"/>
          <w:b w:val="false"/>
          <w:i w:val="false"/>
          <w:color w:val="000000"/>
          <w:sz w:val="28"/>
        </w:rPr>
        <w:t xml:space="preserve">
      3) сақтандыру (қайта сақтандыру) ұйымын құруға рұқсат берілген күннен бастап үш ай ішінде сақтандыру (қайта сақтандыру) қызметін жүзеге асыру құқығына лицензия алынбаған жағдайларда күші жойылды деп есептеледі. </w:t>
      </w:r>
    </w:p>
    <w:p>
      <w:pPr>
        <w:spacing w:after="0"/>
        <w:ind w:left="0"/>
        <w:jc w:val="both"/>
      </w:pPr>
      <w:r>
        <w:rPr>
          <w:rFonts w:ascii="Times New Roman"/>
          <w:b w:val="false"/>
          <w:i w:val="false"/>
          <w:color w:val="000000"/>
          <w:sz w:val="28"/>
        </w:rPr>
        <w:t>
      Осы тармақтың бірінші бөлігінің 3) тармақшасында көзделген жағдайда еншілес ұйым құруға, ұйымның капиталына қомақты қатысуға бұрын берілген рұқсаттардың және сақтандыру холдингі, сақтандыру (қайта сақтандыру) ұйымының ірі қатысушысы мәртебесін иеленуге келісімнің күші жойылды деп есептеледі.</w:t>
      </w:r>
    </w:p>
    <w:bookmarkStart w:name="z386" w:id="561"/>
    <w:p>
      <w:pPr>
        <w:spacing w:after="0"/>
        <w:ind w:left="0"/>
        <w:jc w:val="both"/>
      </w:pPr>
      <w:r>
        <w:rPr>
          <w:rFonts w:ascii="Times New Roman"/>
          <w:b w:val="false"/>
          <w:i w:val="false"/>
          <w:color w:val="000000"/>
          <w:sz w:val="28"/>
        </w:rPr>
        <w:t>
      6. Сақтандыру (қайта сақтандыру) ұйымын құруға рұқсат беру туралы өтiнiштi уәкiлеттi орган өтiнiш берілген күннен бастап елу жұмыс күні iшiнде қарауға тиiс.</w:t>
      </w:r>
    </w:p>
    <w:bookmarkEnd w:id="561"/>
    <w:bookmarkStart w:name="z387" w:id="562"/>
    <w:p>
      <w:pPr>
        <w:spacing w:after="0"/>
        <w:ind w:left="0"/>
        <w:jc w:val="both"/>
      </w:pPr>
      <w:r>
        <w:rPr>
          <w:rFonts w:ascii="Times New Roman"/>
          <w:b w:val="false"/>
          <w:i w:val="false"/>
          <w:color w:val="000000"/>
          <w:sz w:val="28"/>
        </w:rPr>
        <w:t>
      7. Сақтандыру (қайта сақтандыру) ұйымын құруға рұқсат беру туралы хабарлама өтініш берушіге және Корпорацияға жіберіледі.</w:t>
      </w:r>
    </w:p>
    <w:bookmarkEnd w:id="56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8. Алып тасталды – ҚР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r>
        <w:rPr>
          <w:rFonts w:ascii="Times New Roman"/>
          <w:b w:val="false"/>
          <w:i w:val="false"/>
          <w:color w:val="ff0000"/>
          <w:sz w:val="28"/>
        </w:rPr>
        <w:t xml:space="preserve">      Ескерту. 27-бапқа өзгеріс енгізілді - ҚР 2003.07.10 </w:t>
      </w:r>
      <w:r>
        <w:rPr>
          <w:rFonts w:ascii="Times New Roman"/>
          <w:b w:val="false"/>
          <w:i w:val="false"/>
          <w:color w:val="000000"/>
          <w:sz w:val="28"/>
        </w:rPr>
        <w:t>N 483</w:t>
      </w:r>
      <w:r>
        <w:rPr>
          <w:rFonts w:ascii="Times New Roman"/>
          <w:b w:val="false"/>
          <w:i w:val="false"/>
          <w:color w:val="ff0000"/>
          <w:sz w:val="28"/>
        </w:rPr>
        <w:t xml:space="preserve">,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2005.12.23 N </w:t>
      </w:r>
      <w:r>
        <w:rPr>
          <w:rFonts w:ascii="Times New Roman"/>
          <w:b w:val="false"/>
          <w:i w:val="false"/>
          <w:color w:val="000000"/>
          <w:sz w:val="28"/>
        </w:rPr>
        <w:t>107</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2008.10.23 </w:t>
      </w:r>
      <w:r>
        <w:rPr>
          <w:rFonts w:ascii="Times New Roman"/>
          <w:b w:val="false"/>
          <w:i w:val="false"/>
          <w:color w:val="000000"/>
          <w:sz w:val="28"/>
        </w:rPr>
        <w:t>N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2009.07.11 </w:t>
      </w:r>
      <w:r>
        <w:rPr>
          <w:rFonts w:ascii="Times New Roman"/>
          <w:b w:val="false"/>
          <w:i w:val="false"/>
          <w:color w:val="000000"/>
          <w:sz w:val="28"/>
        </w:rPr>
        <w:t>N 185-IV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2012.12.24 </w:t>
      </w:r>
      <w:r>
        <w:rPr>
          <w:rFonts w:ascii="Times New Roman"/>
          <w:b w:val="false"/>
          <w:i w:val="false"/>
          <w:color w:val="000000"/>
          <w:sz w:val="28"/>
        </w:rPr>
        <w:t>N 60-V</w:t>
      </w:r>
      <w:r>
        <w:rPr>
          <w:rFonts w:ascii="Times New Roman"/>
          <w:b w:val="false"/>
          <w:i w:val="false"/>
          <w:color w:val="ff0000"/>
          <w:sz w:val="28"/>
        </w:rPr>
        <w:t xml:space="preserve"> (алғашқы ресми жарияланғанынан кейiн күнтiзбелiк он күн өткен соң қолданысқа енгiзiледi); 24.11.2015 </w:t>
      </w:r>
      <w:r>
        <w:rPr>
          <w:rFonts w:ascii="Times New Roman"/>
          <w:b w:val="false"/>
          <w:i w:val="false"/>
          <w:color w:val="000000"/>
          <w:sz w:val="28"/>
        </w:rPr>
        <w:t>№ 422-V</w:t>
      </w:r>
      <w:r>
        <w:rPr>
          <w:rFonts w:ascii="Times New Roman"/>
          <w:b w:val="false"/>
          <w:i w:val="false"/>
          <w:color w:val="ff0000"/>
          <w:sz w:val="28"/>
        </w:rPr>
        <w:t xml:space="preserve"> (16.12.2020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(02.01.2020 бастап қолданысқа енгізіледі); 26.12.2019 </w:t>
      </w:r>
      <w:r>
        <w:rPr>
          <w:rFonts w:ascii="Times New Roman"/>
          <w:b w:val="false"/>
          <w:i w:val="false"/>
          <w:color w:val="000000"/>
          <w:sz w:val="28"/>
        </w:rPr>
        <w:t>№ 287-VІ</w:t>
      </w:r>
      <w:r>
        <w:rPr>
          <w:rFonts w:ascii="Times New Roman"/>
          <w:b w:val="false"/>
          <w:i w:val="false"/>
          <w:color w:val="ff0000"/>
          <w:sz w:val="28"/>
        </w:rPr>
        <w:t xml:space="preserve"> (03.01.2020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34" w:id="563"/>
    <w:p>
      <w:pPr>
        <w:spacing w:after="0"/>
        <w:ind w:left="0"/>
        <w:jc w:val="left"/>
      </w:pPr>
      <w:r>
        <w:rPr>
          <w:rFonts w:ascii="Times New Roman"/>
          <w:b/>
          <w:i w:val="false"/>
          <w:color w:val="000000"/>
        </w:rPr>
        <w:t xml:space="preserve"> 28-бап. Сақтандыру (қайта сақтандыру) ұйымын құруға рұқсат беруден бас тарту негiздерi </w:t>
      </w:r>
    </w:p>
    <w:bookmarkEnd w:id="563"/>
    <w:bookmarkStart w:name="z1386" w:id="564"/>
    <w:p>
      <w:pPr>
        <w:spacing w:after="0"/>
        <w:ind w:left="0"/>
        <w:jc w:val="both"/>
      </w:pPr>
      <w:r>
        <w:rPr>
          <w:rFonts w:ascii="Times New Roman"/>
          <w:b w:val="false"/>
          <w:i w:val="false"/>
          <w:color w:val="000000"/>
          <w:sz w:val="28"/>
        </w:rPr>
        <w:t>
      1. Сақтандыру (қайта сақтандыру) ұйымын құруға рұқсат беруден бас тартуға:</w:t>
      </w:r>
    </w:p>
    <w:bookmarkEnd w:id="564"/>
    <w:bookmarkStart w:name="z388" w:id="565"/>
    <w:p>
      <w:pPr>
        <w:spacing w:after="0"/>
        <w:ind w:left="0"/>
        <w:jc w:val="both"/>
      </w:pPr>
      <w:r>
        <w:rPr>
          <w:rFonts w:ascii="Times New Roman"/>
          <w:b w:val="false"/>
          <w:i w:val="false"/>
          <w:color w:val="000000"/>
          <w:sz w:val="28"/>
        </w:rPr>
        <w:t xml:space="preserve">
      1) ұсынылған құжаттардың осы Заңның </w:t>
      </w:r>
      <w:r>
        <w:rPr>
          <w:rFonts w:ascii="Times New Roman"/>
          <w:b w:val="false"/>
          <w:i w:val="false"/>
          <w:color w:val="000000"/>
          <w:sz w:val="28"/>
        </w:rPr>
        <w:t>27-бабының</w:t>
      </w:r>
      <w:r>
        <w:rPr>
          <w:rFonts w:ascii="Times New Roman"/>
          <w:b w:val="false"/>
          <w:i w:val="false"/>
          <w:color w:val="000000"/>
          <w:sz w:val="28"/>
        </w:rPr>
        <w:t xml:space="preserve"> 1, 2 және 3-тармақтарында көрсетілген талаптарға сәйкес келмеуі не ұсынылған құжаттар бойынша уәкілетті органның ескертулерін ол белгілеген мерзімде жоймау;</w:t>
      </w:r>
    </w:p>
    <w:bookmarkEnd w:id="565"/>
    <w:bookmarkStart w:name="z389" w:id="566"/>
    <w:p>
      <w:pPr>
        <w:spacing w:after="0"/>
        <w:ind w:left="0"/>
        <w:jc w:val="both"/>
      </w:pPr>
      <w:r>
        <w:rPr>
          <w:rFonts w:ascii="Times New Roman"/>
          <w:b w:val="false"/>
          <w:i w:val="false"/>
          <w:color w:val="000000"/>
          <w:sz w:val="28"/>
        </w:rPr>
        <w:t>
      2) құрылтайшының акцияларға төлем жасау үшiн өз қаражатының жеткiлiксiз болуы;</w:t>
      </w:r>
    </w:p>
    <w:bookmarkEnd w:id="566"/>
    <w:bookmarkStart w:name="z390" w:id="567"/>
    <w:p>
      <w:pPr>
        <w:spacing w:after="0"/>
        <w:ind w:left="0"/>
        <w:jc w:val="both"/>
      </w:pPr>
      <w:r>
        <w:rPr>
          <w:rFonts w:ascii="Times New Roman"/>
          <w:b w:val="false"/>
          <w:i w:val="false"/>
          <w:color w:val="000000"/>
          <w:sz w:val="28"/>
        </w:rPr>
        <w:t>
      3) уәкiлеттi мемлекеттiк органға құрылатын ұйым мен оның құрылтайшыларына қатысты жалған ақпарат берiлу;</w:t>
      </w:r>
    </w:p>
    <w:bookmarkEnd w:id="567"/>
    <w:bookmarkStart w:name="z391" w:id="568"/>
    <w:p>
      <w:pPr>
        <w:spacing w:after="0"/>
        <w:ind w:left="0"/>
        <w:jc w:val="both"/>
      </w:pPr>
      <w:r>
        <w:rPr>
          <w:rFonts w:ascii="Times New Roman"/>
          <w:b w:val="false"/>
          <w:i w:val="false"/>
          <w:color w:val="000000"/>
          <w:sz w:val="28"/>
        </w:rPr>
        <w:t>
      4) құрылтайшының аяқталған соңғы екі қаржы жылындағы залал шеккен қызметі;</w:t>
      </w:r>
    </w:p>
    <w:bookmarkEnd w:id="568"/>
    <w:bookmarkStart w:name="z392" w:id="569"/>
    <w:p>
      <w:pPr>
        <w:spacing w:after="0"/>
        <w:ind w:left="0"/>
        <w:jc w:val="both"/>
      </w:pPr>
      <w:r>
        <w:rPr>
          <w:rFonts w:ascii="Times New Roman"/>
          <w:b w:val="false"/>
          <w:i w:val="false"/>
          <w:color w:val="000000"/>
          <w:sz w:val="28"/>
        </w:rPr>
        <w:t xml:space="preserve">
      5) алынып тасталды - ҚР 2008.10.23 </w:t>
      </w:r>
      <w:r>
        <w:rPr>
          <w:rFonts w:ascii="Times New Roman"/>
          <w:b w:val="false"/>
          <w:i w:val="false"/>
          <w:color w:val="000000"/>
          <w:sz w:val="28"/>
        </w:rPr>
        <w:t>N 72-IV</w:t>
      </w:r>
      <w:r>
        <w:rPr>
          <w:rFonts w:ascii="Times New Roman"/>
          <w:b w:val="false"/>
          <w:i w:val="false"/>
          <w:color w:val="00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000000"/>
          <w:sz w:val="28"/>
        </w:rPr>
        <w:t xml:space="preserve"> қараңыз) Заңымен.</w:t>
      </w:r>
    </w:p>
    <w:bookmarkEnd w:id="569"/>
    <w:bookmarkStart w:name="z393" w:id="570"/>
    <w:p>
      <w:pPr>
        <w:spacing w:after="0"/>
        <w:ind w:left="0"/>
        <w:jc w:val="both"/>
      </w:pPr>
      <w:r>
        <w:rPr>
          <w:rFonts w:ascii="Times New Roman"/>
          <w:b w:val="false"/>
          <w:i w:val="false"/>
          <w:color w:val="000000"/>
          <w:sz w:val="28"/>
        </w:rPr>
        <w:t>
      6) уәкілетті органның сақтандыру (қайта сақтандыру) ұйымының ірі қатысушысы немесе сақтандыру холдингі мәртебесін алуға келісім беруден осы Заңның 26-1-бабында көрсетілген негіздемелер бойынша бас тартуы;</w:t>
      </w:r>
    </w:p>
    <w:bookmarkEnd w:id="570"/>
    <w:bookmarkStart w:name="z289" w:id="571"/>
    <w:p>
      <w:pPr>
        <w:spacing w:after="0"/>
        <w:ind w:left="0"/>
        <w:jc w:val="both"/>
      </w:pPr>
      <w:r>
        <w:rPr>
          <w:rFonts w:ascii="Times New Roman"/>
          <w:b w:val="false"/>
          <w:i w:val="false"/>
          <w:color w:val="000000"/>
          <w:sz w:val="28"/>
        </w:rPr>
        <w:t>
      6-1) осы Заңның 26-бабында белгіленген шектеулерді сақтамауы;</w:t>
      </w:r>
    </w:p>
    <w:bookmarkEnd w:id="571"/>
    <w:bookmarkStart w:name="z394" w:id="572"/>
    <w:p>
      <w:pPr>
        <w:spacing w:after="0"/>
        <w:ind w:left="0"/>
        <w:jc w:val="both"/>
      </w:pPr>
      <w:r>
        <w:rPr>
          <w:rFonts w:ascii="Times New Roman"/>
          <w:b w:val="false"/>
          <w:i w:val="false"/>
          <w:color w:val="000000"/>
          <w:sz w:val="28"/>
        </w:rPr>
        <w:t>
      7) құрылтайшы жеке тұлғалардың, атқарушы органның не құрылтайшы заңды тұлғаның басқару органының бірінші басшысының алынбаған немесе жойылмаған соттылығының болуы негіз болып табылады.</w:t>
      </w:r>
    </w:p>
    <w:bookmarkEnd w:id="572"/>
    <w:bookmarkStart w:name="z395" w:id="573"/>
    <w:p>
      <w:pPr>
        <w:spacing w:after="0"/>
        <w:ind w:left="0"/>
        <w:jc w:val="both"/>
      </w:pPr>
      <w:r>
        <w:rPr>
          <w:rFonts w:ascii="Times New Roman"/>
          <w:b w:val="false"/>
          <w:i w:val="false"/>
          <w:color w:val="000000"/>
          <w:sz w:val="28"/>
        </w:rPr>
        <w:t xml:space="preserve">
      2. Уәкiлеттi мемлекеттiк орган осы Заңның 27-бабының 6-тармағында көзделген мерзiмде өтiнiш берушiге бас тарту негiзiн көрсете отырып, сақтандыру (қайта сақтандыру) ұйымын құруға рұқсат беруден бас тартқаны туралы жазбаша түрде хабарлайды. </w:t>
      </w:r>
    </w:p>
    <w:bookmarkEnd w:id="57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28-бапқа өзгерістер енгізілді - ҚР 2005.12.23 N </w:t>
      </w:r>
      <w:r>
        <w:rPr>
          <w:rFonts w:ascii="Times New Roman"/>
          <w:b w:val="false"/>
          <w:i w:val="false"/>
          <w:color w:val="000000"/>
          <w:sz w:val="28"/>
        </w:rPr>
        <w:t>107</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2008.10.23 </w:t>
      </w:r>
      <w:r>
        <w:rPr>
          <w:rFonts w:ascii="Times New Roman"/>
          <w:b w:val="false"/>
          <w:i w:val="false"/>
          <w:color w:val="000000"/>
          <w:sz w:val="28"/>
        </w:rPr>
        <w:t>N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2012.04.27 </w:t>
      </w:r>
      <w:r>
        <w:rPr>
          <w:rFonts w:ascii="Times New Roman"/>
          <w:b w:val="false"/>
          <w:i w:val="false"/>
          <w:color w:val="000000"/>
          <w:sz w:val="28"/>
        </w:rPr>
        <w:t>N 15-V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35" w:id="574"/>
    <w:p>
      <w:pPr>
        <w:spacing w:after="0"/>
        <w:ind w:left="0"/>
        <w:jc w:val="left"/>
      </w:pPr>
      <w:r>
        <w:rPr>
          <w:rFonts w:ascii="Times New Roman"/>
          <w:b/>
          <w:i w:val="false"/>
          <w:color w:val="000000"/>
        </w:rPr>
        <w:t xml:space="preserve"> 29-бап. Сақтандыру (қайта сақтандыру) ұйымын құруға берiлген рұқсатты қайтарып алу негiздерi </w:t>
      </w:r>
    </w:p>
    <w:bookmarkEnd w:id="574"/>
    <w:p>
      <w:pPr>
        <w:spacing w:after="0"/>
        <w:ind w:left="0"/>
        <w:jc w:val="both"/>
      </w:pPr>
      <w:r>
        <w:rPr>
          <w:rFonts w:ascii="Times New Roman"/>
          <w:b w:val="false"/>
          <w:i w:val="false"/>
          <w:color w:val="ff0000"/>
          <w:sz w:val="28"/>
        </w:rPr>
        <w:t xml:space="preserve">
      Ескерту. 29-бап алып тасталды - ҚР 25.11.2019 </w:t>
      </w:r>
      <w:r>
        <w:rPr>
          <w:rFonts w:ascii="Times New Roman"/>
          <w:b w:val="false"/>
          <w:i w:val="false"/>
          <w:color w:val="ff0000"/>
          <w:sz w:val="28"/>
        </w:rPr>
        <w:t>№ 272-VI</w:t>
      </w:r>
      <w:r>
        <w:rPr>
          <w:rFonts w:ascii="Times New Roman"/>
          <w:b w:val="false"/>
          <w:i w:val="false"/>
          <w:color w:val="ff0000"/>
          <w:sz w:val="28"/>
        </w:rPr>
        <w:t xml:space="preserve"> Заңымен (02.01.2020 бастап қолданысқа енгізіледі).</w:t>
      </w:r>
    </w:p>
    <w:bookmarkStart w:name="z36" w:id="575"/>
    <w:p>
      <w:pPr>
        <w:spacing w:after="0"/>
        <w:ind w:left="0"/>
        <w:jc w:val="left"/>
      </w:pPr>
      <w:r>
        <w:rPr>
          <w:rFonts w:ascii="Times New Roman"/>
          <w:b/>
          <w:i w:val="false"/>
          <w:color w:val="000000"/>
        </w:rPr>
        <w:t xml:space="preserve"> 30-бап. Сақтандыру (қайта сақтандыру) ұйымын мемлекеттiк тiркеу </w:t>
      </w:r>
    </w:p>
    <w:bookmarkEnd w:id="575"/>
    <w:p>
      <w:pPr>
        <w:spacing w:after="0"/>
        <w:ind w:left="0"/>
        <w:jc w:val="both"/>
      </w:pPr>
      <w:r>
        <w:rPr>
          <w:rFonts w:ascii="Times New Roman"/>
          <w:b w:val="false"/>
          <w:i w:val="false"/>
          <w:color w:val="000000"/>
          <w:sz w:val="28"/>
        </w:rPr>
        <w:t>
      1. Сақтандыру (қайта сақтандыру) ұйымын мемлекеттiк тiркеудi Корпорация уәкiлеттi органның оны құруға рұқсаты болған кезде жүзеге асырады.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(02.01.2020 бастап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Ескерту. 30-бапқа өзгерістер енгізілді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02.04.2019 </w:t>
      </w:r>
      <w:r>
        <w:rPr>
          <w:rFonts w:ascii="Times New Roman"/>
          <w:b w:val="false"/>
          <w:i w:val="false"/>
          <w:color w:val="000000"/>
          <w:sz w:val="28"/>
        </w:rPr>
        <w:t>№ 241-VI</w:t>
      </w:r>
      <w:r>
        <w:rPr>
          <w:rFonts w:ascii="Times New Roman"/>
          <w:b w:val="false"/>
          <w:i w:val="false"/>
          <w:color w:val="ff0000"/>
          <w:sz w:val="28"/>
        </w:rPr>
        <w:t xml:space="preserve"> (01.07.2019 бастап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(02.01.2020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30-1-бап. Қазақстан Республикасы бейрезидент-сақтандыру (қайта сақтандыру) ұйымының филиалын ашу</w:t>
      </w:r>
    </w:p>
    <w:bookmarkStart w:name="z1702" w:id="576"/>
    <w:p>
      <w:pPr>
        <w:spacing w:after="0"/>
        <w:ind w:left="0"/>
        <w:jc w:val="both"/>
      </w:pPr>
      <w:r>
        <w:rPr>
          <w:rFonts w:ascii="Times New Roman"/>
          <w:b w:val="false"/>
          <w:i w:val="false"/>
          <w:color w:val="000000"/>
          <w:sz w:val="28"/>
        </w:rPr>
        <w:t>
      1. Қазақстан Республикасының бейрезидент-сақтандыру (қайта сақтандыру) ұйымы мынадай шарттар орындалған кезде Қазақстан Республикасының аумағында филиал ашуға рұқсат алу үшін уәкілетті органға жүгінуге құқылы:</w:t>
      </w:r>
    </w:p>
    <w:bookmarkEnd w:id="576"/>
    <w:bookmarkStart w:name="z1703" w:id="577"/>
    <w:p>
      <w:pPr>
        <w:spacing w:after="0"/>
        <w:ind w:left="0"/>
        <w:jc w:val="both"/>
      </w:pPr>
      <w:r>
        <w:rPr>
          <w:rFonts w:ascii="Times New Roman"/>
          <w:b w:val="false"/>
          <w:i w:val="false"/>
          <w:color w:val="000000"/>
          <w:sz w:val="28"/>
        </w:rPr>
        <w:t>
      1) Қазақстан Республикасы бейрезидент-сақтандыру (қайта сақтандыру) ұйымының жиынтық активтерінің сомасы бес миллиард АҚШ долларына балама сомадан төмен болмауға тиіс;</w:t>
      </w:r>
    </w:p>
    <w:bookmarkEnd w:id="577"/>
    <w:bookmarkStart w:name="z1704" w:id="578"/>
    <w:p>
      <w:pPr>
        <w:spacing w:after="0"/>
        <w:ind w:left="0"/>
        <w:jc w:val="both"/>
      </w:pPr>
      <w:r>
        <w:rPr>
          <w:rFonts w:ascii="Times New Roman"/>
          <w:b w:val="false"/>
          <w:i w:val="false"/>
          <w:color w:val="000000"/>
          <w:sz w:val="28"/>
        </w:rPr>
        <w:t>
      2) Қазақстан Республикасы бейрезидент-сақтандыру (қайта сақтандыру) ұйымында сақтандырудың барлық саласы мен сыныбында сақтандыруды (қайта сақтандыруды) жүзеге асыру бойынша кемінде он жылдық тәжірибесінің болуы;</w:t>
      </w:r>
    </w:p>
    <w:bookmarkEnd w:id="578"/>
    <w:bookmarkStart w:name="z1705" w:id="579"/>
    <w:p>
      <w:pPr>
        <w:spacing w:after="0"/>
        <w:ind w:left="0"/>
        <w:jc w:val="both"/>
      </w:pPr>
      <w:r>
        <w:rPr>
          <w:rFonts w:ascii="Times New Roman"/>
          <w:b w:val="false"/>
          <w:i w:val="false"/>
          <w:color w:val="000000"/>
          <w:sz w:val="28"/>
        </w:rPr>
        <w:t>
      3) Қазақстан Республикасының бейрезидент-сақтандыру (қайта сақтандыру) ұйымы резиденті болып табылатын мемлекет қылмыстық жолмен алынған кірістерді заңдастырудың (жылыстатудың) және терроримзді қаржыландырудың алдын алу және оған қарсы іс-қимыл саласындағы халықаралық ынтымақтастыққа қатысушы болып табылады, сондай-ақ Ақшаны жылыстатуға қарсы күрестің қаржылық шараларын әзірлеу тобымен (ФАТФ) ынтымақтастықты жүзеге асырады;</w:t>
      </w:r>
    </w:p>
    <w:bookmarkEnd w:id="579"/>
    <w:bookmarkStart w:name="z1706" w:id="580"/>
    <w:p>
      <w:pPr>
        <w:spacing w:after="0"/>
        <w:ind w:left="0"/>
        <w:jc w:val="both"/>
      </w:pPr>
      <w:r>
        <w:rPr>
          <w:rFonts w:ascii="Times New Roman"/>
          <w:b w:val="false"/>
          <w:i w:val="false"/>
          <w:color w:val="000000"/>
          <w:sz w:val="28"/>
        </w:rPr>
        <w:t>
      4) уәкілетті орган мен Қазақстан Республикасының бейрезидент-сақтандыру (қайта сақтандыру) ұйымы резиденті болып табылатын мемлекеттің қаржылық қадағалау органы арасында келісімнің болуы.</w:t>
      </w:r>
    </w:p>
    <w:bookmarkEnd w:id="580"/>
    <w:p>
      <w:pPr>
        <w:spacing w:after="0"/>
        <w:ind w:left="0"/>
        <w:jc w:val="both"/>
      </w:pPr>
      <w:r>
        <w:rPr>
          <w:rFonts w:ascii="Times New Roman"/>
          <w:b w:val="false"/>
          <w:i w:val="false"/>
          <w:color w:val="000000"/>
          <w:sz w:val="28"/>
        </w:rPr>
        <w:t>
      Уәкілетті орган мен Қазақстан Республикасының бейрезидент-сақтандыру (қайта сақтандыру) ұйымы резиденті болып табылатын мемлекеттің қаржылық қадағалау органы арасындағы келісімде бағалы қағаздар нарығындағы коммерциялық құпияны, банк құпиясын, сақтандыру құпиясын немесе заңмен қорғалатын өзге де құпияны құрайтын құпия ақпаратты алмасу тәртібі, Қазақстан Республикасы бейрезидент-сақтандыру (қайта сақтандыру) ұйымының филиалын ашу, Қазақстан Республикасы бейрезидент-сақтандыру (қайта сақтандыру) ұйымының және оның филиалының қызметін лицензиялау, басшы қызметкерлерін келісу, қызметін реттеу, бақылау мен қадағалау (оның ішінде қызметіне тексерулер жүргізу) және тоқтату мәселелері бойынша ынтымақтасу тәртібі, сондай-ақ бақылау және қадағалау функцияларын жүзеге асыру мақсаттары үшін өзара іс-қимылдың өзге де мәселелері қамтылуға тиіс;</w:t>
      </w:r>
    </w:p>
    <w:bookmarkStart w:name="z1707" w:id="581"/>
    <w:p>
      <w:pPr>
        <w:spacing w:after="0"/>
        <w:ind w:left="0"/>
        <w:jc w:val="both"/>
      </w:pPr>
      <w:r>
        <w:rPr>
          <w:rFonts w:ascii="Times New Roman"/>
          <w:b w:val="false"/>
          <w:i w:val="false"/>
          <w:color w:val="000000"/>
          <w:sz w:val="28"/>
        </w:rPr>
        <w:t>
      5) Қазақстан Республикасының бейрезидент-сақтандыру (қайта сақтандыру) ұйымы резиденті болып табылатын мемлекеттің қаржылық қадағалау органының Қазақстан Республикасының аумағында Қазақстан Республикасы бейрезидент-сақтандыру (қайта сақтандыру) ұйымының филиалын ашуға қарсылық білдірмейтіні туралы жазбаша хабарламасының не көрсетілген мемлекеттің қаржылық қадағалау органының Қазақстан Республикасының бейрезидент-сақтандыру (қайта сақтандыру) ұйымы резиденті болып табылатын мемлекеттің заңнамасы бойынша мұндай рұқсаттың талап етілмейтіні туралы мәлімдемесінің болуы;</w:t>
      </w:r>
    </w:p>
    <w:bookmarkEnd w:id="581"/>
    <w:bookmarkStart w:name="z1708" w:id="582"/>
    <w:p>
      <w:pPr>
        <w:spacing w:after="0"/>
        <w:ind w:left="0"/>
        <w:jc w:val="both"/>
      </w:pPr>
      <w:r>
        <w:rPr>
          <w:rFonts w:ascii="Times New Roman"/>
          <w:b w:val="false"/>
          <w:i w:val="false"/>
          <w:color w:val="000000"/>
          <w:sz w:val="28"/>
        </w:rPr>
        <w:t>
      6) Қазақстан Республикасының бейрезидент-сақтандыру (қайта сақтандыру) ұйымы резиденті болып табылатын мемлекеттің қаржылық қадағалау органының Қазақстан Республикасы бейрезидент-сақтандыру (қайта сақтандыру) ұйымының сақтандыру (қайта сақтандыру) қызметін жүзеге асыру құқығына қолданыстағы лицензиясының бар екені туралы жазбаша растамасының болуы.</w:t>
      </w:r>
    </w:p>
    <w:bookmarkEnd w:id="582"/>
    <w:bookmarkStart w:name="z1709" w:id="583"/>
    <w:p>
      <w:pPr>
        <w:spacing w:after="0"/>
        <w:ind w:left="0"/>
        <w:jc w:val="both"/>
      </w:pPr>
      <w:r>
        <w:rPr>
          <w:rFonts w:ascii="Times New Roman"/>
          <w:b w:val="false"/>
          <w:i w:val="false"/>
          <w:color w:val="000000"/>
          <w:sz w:val="28"/>
        </w:rPr>
        <w:t>
      2. Қазақстан Республикасы бейрезидент-сақтандыру (қайта сақтандыру) ұйымының филиалын ашуға рұқсат беру туралы қазақ немесе орыс тіліндегі өтініш уәкілетті органның нормативтік құқықтық актісінде белгіленген нысан бойынша мынадай құжаттармен қоса беріледі:</w:t>
      </w:r>
    </w:p>
    <w:bookmarkEnd w:id="583"/>
    <w:bookmarkStart w:name="z1710" w:id="584"/>
    <w:p>
      <w:pPr>
        <w:spacing w:after="0"/>
        <w:ind w:left="0"/>
        <w:jc w:val="both"/>
      </w:pPr>
      <w:r>
        <w:rPr>
          <w:rFonts w:ascii="Times New Roman"/>
          <w:b w:val="false"/>
          <w:i w:val="false"/>
          <w:color w:val="000000"/>
          <w:sz w:val="28"/>
        </w:rPr>
        <w:t>
      1) Қазақстан Республикасы бейрезидент-сақтандыру (қайта сақтандыру) ұйымының Қазақстан Республикасының аумағында филиал ашу туралы шешімі;</w:t>
      </w:r>
    </w:p>
    <w:bookmarkEnd w:id="584"/>
    <w:bookmarkStart w:name="z1711" w:id="585"/>
    <w:p>
      <w:pPr>
        <w:spacing w:after="0"/>
        <w:ind w:left="0"/>
        <w:jc w:val="both"/>
      </w:pPr>
      <w:r>
        <w:rPr>
          <w:rFonts w:ascii="Times New Roman"/>
          <w:b w:val="false"/>
          <w:i w:val="false"/>
          <w:color w:val="000000"/>
          <w:sz w:val="28"/>
        </w:rPr>
        <w:t>
      2) Қазақстан Республикасы бейрезидент-сақтандыру (қайта сақтандыру) ұйымының филиалы туралы ереженің жобасы;</w:t>
      </w:r>
    </w:p>
    <w:bookmarkEnd w:id="585"/>
    <w:bookmarkStart w:name="z1712" w:id="586"/>
    <w:p>
      <w:pPr>
        <w:spacing w:after="0"/>
        <w:ind w:left="0"/>
        <w:jc w:val="both"/>
      </w:pPr>
      <w:r>
        <w:rPr>
          <w:rFonts w:ascii="Times New Roman"/>
          <w:b w:val="false"/>
          <w:i w:val="false"/>
          <w:color w:val="000000"/>
          <w:sz w:val="28"/>
        </w:rPr>
        <w:t>
      3) Қазақстан Республикасы бейрезидент-сақтандыру (қайта сақтандыру) ұйымының құрылтай құжаттарының (салыстырып тексеру үшін түпнұсқаларын ұсынбаған жағдайда нотариат куәландырған) көшірмелері;</w:t>
      </w:r>
    </w:p>
    <w:bookmarkEnd w:id="586"/>
    <w:bookmarkStart w:name="z1713" w:id="587"/>
    <w:p>
      <w:pPr>
        <w:spacing w:after="0"/>
        <w:ind w:left="0"/>
        <w:jc w:val="both"/>
      </w:pPr>
      <w:r>
        <w:rPr>
          <w:rFonts w:ascii="Times New Roman"/>
          <w:b w:val="false"/>
          <w:i w:val="false"/>
          <w:color w:val="000000"/>
          <w:sz w:val="28"/>
        </w:rPr>
        <w:t>
      4) уәкілетті орган айқындаған нысан бойынша Қазақстан Республикасының бейрезидент-сақтандыру (қайта сақтандыру) ұйымы туралы мәліметтер, оның ішінде соңғы аяқталған екі қаржы жылы үшін аудиторлық ұйым растаған қаржылық есептілік (бар болса шоғырландырылған есептілікті қоса алғанда);</w:t>
      </w:r>
    </w:p>
    <w:bookmarkEnd w:id="587"/>
    <w:bookmarkStart w:name="z1714" w:id="588"/>
    <w:p>
      <w:pPr>
        <w:spacing w:after="0"/>
        <w:ind w:left="0"/>
        <w:jc w:val="both"/>
      </w:pPr>
      <w:r>
        <w:rPr>
          <w:rFonts w:ascii="Times New Roman"/>
          <w:b w:val="false"/>
          <w:i w:val="false"/>
          <w:color w:val="000000"/>
          <w:sz w:val="28"/>
        </w:rPr>
        <w:t>
      5) Қазақстан Республикасы бейрезидент-сақтандыру (қайта сақтандыру) ұйымы филиалының ұйымдық құрылымы және Қазақстан Республикасы бейрезидент-сақтандыру (қайта сақтандыру) ұйымының үлестес тұлғалары туралы мәліметтер;</w:t>
      </w:r>
    </w:p>
    <w:bookmarkEnd w:id="588"/>
    <w:bookmarkStart w:name="z1715" w:id="589"/>
    <w:p>
      <w:pPr>
        <w:spacing w:after="0"/>
        <w:ind w:left="0"/>
        <w:jc w:val="both"/>
      </w:pPr>
      <w:r>
        <w:rPr>
          <w:rFonts w:ascii="Times New Roman"/>
          <w:b w:val="false"/>
          <w:i w:val="false"/>
          <w:color w:val="000000"/>
          <w:sz w:val="28"/>
        </w:rPr>
        <w:t>
      6) Қазақстан Республикасы бейрезидент-сақтандыру (қайта сақтандыру) ұйымының лауазымды адамы не құжаттарға қол қоюға уәкілеттік берілген адам бекіткен, Қазақстан Республикасы бейрезидент-сақтандыру (қайта сақтандыру) ұйымының актуарийі қол қойған, "жалпы сақтандыру" саласында ашылатын Қазақстан Республикасы бейрезидент-сақтандыру (қайта сақтандыру) ұйымдарының филиалдары үшін таяудағы үш жылға және "өмірді сақтандыру" саласында ашылатын Қазақстан Республикасы бейрезидент-сақтандыру (қайта сақтандыру) ұйымдарының филиалдары үшін бес жылға әзірленген Қазақстан Республикасы бейрезидент-сақтандыру (қайта сақтандыру) ұйымы филиалының бизнес-жоспары;</w:t>
      </w:r>
    </w:p>
    <w:bookmarkEnd w:id="589"/>
    <w:bookmarkStart w:name="z1716" w:id="590"/>
    <w:p>
      <w:pPr>
        <w:spacing w:after="0"/>
        <w:ind w:left="0"/>
        <w:jc w:val="both"/>
      </w:pPr>
      <w:r>
        <w:rPr>
          <w:rFonts w:ascii="Times New Roman"/>
          <w:b w:val="false"/>
          <w:i w:val="false"/>
          <w:color w:val="000000"/>
          <w:sz w:val="28"/>
        </w:rPr>
        <w:t xml:space="preserve">
      7) уәкілетті органның нормативтік құқықтық актісінде белгіленген, Қазақстан Республикасының бейрезидент-сақтандыру (қайта сақтандыру) ұйымы филиалының басшы қызметкерлеріне қойылатын талаптарға сәйкес Қазақстан Республикасының бейрезидент-сақтандыру (қайта сақтандыру) ұйымы филиалының басшы қызметкерлерінің лауазымдарына ұсынылатын адамдардың құжаттары; </w:t>
      </w:r>
    </w:p>
    <w:bookmarkEnd w:id="590"/>
    <w:bookmarkStart w:name="z1717" w:id="591"/>
    <w:p>
      <w:pPr>
        <w:spacing w:after="0"/>
        <w:ind w:left="0"/>
        <w:jc w:val="both"/>
      </w:pPr>
      <w:r>
        <w:rPr>
          <w:rFonts w:ascii="Times New Roman"/>
          <w:b w:val="false"/>
          <w:i w:val="false"/>
          <w:color w:val="000000"/>
          <w:sz w:val="28"/>
        </w:rPr>
        <w:t>
      8) Қазақстан Республикасының бейрезидент-сақтандыру (қайта сақтандыру) ұйымында өтініш берілетін күнге тізбесі уәкілетті органның нормативтік құқықтық актісінде белгіленетін рейтингтік агенттіктердің бірінің ең төмен талап етілетін рейтингінің болуын куәландыратын құжат;</w:t>
      </w:r>
    </w:p>
    <w:bookmarkEnd w:id="591"/>
    <w:bookmarkStart w:name="z1718" w:id="592"/>
    <w:p>
      <w:pPr>
        <w:spacing w:after="0"/>
        <w:ind w:left="0"/>
        <w:jc w:val="both"/>
      </w:pPr>
      <w:r>
        <w:rPr>
          <w:rFonts w:ascii="Times New Roman"/>
          <w:b w:val="false"/>
          <w:i w:val="false"/>
          <w:color w:val="000000"/>
          <w:sz w:val="28"/>
        </w:rPr>
        <w:t>
      9) Қазақстан Республикасының бейрезидент-сақтандыру (қайта сақтандыру) ұйымы резиденті болып табылатын мемлекеттің қаржылық қадағалау органының Қазақстан Республикасының аумағында Қазақстан Республикасы бейрезидент-сақтандыру (қайта сақтандыру) ұйымының филиалын ашуға қарсылығының жоқ екені туралы жазбаша хабарламасы не Қазақстан Республикасының бейрезидент-сақтандыру (қайта сақтандыру) ұйымы резиденті болып табылатын мемлекеттің заңнамасы бойынша мұндай рұқсаттың талап етілмейтіні туралы мәлімдемесі:</w:t>
      </w:r>
    </w:p>
    <w:bookmarkEnd w:id="592"/>
    <w:bookmarkStart w:name="z1719" w:id="593"/>
    <w:p>
      <w:pPr>
        <w:spacing w:after="0"/>
        <w:ind w:left="0"/>
        <w:jc w:val="both"/>
      </w:pPr>
      <w:r>
        <w:rPr>
          <w:rFonts w:ascii="Times New Roman"/>
          <w:b w:val="false"/>
          <w:i w:val="false"/>
          <w:color w:val="000000"/>
          <w:sz w:val="28"/>
        </w:rPr>
        <w:t>
      10) Қазақстан Республикасының бейрезидент-сақтандыру (қайта сақтандыру) ұйымы резиденті болып табылатын мемлекеттің қаржылық қадағалау органының Қазақстан Республикасының бейрезидент-сақтандыру (қайта сақтандыру) ұйымында сақтандыру (қайта сақтандыру) қызметін жүзеге асыру құқығына қолданыстағы лицензияның бар екені туралы жазбаша растамасы;</w:t>
      </w:r>
    </w:p>
    <w:bookmarkEnd w:id="593"/>
    <w:bookmarkStart w:name="z1720" w:id="594"/>
    <w:p>
      <w:pPr>
        <w:spacing w:after="0"/>
        <w:ind w:left="0"/>
        <w:jc w:val="both"/>
      </w:pPr>
      <w:r>
        <w:rPr>
          <w:rFonts w:ascii="Times New Roman"/>
          <w:b w:val="false"/>
          <w:i w:val="false"/>
          <w:color w:val="000000"/>
          <w:sz w:val="28"/>
        </w:rPr>
        <w:t xml:space="preserve">
      11) Қазақстан Республикасының бейрезидент-сақтандыру (қайта сақтандыру) ұйымы резиденті болып табылатын мемлекеттің қаржылық қадағалау органының Қазақстан Республикасы бейрезидент-сақтандыру (қайта сақтандыру) ұйымының өтініш ұсынудың алдындағы екі жыл ішінде Қазақстан Республикасының бейрезидент-сақтандыру (қайта сақтандыру) ұйымы резиденті болып табылатын мемлекеттің заңнамасында белгіленген пруденциялық нормативтер мен сақталуы міндетті өзге де нормалар мен лимиттерді бұзбағаны туралы жазбаша растамасы; </w:t>
      </w:r>
    </w:p>
    <w:bookmarkEnd w:id="594"/>
    <w:bookmarkStart w:name="z1721" w:id="595"/>
    <w:p>
      <w:pPr>
        <w:spacing w:after="0"/>
        <w:ind w:left="0"/>
        <w:jc w:val="both"/>
      </w:pPr>
      <w:r>
        <w:rPr>
          <w:rFonts w:ascii="Times New Roman"/>
          <w:b w:val="false"/>
          <w:i w:val="false"/>
          <w:color w:val="000000"/>
          <w:sz w:val="28"/>
        </w:rPr>
        <w:t>
      12) Қазақстан Республикасы бейрезидент-сақтандыру (қайта сақтандыру) ұйымының Қазақстан Республикасының аумағында әрекет ететін өз филиалының қызметіне байланысты міндеттемелер филиал тарапынан орындалмаған және (немесе) тиісінше орындалмаған жағдайда оларды осы Қазақстан Республикасы бейрезидент-сақтандыру (қайта сақтандыру) ұйымының сөзсіз, дереу орындайтыны туралы жазбаша міндеттемесі;</w:t>
      </w:r>
    </w:p>
    <w:bookmarkEnd w:id="595"/>
    <w:bookmarkStart w:name="z1722" w:id="596"/>
    <w:p>
      <w:pPr>
        <w:spacing w:after="0"/>
        <w:ind w:left="0"/>
        <w:jc w:val="both"/>
      </w:pPr>
      <w:r>
        <w:rPr>
          <w:rFonts w:ascii="Times New Roman"/>
          <w:b w:val="false"/>
          <w:i w:val="false"/>
          <w:color w:val="000000"/>
          <w:sz w:val="28"/>
        </w:rPr>
        <w:t>
      13) Қазақстан Республикасының бейрезидент-сақтандыру (қайта сақтандыру) ұйымы резиденті болып табылатын мемлекеттің қаржылық қадағалау органы берген Қазақстан Республикасы бейрезидент-сақтандыру (қайта сақтандыру) ұйымының қолданыстағы лицензиясының көшірмесі;</w:t>
      </w:r>
    </w:p>
    <w:bookmarkEnd w:id="596"/>
    <w:bookmarkStart w:name="z1723" w:id="597"/>
    <w:p>
      <w:pPr>
        <w:spacing w:after="0"/>
        <w:ind w:left="0"/>
        <w:jc w:val="both"/>
      </w:pPr>
      <w:r>
        <w:rPr>
          <w:rFonts w:ascii="Times New Roman"/>
          <w:b w:val="false"/>
          <w:i w:val="false"/>
          <w:color w:val="000000"/>
          <w:sz w:val="28"/>
        </w:rPr>
        <w:t>
      14) "Заңды тұлғаларды мемлекеттік тіркеу және филиалдар мен өкілдіктерді есептік тіркеу туралы" Қазақстан Республикасы Заңының 6-2-бабында көзделген, Қазақстан Республикасының бейрезидент-сақтандыру (қайта сақтандыру) ұйымының филиалын есептік тіркеу құжаттары;</w:t>
      </w:r>
    </w:p>
    <w:bookmarkEnd w:id="597"/>
    <w:bookmarkStart w:name="z1724" w:id="598"/>
    <w:p>
      <w:pPr>
        <w:spacing w:after="0"/>
        <w:ind w:left="0"/>
        <w:jc w:val="both"/>
      </w:pPr>
      <w:r>
        <w:rPr>
          <w:rFonts w:ascii="Times New Roman"/>
          <w:b w:val="false"/>
          <w:i w:val="false"/>
          <w:color w:val="000000"/>
          <w:sz w:val="28"/>
        </w:rPr>
        <w:t>
      15) "электрондық үкімет" төлем шлюзі арқылы ақы төлеу жағдайларын қоспағанда, сақтандыру (қайта сақтандыру) қызметін жүзеге асыру құқығына арналған лицензияны бергені үшін алым төленгенін растайтын құжаттың көшірмесі.</w:t>
      </w:r>
    </w:p>
    <w:bookmarkEnd w:id="598"/>
    <w:p>
      <w:pPr>
        <w:spacing w:after="0"/>
        <w:ind w:left="0"/>
        <w:jc w:val="both"/>
      </w:pPr>
      <w:r>
        <w:rPr>
          <w:rFonts w:ascii="Times New Roman"/>
          <w:b w:val="false"/>
          <w:i w:val="false"/>
          <w:color w:val="000000"/>
          <w:sz w:val="28"/>
        </w:rPr>
        <w:t xml:space="preserve">
      Уәкілетті орган Қазақстан Республикасының бейрезидент-сақтандыру (қайта сақтандыру) ұйымының филиалын ашуға рұқсат беру туралы шешім қабылдауға қажетті қосымша ақпаратты немесе құжаттарды сұратуға құқылы. </w:t>
      </w:r>
    </w:p>
    <w:p>
      <w:pPr>
        <w:spacing w:after="0"/>
        <w:ind w:left="0"/>
        <w:jc w:val="both"/>
      </w:pPr>
      <w:r>
        <w:rPr>
          <w:rFonts w:ascii="Times New Roman"/>
          <w:b w:val="false"/>
          <w:i w:val="false"/>
          <w:color w:val="000000"/>
          <w:sz w:val="28"/>
        </w:rPr>
        <w:t>
      Қазақстан Республикасының бейрезидент-сақтандыру (қайта сақтандыру) ұйымы Қазақстан Республикасы бейрезидент-сақтандыру (қайта сақтандыру) ұйымының филиалын ашуға рұқсат беру туралы өтінішті уәкілетті орган қарап жатқан кез келген сәтте кері қайтарып алуы мүмкін.</w:t>
      </w:r>
    </w:p>
    <w:p>
      <w:pPr>
        <w:spacing w:after="0"/>
        <w:ind w:left="0"/>
        <w:jc w:val="both"/>
      </w:pPr>
      <w:r>
        <w:rPr>
          <w:rFonts w:ascii="Times New Roman"/>
          <w:b w:val="false"/>
          <w:i w:val="false"/>
          <w:color w:val="000000"/>
          <w:sz w:val="28"/>
        </w:rPr>
        <w:t>
      Қазақстан Республикасы бейрезидент-сақтандыру (қайта сақтандыру) ұйымының филиалын ашуға рұқсат беру тәртібі, сондай-ақ осы тармақтың бірінші бөлігінің 6) тармақшасында көрсетілген құжаттың мазмұнына қойылатын талаптар уәкілетті органның нормативтік құқықтық актісінде белгіленеді.</w:t>
      </w:r>
    </w:p>
    <w:bookmarkStart w:name="z1725" w:id="599"/>
    <w:p>
      <w:pPr>
        <w:spacing w:after="0"/>
        <w:ind w:left="0"/>
        <w:jc w:val="both"/>
      </w:pPr>
      <w:r>
        <w:rPr>
          <w:rFonts w:ascii="Times New Roman"/>
          <w:b w:val="false"/>
          <w:i w:val="false"/>
          <w:color w:val="000000"/>
          <w:sz w:val="28"/>
        </w:rPr>
        <w:t>
      3. Қазақстан Республикасы бейрезидент-сақтандыру (қайта сақтандыру) ұйымының филиалын ашуға рұқсат беруден бас тарту мынадай негiздердің кез келгені бойынша жүргiзiледi:</w:t>
      </w:r>
    </w:p>
    <w:bookmarkEnd w:id="599"/>
    <w:bookmarkStart w:name="z1726" w:id="600"/>
    <w:p>
      <w:pPr>
        <w:spacing w:after="0"/>
        <w:ind w:left="0"/>
        <w:jc w:val="both"/>
      </w:pPr>
      <w:r>
        <w:rPr>
          <w:rFonts w:ascii="Times New Roman"/>
          <w:b w:val="false"/>
          <w:i w:val="false"/>
          <w:color w:val="000000"/>
          <w:sz w:val="28"/>
        </w:rPr>
        <w:t>
      1) осы баптың 1-тармағында көрсетілген талаптарға сәйкес келмеуі;</w:t>
      </w:r>
    </w:p>
    <w:bookmarkEnd w:id="600"/>
    <w:bookmarkStart w:name="z1727" w:id="601"/>
    <w:p>
      <w:pPr>
        <w:spacing w:after="0"/>
        <w:ind w:left="0"/>
        <w:jc w:val="both"/>
      </w:pPr>
      <w:r>
        <w:rPr>
          <w:rFonts w:ascii="Times New Roman"/>
          <w:b w:val="false"/>
          <w:i w:val="false"/>
          <w:color w:val="000000"/>
          <w:sz w:val="28"/>
        </w:rPr>
        <w:t>
      2) ұсынылған құжаттардың осы баптың 2-тармағында көрсетілген талаптарға сәйкес келмеуі;</w:t>
      </w:r>
    </w:p>
    <w:bookmarkEnd w:id="601"/>
    <w:bookmarkStart w:name="z1728" w:id="602"/>
    <w:p>
      <w:pPr>
        <w:spacing w:after="0"/>
        <w:ind w:left="0"/>
        <w:jc w:val="both"/>
      </w:pPr>
      <w:r>
        <w:rPr>
          <w:rFonts w:ascii="Times New Roman"/>
          <w:b w:val="false"/>
          <w:i w:val="false"/>
          <w:color w:val="000000"/>
          <w:sz w:val="28"/>
        </w:rPr>
        <w:t>
      3) уәкілетті органның ұсынылған құжаттар бойынша ескертулерін ол белгілеген мерзімде жоймау;</w:t>
      </w:r>
    </w:p>
    <w:bookmarkEnd w:id="602"/>
    <w:bookmarkStart w:name="z1729" w:id="603"/>
    <w:p>
      <w:pPr>
        <w:spacing w:after="0"/>
        <w:ind w:left="0"/>
        <w:jc w:val="both"/>
      </w:pPr>
      <w:r>
        <w:rPr>
          <w:rFonts w:ascii="Times New Roman"/>
          <w:b w:val="false"/>
          <w:i w:val="false"/>
          <w:color w:val="000000"/>
          <w:sz w:val="28"/>
        </w:rPr>
        <w:t>
      4) осы баптың 2-тармағы бірінші бөлігінің 8) және 11) тармақшаларында белгіленген талаптарды сақтамау;</w:t>
      </w:r>
    </w:p>
    <w:bookmarkEnd w:id="603"/>
    <w:bookmarkStart w:name="z1730" w:id="604"/>
    <w:p>
      <w:pPr>
        <w:spacing w:after="0"/>
        <w:ind w:left="0"/>
        <w:jc w:val="both"/>
      </w:pPr>
      <w:r>
        <w:rPr>
          <w:rFonts w:ascii="Times New Roman"/>
          <w:b w:val="false"/>
          <w:i w:val="false"/>
          <w:color w:val="000000"/>
          <w:sz w:val="28"/>
        </w:rPr>
        <w:t>
      5) осы Заңның 28-бабы 1-тармағының 4) және 7) тармақшаларында көрсетілген негіздер;</w:t>
      </w:r>
    </w:p>
    <w:bookmarkEnd w:id="604"/>
    <w:bookmarkStart w:name="z1731" w:id="605"/>
    <w:p>
      <w:pPr>
        <w:spacing w:after="0"/>
        <w:ind w:left="0"/>
        <w:jc w:val="both"/>
      </w:pPr>
      <w:r>
        <w:rPr>
          <w:rFonts w:ascii="Times New Roman"/>
          <w:b w:val="false"/>
          <w:i w:val="false"/>
          <w:color w:val="000000"/>
          <w:sz w:val="28"/>
        </w:rPr>
        <w:t>
      6) Қазақстан Республикасы бейрезидент-сақтандыру (қайта сақтандыру) ұйымының филиалы атауының осы Заңның 23-бабы 7-тармағының талаптарына сәйкес келмеуі;</w:t>
      </w:r>
    </w:p>
    <w:bookmarkEnd w:id="605"/>
    <w:bookmarkStart w:name="z1732" w:id="606"/>
    <w:p>
      <w:pPr>
        <w:spacing w:after="0"/>
        <w:ind w:left="0"/>
        <w:jc w:val="both"/>
      </w:pPr>
      <w:r>
        <w:rPr>
          <w:rFonts w:ascii="Times New Roman"/>
          <w:b w:val="false"/>
          <w:i w:val="false"/>
          <w:color w:val="000000"/>
          <w:sz w:val="28"/>
        </w:rPr>
        <w:t>
      7) уәкілетті органға Қазақстан Республикасының бейрезидент-сақтандыру (қайта сақтандыру) ұйымына қатысты анық емес ақпарат беру.</w:t>
      </w:r>
    </w:p>
    <w:bookmarkEnd w:id="606"/>
    <w:p>
      <w:pPr>
        <w:spacing w:after="0"/>
        <w:ind w:left="0"/>
        <w:jc w:val="both"/>
      </w:pPr>
      <w:r>
        <w:rPr>
          <w:rFonts w:ascii="Times New Roman"/>
          <w:b w:val="false"/>
          <w:i w:val="false"/>
          <w:color w:val="000000"/>
          <w:sz w:val="28"/>
        </w:rPr>
        <w:t>
      Уәкілетті орган осы баптың 5-тармағында көзделген мерзімдерде Қазақстан Республикасы бейрезидент-сақтандыру (қайта сақтандыру) ұйымының филиалын ашуға рұқсат беруден бас тарту негіздерін көрсете отырып, Қазақстан Республикасының бейрезидент-сақтандыру (қайта сақтандыру) ұйымын бас тарту туралы жазбаша хабардар етеді.</w:t>
      </w:r>
    </w:p>
    <w:bookmarkStart w:name="z1733" w:id="607"/>
    <w:p>
      <w:pPr>
        <w:spacing w:after="0"/>
        <w:ind w:left="0"/>
        <w:jc w:val="both"/>
      </w:pPr>
      <w:r>
        <w:rPr>
          <w:rFonts w:ascii="Times New Roman"/>
          <w:b w:val="false"/>
          <w:i w:val="false"/>
          <w:color w:val="000000"/>
          <w:sz w:val="28"/>
        </w:rPr>
        <w:t>
      4. Қазақстан Республикасы бейрезидент-сақтандыру (қайта сақтандыру) ұйымының филиалын ашуға берiлген рұқсаттың күші:</w:t>
      </w:r>
    </w:p>
    <w:bookmarkEnd w:id="607"/>
    <w:bookmarkStart w:name="z1734" w:id="608"/>
    <w:p>
      <w:pPr>
        <w:spacing w:after="0"/>
        <w:ind w:left="0"/>
        <w:jc w:val="both"/>
      </w:pPr>
      <w:r>
        <w:rPr>
          <w:rFonts w:ascii="Times New Roman"/>
          <w:b w:val="false"/>
          <w:i w:val="false"/>
          <w:color w:val="000000"/>
          <w:sz w:val="28"/>
        </w:rPr>
        <w:t xml:space="preserve">
      1) Қазақстан Республикасының бейрезидент-сақтандыру (қайта сақтандыру) ұйымы Қазақстан Республикасы бейрезидент-сақтандыру (қайта сақтандыру) ұйымы филиалының қызметін ерікті түрде тоқтату туралы шешім қабылдаған; </w:t>
      </w:r>
    </w:p>
    <w:bookmarkEnd w:id="608"/>
    <w:bookmarkStart w:name="z1735" w:id="609"/>
    <w:p>
      <w:pPr>
        <w:spacing w:after="0"/>
        <w:ind w:left="0"/>
        <w:jc w:val="both"/>
      </w:pPr>
      <w:r>
        <w:rPr>
          <w:rFonts w:ascii="Times New Roman"/>
          <w:b w:val="false"/>
          <w:i w:val="false"/>
          <w:color w:val="000000"/>
          <w:sz w:val="28"/>
        </w:rPr>
        <w:t>
      2) уәкілетті орган Қазақстан Республикасы бейрезидент-сақтандыру (қайта сақтандыру) ұйымының филиалын сақтандыру (қайта сақтандыру) қызметін жүзеге асыру құқығына арналған лицензиядан айыру туралы шешім қабылдаған;</w:t>
      </w:r>
    </w:p>
    <w:bookmarkEnd w:id="609"/>
    <w:bookmarkStart w:name="z1736" w:id="610"/>
    <w:p>
      <w:pPr>
        <w:spacing w:after="0"/>
        <w:ind w:left="0"/>
        <w:jc w:val="both"/>
      </w:pPr>
      <w:r>
        <w:rPr>
          <w:rFonts w:ascii="Times New Roman"/>
          <w:b w:val="false"/>
          <w:i w:val="false"/>
          <w:color w:val="000000"/>
          <w:sz w:val="28"/>
        </w:rPr>
        <w:t xml:space="preserve">
      3) Қазақстан Республикасы бейрезидент-сақтандыру (қайта сақтандыру) ұйымының филиалын ашуға рұқсат берілген күннен бастап екі ай ішінде Корпорацияда есептік тіркеуден өтпеген; </w:t>
      </w:r>
    </w:p>
    <w:bookmarkEnd w:id="610"/>
    <w:bookmarkStart w:name="z1737" w:id="611"/>
    <w:p>
      <w:pPr>
        <w:spacing w:after="0"/>
        <w:ind w:left="0"/>
        <w:jc w:val="both"/>
      </w:pPr>
      <w:r>
        <w:rPr>
          <w:rFonts w:ascii="Times New Roman"/>
          <w:b w:val="false"/>
          <w:i w:val="false"/>
          <w:color w:val="000000"/>
          <w:sz w:val="28"/>
        </w:rPr>
        <w:t>
      4) Қазақстан Республикасы бейрезидент-сақтандыру (қайта сақтандыру) ұйымының филиалы есептік тіркеуден өткен күннен бастап үш ай ішінде сақтандыру (қайта сақтандыру) қызметін жүзеге асыру құқығына арналған лицензияны алмаған жағдайларда, жойылды деп есептеледі.</w:t>
      </w:r>
    </w:p>
    <w:bookmarkEnd w:id="611"/>
    <w:bookmarkStart w:name="z1738" w:id="612"/>
    <w:p>
      <w:pPr>
        <w:spacing w:after="0"/>
        <w:ind w:left="0"/>
        <w:jc w:val="both"/>
      </w:pPr>
      <w:r>
        <w:rPr>
          <w:rFonts w:ascii="Times New Roman"/>
          <w:b w:val="false"/>
          <w:i w:val="false"/>
          <w:color w:val="000000"/>
          <w:sz w:val="28"/>
        </w:rPr>
        <w:t>
      5. Қазақстан Республикасы бейрезидент-сақтандыру (қайта сақтандыру) ұйымының филиалын ашуға рұқсат беру туралы өтінішті уәкілетті орган өтініш берілген күннен бастап елу жұмыс күні ішінде қарауға тиіс.</w:t>
      </w:r>
    </w:p>
    <w:bookmarkEnd w:id="612"/>
    <w:p>
      <w:pPr>
        <w:spacing w:after="0"/>
        <w:ind w:left="0"/>
        <w:jc w:val="both"/>
      </w:pPr>
      <w:r>
        <w:rPr>
          <w:rFonts w:ascii="Times New Roman"/>
          <w:b w:val="false"/>
          <w:i w:val="false"/>
          <w:color w:val="000000"/>
          <w:sz w:val="28"/>
        </w:rPr>
        <w:t>
      Қазақстан Республикасы бейрезидент-сақтандыру (қайта сақтандыру) ұйымының филиалын ашуға рұқсат беру туралы хабарлама Қазақстан Республикасының бейрезидент-сақтандыру (қайта сақтандыру) ұйымына және Корпорацияға жіберіледі.</w:t>
      </w:r>
    </w:p>
    <w:p>
      <w:pPr>
        <w:spacing w:after="0"/>
        <w:ind w:left="0"/>
        <w:jc w:val="both"/>
      </w:pPr>
      <w:r>
        <w:rPr>
          <w:rFonts w:ascii="Times New Roman"/>
          <w:b w:val="false"/>
          <w:i w:val="false"/>
          <w:color w:val="000000"/>
          <w:sz w:val="28"/>
        </w:rPr>
        <w:t>
      Уәкілетті орган Қазақстан Республикасы бейрезидент-сақтандыру (қайта сақтандыру) ұйымының филиалына сақтандыру (қайта сақтандыру) қызметін жүзеге асыру құқығына арналған лицензияны беру туралы шешім қабылдағанға дейін Қазақстан Республикасы бейрезидент-сақтандыру (қайта сақтандыру) ұйымының филиалын ашуға рұқсаттың заңды күші болады.</w:t>
      </w:r>
    </w:p>
    <w:bookmarkStart w:name="z1739" w:id="613"/>
    <w:p>
      <w:pPr>
        <w:spacing w:after="0"/>
        <w:ind w:left="0"/>
        <w:jc w:val="both"/>
      </w:pPr>
      <w:r>
        <w:rPr>
          <w:rFonts w:ascii="Times New Roman"/>
          <w:b w:val="false"/>
          <w:i w:val="false"/>
          <w:color w:val="000000"/>
          <w:sz w:val="28"/>
        </w:rPr>
        <w:t>
      6. Қазақстан Республикасы бейрезидент-сақтандыру (қайта сақтандыру) ұйымының филиалын есептік тіркеуді Корпорация Қазақстан Республикасының заңнамасында айқындалған тәртіппен уәкілетті органның Қазақстан Республикасы бейрезидент-сақтандыру қайта сақтандыру) ұйымының филиалын ашуға берген рұқсаты негізінде жүзеге асырады.</w:t>
      </w:r>
    </w:p>
    <w:bookmarkEnd w:id="613"/>
    <w:bookmarkStart w:name="z1740" w:id="614"/>
    <w:p>
      <w:pPr>
        <w:spacing w:after="0"/>
        <w:ind w:left="0"/>
        <w:jc w:val="both"/>
      </w:pPr>
      <w:r>
        <w:rPr>
          <w:rFonts w:ascii="Times New Roman"/>
          <w:b w:val="false"/>
          <w:i w:val="false"/>
          <w:color w:val="000000"/>
          <w:sz w:val="28"/>
        </w:rPr>
        <w:t>
      7. Қазақстан Республикасы бейрезидент-сақтандыру (қайта сақтандыру) ұйымы филиалының тұрған жері деп Қазақстан Республикасының бейрезидент-сақтандыру (қайта сақтандыру) ұйымының филиалы туралы ережеде көрсетілген, Қазақстан Республикасының аумағында тұрған жері танылады.</w:t>
      </w:r>
    </w:p>
    <w:bookmarkEnd w:id="61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30-1-баппен толықтырылды – ҚР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37" w:id="615"/>
    <w:p>
      <w:pPr>
        <w:spacing w:after="0"/>
        <w:ind w:left="0"/>
        <w:jc w:val="left"/>
      </w:pPr>
      <w:r>
        <w:rPr>
          <w:rFonts w:ascii="Times New Roman"/>
          <w:b/>
          <w:i w:val="false"/>
          <w:color w:val="000000"/>
        </w:rPr>
        <w:t xml:space="preserve"> 31-бап. Сақтандыру (қайта сақтандыру) ұйымының құрылтай құжаттарына өзгерiстер мен толықтырулар</w:t>
      </w:r>
    </w:p>
    <w:bookmarkEnd w:id="615"/>
    <w:bookmarkStart w:name="z109" w:id="616"/>
    <w:p>
      <w:pPr>
        <w:spacing w:after="0"/>
        <w:ind w:left="0"/>
        <w:jc w:val="both"/>
      </w:pPr>
      <w:r>
        <w:rPr>
          <w:rFonts w:ascii="Times New Roman"/>
          <w:b w:val="false"/>
          <w:i w:val="false"/>
          <w:color w:val="000000"/>
          <w:sz w:val="28"/>
        </w:rPr>
        <w:t>
      Құрылтай құжаттарына енгiзiлетін, Корпорацияда қайта тiркелудi талап ететiн өзгерiстер және (немесе) толықтырулар мемлекеттiк тiркелгеннен кейiн сақтандыру (қайта сақтандыру) ұйымы қайта тiркелу күнінен бастап күнтiзбелiк он төрт күн iшiнде уәкiлеттi органға құрылтай құжаттарына өзгерiстердiң және (немесе) толықтырулардың көшiрмесiн ұсынуға мiндеттi.</w:t>
      </w:r>
    </w:p>
    <w:bookmarkEnd w:id="616"/>
    <w:p>
      <w:pPr>
        <w:spacing w:after="0"/>
        <w:ind w:left="0"/>
        <w:jc w:val="both"/>
      </w:pPr>
      <w:r>
        <w:rPr>
          <w:rFonts w:ascii="Times New Roman"/>
          <w:b w:val="false"/>
          <w:i w:val="false"/>
          <w:color w:val="000000"/>
          <w:sz w:val="28"/>
        </w:rPr>
        <w:t>
      Құрылтай құжаттарына қайта тiркелудi талап етпейтiн өзгерiстер және (немесе) толықтырулар енгiзiлген жағдайда, сақтандыру (қайта сақтандыру) ұйымы сақтандыру (қайта сақтандыру) ұйымының хатын қабылдап алғаны туралы Корпорацияның белгiсi соғылған күннен бастап күнтiзбелiк он төрт күн iшiнде уәкiлеттi органға сақтандыру (қайта сақтандыру) ұйымының көрсетілген хатының көшiрмесiн, құрылтай құжаттарына өзгерiстердiң және (немесе) толықтырулардың көшiрмесiн ұсынуға міндетті.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31-бап жаңа редакцияда - ҚР 02.04.2019 </w:t>
      </w:r>
      <w:r>
        <w:rPr>
          <w:rFonts w:ascii="Times New Roman"/>
          <w:b w:val="false"/>
          <w:i w:val="false"/>
          <w:color w:val="000000"/>
          <w:sz w:val="28"/>
        </w:rPr>
        <w:t>№ 241-VI</w:t>
      </w:r>
      <w:r>
        <w:rPr>
          <w:rFonts w:ascii="Times New Roman"/>
          <w:b w:val="false"/>
          <w:i w:val="false"/>
          <w:color w:val="ff0000"/>
          <w:sz w:val="28"/>
        </w:rPr>
        <w:t xml:space="preserve"> Заңымен (01.07.2019 бастап қолданысқа енгізіледі).</w:t>
      </w:r>
      <w:r>
        <w:br/>
      </w:r>
      <w:r>
        <w:rPr>
          <w:rFonts w:ascii="Times New Roman"/>
          <w:b w:val="false"/>
          <w:i w:val="false"/>
          <w:color w:val="000000"/>
          <w:sz w:val="28"/>
        </w:rPr>
        <w:t>
</w:t>
      </w:r>
    </w:p>
    <w:bookmarkStart w:name="z990" w:id="617"/>
    <w:p>
      <w:pPr>
        <w:spacing w:after="0"/>
        <w:ind w:left="0"/>
        <w:jc w:val="left"/>
      </w:pPr>
      <w:r>
        <w:rPr>
          <w:rFonts w:ascii="Times New Roman"/>
          <w:b/>
          <w:i w:val="false"/>
          <w:color w:val="000000"/>
        </w:rPr>
        <w:t xml:space="preserve"> 31-1-бап. Сақтандыру (қайта сақтандыру) ұйымының қаржы өнімдерін бекітуі туралы хабардар ету</w:t>
      </w:r>
    </w:p>
    <w:bookmarkEnd w:id="617"/>
    <w:bookmarkStart w:name="z1175" w:id="618"/>
    <w:p>
      <w:pPr>
        <w:spacing w:after="0"/>
        <w:ind w:left="0"/>
        <w:jc w:val="both"/>
      </w:pPr>
      <w:r>
        <w:rPr>
          <w:rFonts w:ascii="Times New Roman"/>
          <w:b w:val="false"/>
          <w:i w:val="false"/>
          <w:color w:val="000000"/>
          <w:sz w:val="28"/>
        </w:rPr>
        <w:t>
      Сақтандыру (қайта сақтандыру) ұйымы уәкілетті органды қаржы өнімдерін бекітуге уәкілеттік берілген сақтандыру (қайта сақтандыру) ұйымы органының қаржы өнімдерін бекітуі туралы олар бекітілген күннен бастап он жұмыс күні ішінде хабардар етеді.</w:t>
      </w:r>
    </w:p>
    <w:bookmarkEnd w:id="618"/>
    <w:p>
      <w:pPr>
        <w:spacing w:after="0"/>
        <w:ind w:left="0"/>
        <w:jc w:val="both"/>
      </w:pPr>
      <w:r>
        <w:rPr>
          <w:rFonts w:ascii="Times New Roman"/>
          <w:b w:val="false"/>
          <w:i w:val="false"/>
          <w:color w:val="000000"/>
          <w:sz w:val="28"/>
        </w:rPr>
        <w:t>
      Сақтандыру (қайта сақтандыру) ұйымы олардың бекітілуі туралы уәкілетті органды хабардар ететін қаржы өнімдерінің тізбесі, сақтандыру (қайта сақтандыру) ұйымының қаржы өнімдерін бекітуі туралы уәкілетті органды хабардар ету тәртібі, сондай-ақ хабарламаға қоса берілетін құжаттардың тізбесі уәкілетті органның нормативтік құқықтық актілерімен айқындалады.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6-тарау 31-1-баппен толықтырылды - ҚР 16.05.2014 </w:t>
      </w:r>
      <w:r>
        <w:rPr>
          <w:rFonts w:ascii="Times New Roman"/>
          <w:b w:val="false"/>
          <w:i w:val="false"/>
          <w:color w:val="000000"/>
          <w:sz w:val="28"/>
        </w:rPr>
        <w:t>№ 203-V</w:t>
      </w:r>
      <w:r>
        <w:rPr>
          <w:rFonts w:ascii="Times New Roman"/>
          <w:b w:val="false"/>
          <w:i w:val="false"/>
          <w:color w:val="ff0000"/>
          <w:sz w:val="28"/>
        </w:rPr>
        <w:t xml:space="preserve"> Заңымен (алғашқы ресми жарияланған күнінен кейін алты ай өткен соң қолданысқа енгізіледі); жаңа редакцияда - ҚР 29.03.2016 </w:t>
      </w:r>
      <w:r>
        <w:rPr>
          <w:rFonts w:ascii="Times New Roman"/>
          <w:b w:val="false"/>
          <w:i w:val="false"/>
          <w:color w:val="000000"/>
          <w:sz w:val="28"/>
        </w:rPr>
        <w:t>№ 479-V</w:t>
      </w:r>
      <w:r>
        <w:rPr>
          <w:rFonts w:ascii="Times New Roman"/>
          <w:b w:val="false"/>
          <w:i w:val="false"/>
          <w:color w:val="ff0000"/>
          <w:sz w:val="28"/>
        </w:rPr>
        <w:t xml:space="preserve"> Заңымен (алғашқы ресми жарияланған күнінен кейін күнтізбелік жиырма бір күн өткен соң қолданысқа енгізіледі).</w:t>
      </w:r>
      <w:r>
        <w:br/>
      </w:r>
      <w:r>
        <w:rPr>
          <w:rFonts w:ascii="Times New Roman"/>
          <w:b w:val="false"/>
          <w:i w:val="false"/>
          <w:color w:val="000000"/>
          <w:sz w:val="28"/>
        </w:rPr>
        <w:t>
</w:t>
      </w:r>
    </w:p>
    <w:bookmarkStart w:name="z38" w:id="619"/>
    <w:p>
      <w:pPr>
        <w:spacing w:after="0"/>
        <w:ind w:left="0"/>
        <w:jc w:val="left"/>
      </w:pPr>
      <w:r>
        <w:rPr>
          <w:rFonts w:ascii="Times New Roman"/>
          <w:b/>
          <w:i w:val="false"/>
          <w:color w:val="000000"/>
        </w:rPr>
        <w:t xml:space="preserve"> 32-бап. Сақтандыру (қайта сақтандыру) ұйымы мен сақтандыру холдингтерінің еншілес ұйымдары және сақтандыру (қайта сақтандыру) ұйымы мен сақтандыру холдингтерінің ұйымдардың капиталдарына қомақты қатысуы</w:t>
      </w:r>
    </w:p>
    <w:bookmarkEnd w:id="619"/>
    <w:p>
      <w:pPr>
        <w:spacing w:after="0"/>
        <w:ind w:left="0"/>
        <w:jc w:val="both"/>
      </w:pPr>
      <w:r>
        <w:rPr>
          <w:rFonts w:ascii="Times New Roman"/>
          <w:b w:val="false"/>
          <w:i w:val="false"/>
          <w:color w:val="000000"/>
          <w:sz w:val="28"/>
        </w:rPr>
        <w:t>
      1. Осы Заңның 48-бабында берілген өкілеттіктерді жүзеге асыру мақсатында сақтандыру (қайта сақтандыру) ұйымы және сақтандыру холдингі уәкілетті органның алдын ала рұқсаты болған кезде ғана еншілес ұйымды құра алады немесе иелене алады.</w:t>
      </w:r>
    </w:p>
    <w:bookmarkStart w:name="z401" w:id="620"/>
    <w:p>
      <w:pPr>
        <w:spacing w:after="0"/>
        <w:ind w:left="0"/>
        <w:jc w:val="both"/>
      </w:pPr>
      <w:r>
        <w:rPr>
          <w:rFonts w:ascii="Times New Roman"/>
          <w:b w:val="false"/>
          <w:i w:val="false"/>
          <w:color w:val="000000"/>
          <w:sz w:val="28"/>
        </w:rPr>
        <w:t>
      Уәкілетті органның еншілес ұйымды құруға немесе иеленуге арналған рұқсатын алу жөніндегі талап аталған ұйымның акцияларына немесе жарғылық капиталындағы қатысу үлестеріне тікелей иелік ететін (дауыс беруге, шешімдерді айқындауға және (немесе) қабылданатын шешімдерге шарттың күшіне қарай немесе өзгеше түрде ықпал етуге мүмкіндігі бар) және уәкілетті органның тиісті рұқсаты бар сақтандыру (қайта сақтандыру) ұйымы – Қазақстан Республикасы резидентінің акцияларына иелік ету (дауыс беру, шешімдерді айқындау және (немесе) қабылданатын шешімдерге шарттың күшіне қарай немесе өзгеше түрде ықпал ету мүмкіндігінің болуы) арқылы осы ұйымның акцияларына немесе жарғылық капиталындағы қатысу үлестеріне жанама түрде иелік ететін (дауыс беруге, шешімдерді айқындауға және (немесе) қабылданатын шешімдерге шарттың күшіне қарай немесе өзгеше түрде ықпал етуге мүмкіндігі бар) сақтандыру холдингтеріне қолданылмайды.</w:t>
      </w:r>
    </w:p>
    <w:bookmarkEnd w:id="620"/>
    <w:bookmarkStart w:name="z402" w:id="621"/>
    <w:p>
      <w:pPr>
        <w:spacing w:after="0"/>
        <w:ind w:left="0"/>
        <w:jc w:val="both"/>
      </w:pPr>
      <w:r>
        <w:rPr>
          <w:rFonts w:ascii="Times New Roman"/>
          <w:b w:val="false"/>
          <w:i w:val="false"/>
          <w:color w:val="000000"/>
          <w:sz w:val="28"/>
        </w:rPr>
        <w:t>
      Сақтандыру (қайта сақтандыру) ұйымына немесе сақтандыру холдингіне еншілес ұйымды құруға немесе иеленуге рұқсат беру тәртібі, рұқсат алу үшін қажетті құжаттарға қойылатын талаптар уәкілетті органның нормативтік құқықтық актісінде айқындалады.</w:t>
      </w:r>
    </w:p>
    <w:bookmarkEnd w:id="621"/>
    <w:p>
      <w:pPr>
        <w:spacing w:after="0"/>
        <w:ind w:left="0"/>
        <w:jc w:val="both"/>
      </w:pPr>
      <w:r>
        <w:rPr>
          <w:rFonts w:ascii="Times New Roman"/>
          <w:b w:val="false"/>
          <w:i w:val="false"/>
          <w:color w:val="000000"/>
          <w:sz w:val="28"/>
        </w:rPr>
        <w:t>
      Еншілес ұйымды құруға немесе сатып алуға рұқсат бергені үшін мөлшері мен төлеу тәртібі Қазақстан Республикасының салық заңнамасында айқындалатын алым төленеді.</w:t>
      </w:r>
    </w:p>
    <w:bookmarkStart w:name="z403" w:id="622"/>
    <w:p>
      <w:pPr>
        <w:spacing w:after="0"/>
        <w:ind w:left="0"/>
        <w:jc w:val="both"/>
      </w:pPr>
      <w:r>
        <w:rPr>
          <w:rFonts w:ascii="Times New Roman"/>
          <w:b w:val="false"/>
          <w:i w:val="false"/>
          <w:color w:val="000000"/>
          <w:sz w:val="28"/>
        </w:rPr>
        <w:t>
      2. Сақтандыру (қайта сақтандыру) ұйымының еншілес ұйымдары еншілес ұйымдарды құруға және (немесе) иеленуге, сондай-ақ ұйымдардың капиталдарына қомақты қатысуға құқылы емес.</w:t>
      </w:r>
    </w:p>
    <w:bookmarkEnd w:id="622"/>
    <w:bookmarkStart w:name="z404" w:id="623"/>
    <w:p>
      <w:pPr>
        <w:spacing w:after="0"/>
        <w:ind w:left="0"/>
        <w:jc w:val="both"/>
      </w:pPr>
      <w:r>
        <w:rPr>
          <w:rFonts w:ascii="Times New Roman"/>
          <w:b w:val="false"/>
          <w:i w:val="false"/>
          <w:color w:val="000000"/>
          <w:sz w:val="28"/>
        </w:rPr>
        <w:t>
      3. Қазақстан Республикасының резиденттері – еншілес сақтандыру (қайта сақтандыру) ұйымдарын қоспағанда, сақтандыру холдингтерінің еншілес ұйымдары еншілес ұйымдарды құруға және (немесе) иеленуге құқылы емес.</w:t>
      </w:r>
    </w:p>
    <w:bookmarkEnd w:id="623"/>
    <w:bookmarkStart w:name="z405" w:id="624"/>
    <w:p>
      <w:pPr>
        <w:spacing w:after="0"/>
        <w:ind w:left="0"/>
        <w:jc w:val="both"/>
      </w:pPr>
      <w:r>
        <w:rPr>
          <w:rFonts w:ascii="Times New Roman"/>
          <w:b w:val="false"/>
          <w:i w:val="false"/>
          <w:color w:val="000000"/>
          <w:sz w:val="28"/>
        </w:rPr>
        <w:t>
      Бұл талап банк холдингтері болып табылатын сақтандыру холдингтерінің еншілес ұйымдарына қолданылмайды. Бұл ретте аталған тұлғаларға "Қазақстан Республикасындағы банктер және банк қызметі туралы" Қазақстан Республикасы Заңының талаптары қолданылады.</w:t>
      </w:r>
    </w:p>
    <w:bookmarkEnd w:id="624"/>
    <w:bookmarkStart w:name="z406" w:id="625"/>
    <w:p>
      <w:pPr>
        <w:spacing w:after="0"/>
        <w:ind w:left="0"/>
        <w:jc w:val="both"/>
      </w:pPr>
      <w:r>
        <w:rPr>
          <w:rFonts w:ascii="Times New Roman"/>
          <w:b w:val="false"/>
          <w:i w:val="false"/>
          <w:color w:val="000000"/>
          <w:sz w:val="28"/>
        </w:rPr>
        <w:t>
      4. Еншілес ұйымды құруға, иеленуге рұқсат алу үшін өтінішке мынадай құжаттарды:</w:t>
      </w:r>
    </w:p>
    <w:bookmarkEnd w:id="62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289" w:id="626"/>
    <w:p>
      <w:pPr>
        <w:spacing w:after="0"/>
        <w:ind w:left="0"/>
        <w:jc w:val="both"/>
      </w:pPr>
      <w:r>
        <w:rPr>
          <w:rFonts w:ascii="Times New Roman"/>
          <w:b w:val="false"/>
          <w:i w:val="false"/>
          <w:color w:val="000000"/>
          <w:sz w:val="28"/>
        </w:rPr>
        <w:t>
      1-1) "электрондық үкімет" төлем шлюзі арқылы ақы төлеу жағдайларын қоспағанда, рұқсат бергені үшін алым төленгенін растайтын құжаттың көшірмесін;</w:t>
      </w:r>
    </w:p>
    <w:bookmarkEnd w:id="626"/>
    <w:bookmarkStart w:name="z408" w:id="627"/>
    <w:p>
      <w:pPr>
        <w:spacing w:after="0"/>
        <w:ind w:left="0"/>
        <w:jc w:val="both"/>
      </w:pPr>
      <w:r>
        <w:rPr>
          <w:rFonts w:ascii="Times New Roman"/>
          <w:b w:val="false"/>
          <w:i w:val="false"/>
          <w:color w:val="000000"/>
          <w:sz w:val="28"/>
        </w:rPr>
        <w:t>
      2) еншілес ұйымды құрған жағдайда – оны құру туралы шешімді не еншілес ұйымды иеленген жағдайда – оны иелену туралы шешімді (қаржылық есептілік депозитарийінің интернет-ресурсында мәліметтер болмаған жағдайда);</w:t>
      </w:r>
    </w:p>
    <w:bookmarkEnd w:id="627"/>
    <w:bookmarkStart w:name="z409" w:id="628"/>
    <w:p>
      <w:pPr>
        <w:spacing w:after="0"/>
        <w:ind w:left="0"/>
        <w:jc w:val="both"/>
      </w:pPr>
      <w:r>
        <w:rPr>
          <w:rFonts w:ascii="Times New Roman"/>
          <w:b w:val="false"/>
          <w:i w:val="false"/>
          <w:color w:val="000000"/>
          <w:sz w:val="28"/>
        </w:rPr>
        <w:t>
      3) еншілес ұйымның басшы қызметкерлері (немесе басшы қызметкерлер лауазымына тағайындауға немесе сайлауға ұсынылатын кандидаттар) туралы ақпаратты;</w:t>
      </w:r>
    </w:p>
    <w:bookmarkEnd w:id="628"/>
    <w:bookmarkStart w:name="z410" w:id="629"/>
    <w:p>
      <w:pPr>
        <w:spacing w:after="0"/>
        <w:ind w:left="0"/>
        <w:jc w:val="both"/>
      </w:pPr>
      <w:r>
        <w:rPr>
          <w:rFonts w:ascii="Times New Roman"/>
          <w:b w:val="false"/>
          <w:i w:val="false"/>
          <w:color w:val="000000"/>
          <w:sz w:val="28"/>
        </w:rPr>
        <w:t>
      4) өтініш берушінің үлестес тұлғалары туралы мәліметтерді (қаржылық есептілік депозитарийінің интернет-ресурсында мәліметтер болмаған жағдайда) қоса беру қажет.</w:t>
      </w:r>
    </w:p>
    <w:bookmarkEnd w:id="629"/>
    <w:bookmarkStart w:name="z411" w:id="630"/>
    <w:p>
      <w:pPr>
        <w:spacing w:after="0"/>
        <w:ind w:left="0"/>
        <w:jc w:val="both"/>
      </w:pPr>
      <w:r>
        <w:rPr>
          <w:rFonts w:ascii="Times New Roman"/>
          <w:b w:val="false"/>
          <w:i w:val="false"/>
          <w:color w:val="000000"/>
          <w:sz w:val="28"/>
        </w:rPr>
        <w:t>
      Сақтандыру (қайта сақтандыру) ұйымында сақтандыру холдингі болмаған жағдайда еншілес ұйыммен байланысты ұйымдар туралы:</w:t>
      </w:r>
    </w:p>
    <w:bookmarkEnd w:id="630"/>
    <w:bookmarkStart w:name="z412" w:id="631"/>
    <w:p>
      <w:pPr>
        <w:spacing w:after="0"/>
        <w:ind w:left="0"/>
        <w:jc w:val="both"/>
      </w:pPr>
      <w:r>
        <w:rPr>
          <w:rFonts w:ascii="Times New Roman"/>
          <w:b w:val="false"/>
          <w:i w:val="false"/>
          <w:color w:val="000000"/>
          <w:sz w:val="28"/>
        </w:rPr>
        <w:t>
      олардың қызметі осы ұйымдар қауымдастығының меморандумы немесе ережелері шарттарына сәйкес біріктірілген негізде басқарылса;</w:t>
      </w:r>
    </w:p>
    <w:bookmarkEnd w:id="631"/>
    <w:bookmarkStart w:name="z413" w:id="632"/>
    <w:p>
      <w:pPr>
        <w:spacing w:after="0"/>
        <w:ind w:left="0"/>
        <w:jc w:val="both"/>
      </w:pPr>
      <w:r>
        <w:rPr>
          <w:rFonts w:ascii="Times New Roman"/>
          <w:b w:val="false"/>
          <w:i w:val="false"/>
          <w:color w:val="000000"/>
          <w:sz w:val="28"/>
        </w:rPr>
        <w:t>
      егер аталған ұйымдардың атқарушы органының, басқару органының (акционерлік қоғамдар үшін), қадағалау кеңесінің (жауапкершілігі шектеулі серіктестіктер үшін) құрамының үштен бірінен астамын сол бір тұлғалар білдірсе;</w:t>
      </w:r>
    </w:p>
    <w:bookmarkEnd w:id="632"/>
    <w:bookmarkStart w:name="z414" w:id="633"/>
    <w:p>
      <w:pPr>
        <w:spacing w:after="0"/>
        <w:ind w:left="0"/>
        <w:jc w:val="both"/>
      </w:pPr>
      <w:r>
        <w:rPr>
          <w:rFonts w:ascii="Times New Roman"/>
          <w:b w:val="false"/>
          <w:i w:val="false"/>
          <w:color w:val="000000"/>
          <w:sz w:val="28"/>
        </w:rPr>
        <w:t>
      5) еншілес ұйымның бизнес-жоспарын;</w:t>
      </w:r>
    </w:p>
    <w:bookmarkEnd w:id="633"/>
    <w:bookmarkStart w:name="z415" w:id="634"/>
    <w:p>
      <w:pPr>
        <w:spacing w:after="0"/>
        <w:ind w:left="0"/>
        <w:jc w:val="both"/>
      </w:pPr>
      <w:r>
        <w:rPr>
          <w:rFonts w:ascii="Times New Roman"/>
          <w:b w:val="false"/>
          <w:i w:val="false"/>
          <w:color w:val="000000"/>
          <w:sz w:val="28"/>
        </w:rPr>
        <w:t>
      6) Қазақстан Республикасының резиденттері емес сақтандыру тобы қатысушыларының орналасқан елдерінің заңнамасы Қазақстан Республикасының заңнамалық актілерінде көзделген талаптарды олардың және сақтандыру тобының орындауына мүмкіндік бермеуіне байланысты еншілес ұйымның орналасқан елінің заңнамасын талдау негізінде сақтандыру тобына шоғырландырылған қадағалауды жүргізу мүмкін болмауын болжайтын жағдайлардың жоқ екені туралы ақпаратты;</w:t>
      </w:r>
    </w:p>
    <w:bookmarkEnd w:id="63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7)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417" w:id="635"/>
    <w:p>
      <w:pPr>
        <w:spacing w:after="0"/>
        <w:ind w:left="0"/>
        <w:jc w:val="both"/>
      </w:pPr>
      <w:r>
        <w:rPr>
          <w:rFonts w:ascii="Times New Roman"/>
          <w:b w:val="false"/>
          <w:i w:val="false"/>
          <w:color w:val="000000"/>
          <w:sz w:val="28"/>
        </w:rPr>
        <w:t>
      8) иеленетін еншілес ұйымның аудиторлық ұйым куәландырған, аяқталған соңғы қаржы жылына қаржылық есептілігін қоса беру қажет.</w:t>
      </w:r>
    </w:p>
    <w:bookmarkEnd w:id="635"/>
    <w:p>
      <w:pPr>
        <w:spacing w:after="0"/>
        <w:ind w:left="0"/>
        <w:jc w:val="both"/>
      </w:pPr>
      <w:r>
        <w:rPr>
          <w:rFonts w:ascii="Times New Roman"/>
          <w:b w:val="false"/>
          <w:i w:val="false"/>
          <w:color w:val="000000"/>
          <w:sz w:val="28"/>
        </w:rPr>
        <w:t>
      Қаржылық есептілік депозитарийінің интернет-ресурсында жылдық қаржылық есептілік орналастырған жағдайда, өтініш беруші осы есептілікті ұсынбайды;</w:t>
      </w:r>
    </w:p>
    <w:bookmarkStart w:name="z418" w:id="636"/>
    <w:p>
      <w:pPr>
        <w:spacing w:after="0"/>
        <w:ind w:left="0"/>
        <w:jc w:val="both"/>
      </w:pPr>
      <w:r>
        <w:rPr>
          <w:rFonts w:ascii="Times New Roman"/>
          <w:b w:val="false"/>
          <w:i w:val="false"/>
          <w:color w:val="000000"/>
          <w:sz w:val="28"/>
        </w:rPr>
        <w:t xml:space="preserve">
      9) алып тасталды - ҚР 16.05.2014 </w:t>
      </w:r>
      <w:r>
        <w:rPr>
          <w:rFonts w:ascii="Times New Roman"/>
          <w:b w:val="false"/>
          <w:i w:val="false"/>
          <w:color w:val="000000"/>
          <w:sz w:val="28"/>
        </w:rPr>
        <w:t>№ 203-V</w:t>
      </w:r>
      <w:r>
        <w:rPr>
          <w:rFonts w:ascii="Times New Roman"/>
          <w:b w:val="false"/>
          <w:i w:val="false"/>
          <w:color w:val="000000"/>
          <w:sz w:val="28"/>
        </w:rPr>
        <w:t xml:space="preserve"> Заңымен (алғашқы ресми жарияланған күнінен кейін алты ай өткен соң қолданысқа енгізіледі);</w:t>
      </w:r>
    </w:p>
    <w:bookmarkEnd w:id="63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10)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420" w:id="637"/>
    <w:p>
      <w:pPr>
        <w:spacing w:after="0"/>
        <w:ind w:left="0"/>
        <w:jc w:val="both"/>
      </w:pPr>
      <w:r>
        <w:rPr>
          <w:rFonts w:ascii="Times New Roman"/>
          <w:b w:val="false"/>
          <w:i w:val="false"/>
          <w:color w:val="000000"/>
          <w:sz w:val="28"/>
        </w:rPr>
        <w:t>
      11) мыналарды:</w:t>
      </w:r>
    </w:p>
    <w:bookmarkEnd w:id="637"/>
    <w:bookmarkStart w:name="z421" w:id="638"/>
    <w:p>
      <w:pPr>
        <w:spacing w:after="0"/>
        <w:ind w:left="0"/>
        <w:jc w:val="both"/>
      </w:pPr>
      <w:r>
        <w:rPr>
          <w:rFonts w:ascii="Times New Roman"/>
          <w:b w:val="false"/>
          <w:i w:val="false"/>
          <w:color w:val="000000"/>
          <w:sz w:val="28"/>
        </w:rPr>
        <w:t>
      заңды тұлғаның атауы мен орналасқан жерін;</w:t>
      </w:r>
    </w:p>
    <w:bookmarkEnd w:id="638"/>
    <w:bookmarkStart w:name="z422" w:id="639"/>
    <w:p>
      <w:pPr>
        <w:spacing w:after="0"/>
        <w:ind w:left="0"/>
        <w:jc w:val="both"/>
      </w:pPr>
      <w:r>
        <w:rPr>
          <w:rFonts w:ascii="Times New Roman"/>
          <w:b w:val="false"/>
          <w:i w:val="false"/>
          <w:color w:val="000000"/>
          <w:sz w:val="28"/>
        </w:rPr>
        <w:t>
      құрылтайшысы (қатысушысы) сақтандыру (қайта сақтандыру) ұйымы және (немесе) сақтандыру холдингі болып табылатын заңды тұлғаның жарғылық капиталына сақтандыру (қайта сақтандыру) ұйымының және (немесе) сақтандыру холдингінің қатысу үлесінің мөлшері, оны иелену бағасы туралы мәліметтерді;</w:t>
      </w:r>
    </w:p>
    <w:bookmarkEnd w:id="639"/>
    <w:bookmarkStart w:name="z423" w:id="640"/>
    <w:p>
      <w:pPr>
        <w:spacing w:after="0"/>
        <w:ind w:left="0"/>
        <w:jc w:val="both"/>
      </w:pPr>
      <w:r>
        <w:rPr>
          <w:rFonts w:ascii="Times New Roman"/>
          <w:b w:val="false"/>
          <w:i w:val="false"/>
          <w:color w:val="000000"/>
          <w:sz w:val="28"/>
        </w:rPr>
        <w:t>
      акционері сақтандыру (қайта сақтандыру) ұйымы және (немесе) сақтандыру холдингі болып табылатын заңды тұлға акцияларының саны, оларды иелену бағасы, орналастырылған акцияларының (артықшылықты және қоғам сатып алғандарын шегере отырып) жалпы санына пайыздық арақатынасы туралы мәліметтерді;</w:t>
      </w:r>
    </w:p>
    <w:bookmarkEnd w:id="640"/>
    <w:bookmarkStart w:name="z424" w:id="641"/>
    <w:p>
      <w:pPr>
        <w:spacing w:after="0"/>
        <w:ind w:left="0"/>
        <w:jc w:val="both"/>
      </w:pPr>
      <w:r>
        <w:rPr>
          <w:rFonts w:ascii="Times New Roman"/>
          <w:b w:val="false"/>
          <w:i w:val="false"/>
          <w:color w:val="000000"/>
          <w:sz w:val="28"/>
        </w:rPr>
        <w:t>
      заңды тұлғаның (құрылтайшысы, қатысушысы, акционері сақтандыру (қайта сақтандыру) ұйымы және (немесе) сақтандыру холдингі болып табылатын) қатысу үлесінің мөлшері, оның басқа заңды тұлғаның жарғылық капиталындағы сатып алу бағасы туралы мәліметтерді;</w:t>
      </w:r>
    </w:p>
    <w:bookmarkEnd w:id="641"/>
    <w:bookmarkStart w:name="z425" w:id="642"/>
    <w:p>
      <w:pPr>
        <w:spacing w:after="0"/>
        <w:ind w:left="0"/>
        <w:jc w:val="both"/>
      </w:pPr>
      <w:r>
        <w:rPr>
          <w:rFonts w:ascii="Times New Roman"/>
          <w:b w:val="false"/>
          <w:i w:val="false"/>
          <w:color w:val="000000"/>
          <w:sz w:val="28"/>
        </w:rPr>
        <w:t>
      акционері (құрылтайшысы, қатысушысы) сақтандыру (қайта сақтандыру) ұйымы және (немесе) сақтандыру холдингі болып табылатын заңды тұлға иеленген акциялардың саны, оларды сатып алу бағасы, олардың орналастырылған акциялардың (артықшылықты және қоғам сатып алғандарын шегере отырып) жалпы санына пайыздық арақатынасы туралы мәліметтерді қамтитын, жарғылық капиталға қатысу үлесін немесе акцияларды сатып алу арқылы сақтандыру (қайта сақтандыру) ұйымы және (немесе) сақтандыру холдингі еншілес ұйымды иеленген заңды тұлға туралы деректерді қоса беріледі.</w:t>
      </w:r>
    </w:p>
    <w:bookmarkEnd w:id="642"/>
    <w:bookmarkStart w:name="z426" w:id="643"/>
    <w:p>
      <w:pPr>
        <w:spacing w:after="0"/>
        <w:ind w:left="0"/>
        <w:jc w:val="both"/>
      </w:pPr>
      <w:r>
        <w:rPr>
          <w:rFonts w:ascii="Times New Roman"/>
          <w:b w:val="false"/>
          <w:i w:val="false"/>
          <w:color w:val="000000"/>
          <w:sz w:val="28"/>
        </w:rPr>
        <w:t>
      Бұл талаптар сақтандыру (қайта сақтандыру) ұйымының және (немесе) сақтандыру холдингінің бірнеше заңды тұлғалардың жарғылық капиталындағы қатысу үлестерін немесе акцияларын иелену арқылы еншілес ұйымды иелену жағдайларына қолданылады;</w:t>
      </w:r>
    </w:p>
    <w:bookmarkEnd w:id="64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12)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13)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429" w:id="644"/>
    <w:p>
      <w:pPr>
        <w:spacing w:after="0"/>
        <w:ind w:left="0"/>
        <w:jc w:val="both"/>
      </w:pPr>
      <w:r>
        <w:rPr>
          <w:rFonts w:ascii="Times New Roman"/>
          <w:b w:val="false"/>
          <w:i w:val="false"/>
          <w:color w:val="000000"/>
          <w:sz w:val="28"/>
        </w:rPr>
        <w:t>
      14) олардың негізінде еншілес ұйымды бақылауды иелену болжанатын немесе бақылаудың туындау негізін көрсете отырып, бақылауды растайтын өзге де құжаттар қоса беріледі.</w:t>
      </w:r>
    </w:p>
    <w:bookmarkEnd w:id="644"/>
    <w:bookmarkStart w:name="z595" w:id="645"/>
    <w:p>
      <w:pPr>
        <w:spacing w:after="0"/>
        <w:ind w:left="0"/>
        <w:jc w:val="both"/>
      </w:pPr>
      <w:r>
        <w:rPr>
          <w:rFonts w:ascii="Times New Roman"/>
          <w:b w:val="false"/>
          <w:i w:val="false"/>
          <w:color w:val="000000"/>
          <w:sz w:val="28"/>
        </w:rPr>
        <w:t>
      5. Сақтандыру (қайта сақтандыру) ұйымы және (немесе) сақтандыру холдингі әрбір аяқталған соңғы екі қаржы жылының қорытындылары бойынша шоғырландырылған және шоғырландырылмаған негіздерде шығынсыз қызмет жасау және пруденциялық нормативтерді, оның ішінде уәкілетті органға рұқсат алуға өтініш беру күнінің алдындағы соңғы үш ай ішінде шоғырландырылған негізде уәкілетті орган белгілеген пруденциялық нормативтерді сақтау шартымен еншілес ұйымды құруға құқылы.</w:t>
      </w:r>
    </w:p>
    <w:bookmarkEnd w:id="645"/>
    <w:bookmarkStart w:name="z603" w:id="646"/>
    <w:p>
      <w:pPr>
        <w:spacing w:after="0"/>
        <w:ind w:left="0"/>
        <w:jc w:val="both"/>
      </w:pPr>
      <w:r>
        <w:rPr>
          <w:rFonts w:ascii="Times New Roman"/>
          <w:b w:val="false"/>
          <w:i w:val="false"/>
          <w:color w:val="000000"/>
          <w:sz w:val="28"/>
        </w:rPr>
        <w:t>
      6. Еншілес ұйымды құруға, иеленуге рұқсат беруден бас тартудың негіздері:</w:t>
      </w:r>
    </w:p>
    <w:bookmarkEnd w:id="646"/>
    <w:bookmarkStart w:name="z604" w:id="647"/>
    <w:p>
      <w:pPr>
        <w:spacing w:after="0"/>
        <w:ind w:left="0"/>
        <w:jc w:val="both"/>
      </w:pPr>
      <w:r>
        <w:rPr>
          <w:rFonts w:ascii="Times New Roman"/>
          <w:b w:val="false"/>
          <w:i w:val="false"/>
          <w:color w:val="000000"/>
          <w:sz w:val="28"/>
        </w:rPr>
        <w:t>
      1) ұсынылған құжаттардың осы бапта көрсетілген талаптарға сәйкес келмеуі не ұсынылған құжаттар бойынша уәкілетті органның ескертулерін ол белгілеген мерзімде жоймау;</w:t>
      </w:r>
    </w:p>
    <w:bookmarkEnd w:id="647"/>
    <w:bookmarkStart w:name="z605" w:id="648"/>
    <w:p>
      <w:pPr>
        <w:spacing w:after="0"/>
        <w:ind w:left="0"/>
        <w:jc w:val="both"/>
      </w:pPr>
      <w:r>
        <w:rPr>
          <w:rFonts w:ascii="Times New Roman"/>
          <w:b w:val="false"/>
          <w:i w:val="false"/>
          <w:color w:val="000000"/>
          <w:sz w:val="28"/>
        </w:rPr>
        <w:t>
      2) құрылатын немесе иеленетін еншілес ұйым орналасқан елдің қаржы ұйымдарын шоғырландырылған қадағалау саласындағы заңнамасының Қазақстан Республикасының заңнамасында белгіленген шоғырландырылған қадағалау жөніндегі талаптарға сай келмеуі;</w:t>
      </w:r>
    </w:p>
    <w:bookmarkEnd w:id="648"/>
    <w:bookmarkStart w:name="z606" w:id="649"/>
    <w:p>
      <w:pPr>
        <w:spacing w:after="0"/>
        <w:ind w:left="0"/>
        <w:jc w:val="both"/>
      </w:pPr>
      <w:r>
        <w:rPr>
          <w:rFonts w:ascii="Times New Roman"/>
          <w:b w:val="false"/>
          <w:i w:val="false"/>
          <w:color w:val="000000"/>
          <w:sz w:val="28"/>
        </w:rPr>
        <w:t>
      3) еншілес ұйымның басшы қызметкерлерінің (немесе басшы қызметкерлер лауазымына тағайындауға немесе сайлауға ұсынылатын кандидаттардың) осы Заңның 34-бабы 3-тармағының 3), 4) 5) және 6) тармақшаларының талаптарына сай келмеуі;</w:t>
      </w:r>
    </w:p>
    <w:bookmarkEnd w:id="649"/>
    <w:bookmarkStart w:name="z607" w:id="650"/>
    <w:p>
      <w:pPr>
        <w:spacing w:after="0"/>
        <w:ind w:left="0"/>
        <w:jc w:val="both"/>
      </w:pPr>
      <w:r>
        <w:rPr>
          <w:rFonts w:ascii="Times New Roman"/>
          <w:b w:val="false"/>
          <w:i w:val="false"/>
          <w:color w:val="000000"/>
          <w:sz w:val="28"/>
        </w:rPr>
        <w:t>
      4) құрамына сақтандыру (қайта сақтандыру) ұйымы және (немесе) сақтандыру холдингі кіретін сақтандыру тобының сақтандыру (қайта сақтандыру) ұйымының және (немесе) сақтандыру холдингінің еншілес ұйымының болжалды болуының нәтижесінде пруденциялық нормативтерді сақтамауы;</w:t>
      </w:r>
    </w:p>
    <w:bookmarkEnd w:id="650"/>
    <w:bookmarkStart w:name="z991" w:id="651"/>
    <w:p>
      <w:pPr>
        <w:spacing w:after="0"/>
        <w:ind w:left="0"/>
        <w:jc w:val="both"/>
      </w:pPr>
      <w:r>
        <w:rPr>
          <w:rFonts w:ascii="Times New Roman"/>
          <w:b w:val="false"/>
          <w:i w:val="false"/>
          <w:color w:val="000000"/>
          <w:sz w:val="28"/>
        </w:rPr>
        <w:t>
      5) еншілес ұйым қызметінің немесе сақтандыру (қайта сақтандыру) ұйымы және (немесе) сақтандыру холдингі жоспарлаған инвестициялардың салдарынан сақтандыру (қайта сақтандыру) ұйымының, сақтандыру холдингінің немесе сақтандыру тобының қаржылық жағдайының нашарлауы болжанатын қаржылық салдарларды талдау;</w:t>
      </w:r>
    </w:p>
    <w:bookmarkEnd w:id="651"/>
    <w:bookmarkStart w:name="z992" w:id="652"/>
    <w:p>
      <w:pPr>
        <w:spacing w:after="0"/>
        <w:ind w:left="0"/>
        <w:jc w:val="both"/>
      </w:pPr>
      <w:r>
        <w:rPr>
          <w:rFonts w:ascii="Times New Roman"/>
          <w:b w:val="false"/>
          <w:i w:val="false"/>
          <w:color w:val="000000"/>
          <w:sz w:val="28"/>
        </w:rPr>
        <w:t>
      6) тәуекелдерді басқару мен ішкі бақылау жүйелерінің, оның ішінде еншілес ұйымның қызметіне байланысты тәуекелдерге қатысты жүйелердің уәкілетті органның тәуекелдерді басқару мен ішкі бақылау жүйелеріне қоятын талаптарына сай келмеуі;</w:t>
      </w:r>
    </w:p>
    <w:bookmarkEnd w:id="652"/>
    <w:bookmarkStart w:name="z993" w:id="653"/>
    <w:p>
      <w:pPr>
        <w:spacing w:after="0"/>
        <w:ind w:left="0"/>
        <w:jc w:val="both"/>
      </w:pPr>
      <w:r>
        <w:rPr>
          <w:rFonts w:ascii="Times New Roman"/>
          <w:b w:val="false"/>
          <w:i w:val="false"/>
          <w:color w:val="000000"/>
          <w:sz w:val="28"/>
        </w:rPr>
        <w:t>
      7) еншілес ұйым орналасқан елдің заңнамасында көзделген жағдайларда еншілес ұйымның белгіленген пруденциялық нормативтерді, сондай-ақ сақтандыру (қайта сақтандыру) ұйымының және (немесе) сақтандыру холдингінің пруденциялық нормативтерді, оның ішінде шоғырландырылған негізде және уәкілетті органға рұқсат алуға өтініш берген күннің алдындағы соңғы үш ай ішінде және (немесе) өтінішті қарау кезеңінде сақталуы міндетті басқа да нормалар мен лимиттерді сақтамауы;</w:t>
      </w:r>
    </w:p>
    <w:bookmarkEnd w:id="653"/>
    <w:bookmarkStart w:name="z994" w:id="654"/>
    <w:p>
      <w:pPr>
        <w:spacing w:after="0"/>
        <w:ind w:left="0"/>
        <w:jc w:val="both"/>
      </w:pPr>
      <w:r>
        <w:rPr>
          <w:rFonts w:ascii="Times New Roman"/>
          <w:b w:val="false"/>
          <w:i w:val="false"/>
          <w:color w:val="000000"/>
          <w:sz w:val="28"/>
        </w:rPr>
        <w:t xml:space="preserve">
      8) өтініш берілген күнге және құжаттарды қарау кезеңінде сақтандыру (қайта сақтандыру) ұйымының және (немесе) сақтандыру холдингінің және (немесе) иемдену болжанып отырған еншілес ұйымның қадағалап ден қоюдың қолданыстағы шараларының және (немесе) Қазақстан Республикасының Әкімшілік құқық бұзушылық туралы кодексінің </w:t>
      </w:r>
      <w:r>
        <w:rPr>
          <w:rFonts w:ascii="Times New Roman"/>
          <w:b w:val="false"/>
          <w:i w:val="false"/>
          <w:color w:val="000000"/>
          <w:sz w:val="28"/>
        </w:rPr>
        <w:t>227</w:t>
      </w:r>
      <w:r>
        <w:rPr>
          <w:rFonts w:ascii="Times New Roman"/>
          <w:b w:val="false"/>
          <w:i w:val="false"/>
          <w:color w:val="000000"/>
          <w:sz w:val="28"/>
        </w:rPr>
        <w:t xml:space="preserve">, </w:t>
      </w:r>
      <w:r>
        <w:rPr>
          <w:rFonts w:ascii="Times New Roman"/>
          <w:b w:val="false"/>
          <w:i w:val="false"/>
          <w:color w:val="000000"/>
          <w:sz w:val="28"/>
        </w:rPr>
        <w:t>229</w:t>
      </w:r>
      <w:r>
        <w:rPr>
          <w:rFonts w:ascii="Times New Roman"/>
          <w:b w:val="false"/>
          <w:i w:val="false"/>
          <w:color w:val="000000"/>
          <w:sz w:val="28"/>
        </w:rPr>
        <w:t xml:space="preserve">, </w:t>
      </w:r>
      <w:r>
        <w:rPr>
          <w:rFonts w:ascii="Times New Roman"/>
          <w:b w:val="false"/>
          <w:i w:val="false"/>
          <w:color w:val="000000"/>
          <w:sz w:val="28"/>
        </w:rPr>
        <w:t>230-баптарында</w:t>
      </w:r>
      <w:r>
        <w:rPr>
          <w:rFonts w:ascii="Times New Roman"/>
          <w:b w:val="false"/>
          <w:i w:val="false"/>
          <w:color w:val="000000"/>
          <w:sz w:val="28"/>
        </w:rPr>
        <w:t xml:space="preserve">, </w:t>
      </w:r>
      <w:r>
        <w:rPr>
          <w:rFonts w:ascii="Times New Roman"/>
          <w:b w:val="false"/>
          <w:i w:val="false"/>
          <w:color w:val="000000"/>
          <w:sz w:val="28"/>
        </w:rPr>
        <w:t>239-бабының</w:t>
      </w:r>
      <w:r>
        <w:rPr>
          <w:rFonts w:ascii="Times New Roman"/>
          <w:b w:val="false"/>
          <w:i w:val="false"/>
          <w:color w:val="000000"/>
          <w:sz w:val="28"/>
        </w:rPr>
        <w:t xml:space="preserve"> төртінші бөлігінде көзделген әкімшілік құқық бұзушылықтар үшін әкімшілік жазаларының болуы;</w:t>
      </w:r>
    </w:p>
    <w:bookmarkEnd w:id="654"/>
    <w:bookmarkStart w:name="z995" w:id="655"/>
    <w:p>
      <w:pPr>
        <w:spacing w:after="0"/>
        <w:ind w:left="0"/>
        <w:jc w:val="both"/>
      </w:pPr>
      <w:r>
        <w:rPr>
          <w:rFonts w:ascii="Times New Roman"/>
          <w:b w:val="false"/>
          <w:i w:val="false"/>
          <w:color w:val="000000"/>
          <w:sz w:val="28"/>
        </w:rPr>
        <w:t>
      9) сақтандыру (қайта сақтандыру) ұйымы және (немесе) сақтандыру холдингі еншілес ұйымды – Қазақстан Республикасының резиденттері – сақтандыру (қайта сақтандыру) ұйымын, банкті, инвестициялық портфельді басқарушыны құрған немесе иемденген жағдайда, осы Заңда, Қазақстан Республикасының банктер және банк қызметі және бағалы қағаздар нарығы туралы заңнамасында көзделген Қазақстан Республикасының резиденттері сақтандыру немесе банк холдингі, сақтандыру (қайта сақтандыру) ұйымының, банктің, инвестициялық портфельді басқарушының ірі қатысушысы мәртебесін алуға келісім беруге қатысты талаптарды сақтамау болып табылады.</w:t>
      </w:r>
    </w:p>
    <w:bookmarkEnd w:id="655"/>
    <w:bookmarkStart w:name="z996" w:id="656"/>
    <w:p>
      <w:pPr>
        <w:spacing w:after="0"/>
        <w:ind w:left="0"/>
        <w:jc w:val="both"/>
      </w:pPr>
      <w:r>
        <w:rPr>
          <w:rFonts w:ascii="Times New Roman"/>
          <w:b w:val="false"/>
          <w:i w:val="false"/>
          <w:color w:val="000000"/>
          <w:sz w:val="28"/>
        </w:rPr>
        <w:t>
      7. Уәкілетті орган өтініш берілгеннен кейін елу жұмыс күні ішінде рұқсат беруге немесе рұқсат беруден бас тартуға міндетті.</w:t>
      </w:r>
    </w:p>
    <w:bookmarkEnd w:id="656"/>
    <w:bookmarkStart w:name="z997" w:id="657"/>
    <w:p>
      <w:pPr>
        <w:spacing w:after="0"/>
        <w:ind w:left="0"/>
        <w:jc w:val="both"/>
      </w:pPr>
      <w:r>
        <w:rPr>
          <w:rFonts w:ascii="Times New Roman"/>
          <w:b w:val="false"/>
          <w:i w:val="false"/>
          <w:color w:val="000000"/>
          <w:sz w:val="28"/>
        </w:rPr>
        <w:t>
      Рұқсат беруден бас тартқан жағдайда уәкілетті орган өтініш берушіні бас тартудың негіздері туралы жазбаша хабардар етуге міндетті.</w:t>
      </w:r>
    </w:p>
    <w:bookmarkEnd w:id="65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8.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999" w:id="658"/>
    <w:p>
      <w:pPr>
        <w:spacing w:after="0"/>
        <w:ind w:left="0"/>
        <w:jc w:val="both"/>
      </w:pPr>
      <w:r>
        <w:rPr>
          <w:rFonts w:ascii="Times New Roman"/>
          <w:b w:val="false"/>
          <w:i w:val="false"/>
          <w:color w:val="000000"/>
          <w:sz w:val="28"/>
        </w:rPr>
        <w:t>
      9. Қазақстан Республикасының резиденті емес сақтандыру (қайта сақтандыру) ұйымының немесе сақтандыру холдингінің еншілес ұйымы, сондай-ақ сақтандыру (қайта сақтандыру) ұйымы және (немесе) сақтандыру холдингі капиталына қомақты қатысатын Қазақстан Республикасының резиденті емес ұйым уәкілетті органға жүктелген шоғырландырылған қадағалауды жүзеге асыру жөніндегі функцияларды сапалы және уақтылы орындауды қамтамасыз ету мақсатында тиісті сұрау салу негізінде уәкілетті органға қажетті ақпаратты ашуға міндетті. Бұл ретте алынған мәліметтер жария етуге жатпайды.</w:t>
      </w:r>
    </w:p>
    <w:bookmarkEnd w:id="658"/>
    <w:bookmarkStart w:name="z1000" w:id="659"/>
    <w:p>
      <w:pPr>
        <w:spacing w:after="0"/>
        <w:ind w:left="0"/>
        <w:jc w:val="both"/>
      </w:pPr>
      <w:r>
        <w:rPr>
          <w:rFonts w:ascii="Times New Roman"/>
          <w:b w:val="false"/>
          <w:i w:val="false"/>
          <w:color w:val="000000"/>
          <w:sz w:val="28"/>
        </w:rPr>
        <w:t>
      10. Сақтандыру (қайта сақтандыру) ұйымы және (немесе) сақтандыру холдингі уәкілетті органның алдын ала рұқсатын алмай тұрып еншілес ұйымды бақылауды иелену құқығын иеленген жағдайда уәкілетті орган сақтандыру (қайта сақтандыру) ұйымына немесе сақтандыру холдингіне осы Заңда көзделген қадағалап ден қою шараларын қолданады. Осындай жағдайда уәкілетті орган аталған бұзушылықты анықтағаннан кейін алты ай ішінде сақтандыру (қайта сақтандыру) ұйымы және (немесе) сақтандыру холдингі еншілес ұйымның өздеріне тиесілі акцияларын (жарғылық капиталға қатысу үлестерін) олармен ерекше қатынастар арқылы байланысты емес тұлғаларға иелігінен шығаруға және растайтын құжаттарды уәкілетті органға ұсынуға міндетті.</w:t>
      </w:r>
    </w:p>
    <w:bookmarkEnd w:id="659"/>
    <w:bookmarkStart w:name="z1001" w:id="660"/>
    <w:p>
      <w:pPr>
        <w:spacing w:after="0"/>
        <w:ind w:left="0"/>
        <w:jc w:val="both"/>
      </w:pPr>
      <w:r>
        <w:rPr>
          <w:rFonts w:ascii="Times New Roman"/>
          <w:b w:val="false"/>
          <w:i w:val="false"/>
          <w:color w:val="000000"/>
          <w:sz w:val="28"/>
        </w:rPr>
        <w:t>
      11. Сақтандыру (қайта сақтандыру) ұйымының және (немесе) сақтандыру холдингінің ұйымдардың капиталына қомақты қатысуына уәкілетті органның алдын ала рұқсаты болған кезде ғана жол беріледі.</w:t>
      </w:r>
    </w:p>
    <w:bookmarkEnd w:id="660"/>
    <w:bookmarkStart w:name="z1002" w:id="661"/>
    <w:p>
      <w:pPr>
        <w:spacing w:after="0"/>
        <w:ind w:left="0"/>
        <w:jc w:val="both"/>
      </w:pPr>
      <w:r>
        <w:rPr>
          <w:rFonts w:ascii="Times New Roman"/>
          <w:b w:val="false"/>
          <w:i w:val="false"/>
          <w:color w:val="000000"/>
          <w:sz w:val="28"/>
        </w:rPr>
        <w:t>
      Ұйымның капиталына қомақты қатысуға уәкілетті органның рұқсатын алу жөніндегі талап аталған ұйымның акцияларына немесе жарғылық капиталындағы қатысу үлестеріне тікелей иелік ететін (дауыс беруге, шешімдерді айқындауға және (немесе) қабылданатын шешімдерге шарттың күшіне қарай немесе өзгеше түрде ықпал етуге мүмкіндігі бар) және уәкілетті органның тиісті рұқсаты бар сақтандыру (қайта сақтандыру) ұйымы – Қазақстан Республикасы резидентінің акцияларына иелік ету (дауыс беру, шешімдерді айқындау және (немесе) қабылданатын шешімдерге шарттың күшіне қарай немесе өзгеше түрде ықпал ету мүмкіндігінің болуы) арқылы осы ұйымның акцияларына немесе жарғылық капиталындағы қатысу үлестеріне жанама түрде иелік ететін (дауыс беруге, шешімдерді айқындауға және (немесе) қабылданатын шешімдерге шарттың күшіне қарай немесе өзгеше түрде ықпал етуге мүмкіндігі бар) сақтандыру холдингтеріне қолданылмайды.</w:t>
      </w:r>
    </w:p>
    <w:bookmarkEnd w:id="661"/>
    <w:bookmarkStart w:name="z1003" w:id="662"/>
    <w:p>
      <w:pPr>
        <w:spacing w:after="0"/>
        <w:ind w:left="0"/>
        <w:jc w:val="both"/>
      </w:pPr>
      <w:r>
        <w:rPr>
          <w:rFonts w:ascii="Times New Roman"/>
          <w:b w:val="false"/>
          <w:i w:val="false"/>
          <w:color w:val="000000"/>
          <w:sz w:val="28"/>
        </w:rPr>
        <w:t>
      Ұйымдардың капиталына қомақты қатысуға рұқсат беру уәкілетті органның нормативтік құқықтық актісінде белгіленген тәртіппен жүзеге асырылады.</w:t>
      </w:r>
    </w:p>
    <w:bookmarkEnd w:id="662"/>
    <w:bookmarkStart w:name="z1290" w:id="663"/>
    <w:p>
      <w:pPr>
        <w:spacing w:after="0"/>
        <w:ind w:left="0"/>
        <w:jc w:val="both"/>
      </w:pPr>
      <w:r>
        <w:rPr>
          <w:rFonts w:ascii="Times New Roman"/>
          <w:b w:val="false"/>
          <w:i w:val="false"/>
          <w:color w:val="000000"/>
          <w:sz w:val="28"/>
        </w:rPr>
        <w:t>
      Ұйымдардың капиталына қомақты қатысуға рұқсат бергені үшін мөлшері мен төлеу тәртібі Қазақстан Республикасының салық заңнамасында айқындалатын алым төленеді.</w:t>
      </w:r>
    </w:p>
    <w:bookmarkEnd w:id="663"/>
    <w:bookmarkStart w:name="z1004" w:id="664"/>
    <w:p>
      <w:pPr>
        <w:spacing w:after="0"/>
        <w:ind w:left="0"/>
        <w:jc w:val="both"/>
      </w:pPr>
      <w:r>
        <w:rPr>
          <w:rFonts w:ascii="Times New Roman"/>
          <w:b w:val="false"/>
          <w:i w:val="false"/>
          <w:color w:val="000000"/>
          <w:sz w:val="28"/>
        </w:rPr>
        <w:t>
      Сақтандыру (қайта сақтандыру) ұйымы және (немесе) сақтандыру холдингі уәкілетті органның алдын ала келісімін алмай тұрып ұйымның капиталына қомақты қатысуды иеленген жағдайда уәкілетті орган сақтандыру (қайта сақтандыру) ұйымына және (немесе) сақтандыру холдингіне осы Заңда көзделген қадағалап ден қою шараларын қолданады. Осындай жағдайда сақтандыру (қайта сақтандыру) ұйымы және (немесе) сақтандыру холдингі өздерінің капиталында қомақты қатысуы бар ұйымның оларға тиесілі акцияларын (жарғылық капиталға қатысу үлестерін) сақтандыру (қайта сақтандыру) ұйымымен және (немесе) сақтандыру холдингімен ерекше қатынастар арқылы байланысты емес тұлғаларға иелігінен шығаруға және растайтын құжаттарды алты ай ішінде уәкілетті органға ұсынуға міндетті.</w:t>
      </w:r>
    </w:p>
    <w:bookmarkEnd w:id="664"/>
    <w:bookmarkStart w:name="z1005" w:id="665"/>
    <w:p>
      <w:pPr>
        <w:spacing w:after="0"/>
        <w:ind w:left="0"/>
        <w:jc w:val="both"/>
      </w:pPr>
      <w:r>
        <w:rPr>
          <w:rFonts w:ascii="Times New Roman"/>
          <w:b w:val="false"/>
          <w:i w:val="false"/>
          <w:color w:val="000000"/>
          <w:sz w:val="28"/>
        </w:rPr>
        <w:t xml:space="preserve">
      12. Мазмұнына қойылатын талаптар уәкілетті органның нормативтік құқықтық актісінде белгіленген, ұйымдардың капиталына қомақты қатысуға рұқсат алуға арналған өтініш осы баптың </w:t>
      </w:r>
      <w:r>
        <w:rPr>
          <w:rFonts w:ascii="Times New Roman"/>
          <w:b w:val="false"/>
          <w:i w:val="false"/>
          <w:color w:val="000000"/>
          <w:sz w:val="28"/>
        </w:rPr>
        <w:t>4-тармағының</w:t>
      </w:r>
      <w:r>
        <w:rPr>
          <w:rFonts w:ascii="Times New Roman"/>
          <w:b w:val="false"/>
          <w:i w:val="false"/>
          <w:color w:val="000000"/>
          <w:sz w:val="28"/>
        </w:rPr>
        <w:t xml:space="preserve"> 1-1), 2), 3), 4), 5), 6) және 11) тармақшаларында көзделген құжаттар қоса беріле отырып ұсынылады.</w:t>
      </w:r>
    </w:p>
    <w:bookmarkEnd w:id="665"/>
    <w:bookmarkStart w:name="z1006" w:id="666"/>
    <w:p>
      <w:pPr>
        <w:spacing w:after="0"/>
        <w:ind w:left="0"/>
        <w:jc w:val="both"/>
      </w:pPr>
      <w:r>
        <w:rPr>
          <w:rFonts w:ascii="Times New Roman"/>
          <w:b w:val="false"/>
          <w:i w:val="false"/>
          <w:color w:val="000000"/>
          <w:sz w:val="28"/>
        </w:rPr>
        <w:t>
      Ұйымдардың капиталына қомақты қатысуға рұқсат беруден бас тарту осы баптың 6-тармағында көзделген негіздер бойынша жүргізіледі.</w:t>
      </w:r>
    </w:p>
    <w:bookmarkEnd w:id="666"/>
    <w:bookmarkStart w:name="z1007" w:id="667"/>
    <w:p>
      <w:pPr>
        <w:spacing w:after="0"/>
        <w:ind w:left="0"/>
        <w:jc w:val="both"/>
      </w:pPr>
      <w:r>
        <w:rPr>
          <w:rFonts w:ascii="Times New Roman"/>
          <w:b w:val="false"/>
          <w:i w:val="false"/>
          <w:color w:val="000000"/>
          <w:sz w:val="28"/>
        </w:rPr>
        <w:t>
      13. Уәкілетті орган:</w:t>
      </w:r>
    </w:p>
    <w:bookmarkEnd w:id="667"/>
    <w:bookmarkStart w:name="z1008" w:id="668"/>
    <w:p>
      <w:pPr>
        <w:spacing w:after="0"/>
        <w:ind w:left="0"/>
        <w:jc w:val="both"/>
      </w:pPr>
      <w:r>
        <w:rPr>
          <w:rFonts w:ascii="Times New Roman"/>
          <w:b w:val="false"/>
          <w:i w:val="false"/>
          <w:color w:val="000000"/>
          <w:sz w:val="28"/>
        </w:rPr>
        <w:t>
      1) олардың негізінде рұқсат берілген дәйексіз мәліметтер анықталған;</w:t>
      </w:r>
    </w:p>
    <w:bookmarkEnd w:id="668"/>
    <w:bookmarkStart w:name="z1009" w:id="669"/>
    <w:p>
      <w:pPr>
        <w:spacing w:after="0"/>
        <w:ind w:left="0"/>
        <w:jc w:val="both"/>
      </w:pPr>
      <w:r>
        <w:rPr>
          <w:rFonts w:ascii="Times New Roman"/>
          <w:b w:val="false"/>
          <w:i w:val="false"/>
          <w:color w:val="000000"/>
          <w:sz w:val="28"/>
        </w:rPr>
        <w:t>
      2) сақтандыру (қайта сақтандыру) ұйымының және (немесе) сақтандыру холдингінің еншілес ұйымының, сондай-ақ сақтандыру (қайта сақтандыру) ұйымының және (немесе) сақтандыру холдингінің капиталға қомақты қатысуы бар ұйымдардың органдары шешім қабылдаған не сот қайта ұйымдастыру немесе тарату жолымен аталған ұйымдардың қызметін тоқтату туралы шешім қабылдаған;</w:t>
      </w:r>
    </w:p>
    <w:bookmarkEnd w:id="669"/>
    <w:bookmarkStart w:name="z1010" w:id="670"/>
    <w:p>
      <w:pPr>
        <w:spacing w:after="0"/>
        <w:ind w:left="0"/>
        <w:jc w:val="both"/>
      </w:pPr>
      <w:r>
        <w:rPr>
          <w:rFonts w:ascii="Times New Roman"/>
          <w:b w:val="false"/>
          <w:i w:val="false"/>
          <w:color w:val="000000"/>
          <w:sz w:val="28"/>
        </w:rPr>
        <w:t>
      3) сақтандыру (қайта сақтандыру) ұйымында және (немесе) сақтандыру холдингінде еншілес ұйымды бақылау белгілері болмаған;</w:t>
      </w:r>
    </w:p>
    <w:bookmarkEnd w:id="670"/>
    <w:bookmarkStart w:name="z1011" w:id="671"/>
    <w:p>
      <w:pPr>
        <w:spacing w:after="0"/>
        <w:ind w:left="0"/>
        <w:jc w:val="both"/>
      </w:pPr>
      <w:r>
        <w:rPr>
          <w:rFonts w:ascii="Times New Roman"/>
          <w:b w:val="false"/>
          <w:i w:val="false"/>
          <w:color w:val="000000"/>
          <w:sz w:val="28"/>
        </w:rPr>
        <w:t>
      4) сақтандыру (қайта сақтандыру) ұйымы және (немесе) сақтандыру холдингі иелігіндегі ұйым акцияларын (жарғылық капиталға қатысу үлестерін) иелігінен шығарған;</w:t>
      </w:r>
    </w:p>
    <w:bookmarkEnd w:id="671"/>
    <w:bookmarkStart w:name="z1012" w:id="672"/>
    <w:p>
      <w:pPr>
        <w:spacing w:after="0"/>
        <w:ind w:left="0"/>
        <w:jc w:val="both"/>
      </w:pPr>
      <w:r>
        <w:rPr>
          <w:rFonts w:ascii="Times New Roman"/>
          <w:b w:val="false"/>
          <w:i w:val="false"/>
          <w:color w:val="000000"/>
          <w:sz w:val="28"/>
        </w:rPr>
        <w:t>
      5) сақтандыру (қайта сақтандыру) ұйымының және (немесе) сақтандыру холдингінің еншілес ұйымының, сондай-ақ сақтандыру (қайта сақтандыру) ұйымының және (немесе) сақтандыру холдингінің капиталына қомақты қатысуы бар ұйымның қызметі осы Заңның 48-бабының 3-тармағының талаптарына сәйкес болмауы анықталған жағдайларда еншілес ұйымды құруға, сатып алуға, ұйымның капиталына қомақты қатысуға рұқсатты кері қайтарып алады.</w:t>
      </w:r>
    </w:p>
    <w:bookmarkEnd w:id="672"/>
    <w:bookmarkStart w:name="z400" w:id="673"/>
    <w:p>
      <w:pPr>
        <w:spacing w:after="0"/>
        <w:ind w:left="0"/>
        <w:jc w:val="both"/>
      </w:pPr>
      <w:r>
        <w:rPr>
          <w:rFonts w:ascii="Times New Roman"/>
          <w:b w:val="false"/>
          <w:i w:val="false"/>
          <w:color w:val="000000"/>
          <w:sz w:val="28"/>
        </w:rPr>
        <w:t>
      Еншілес ұйымды құруға, сатып алуға, ұйымның капиталына қомақты қатысуға берілген рұқсатты қайтарып алу кезінде уәкілетті орган рұқсатты қайтарып алуға негіз болып табылатын факті анықталған немесе сақтандыру (қайта сақтандыру) ұйымы және (немесе) сақтандыру холдингі рұқсатты қайтарып алу туралы өтініш берген күннен бастап екі ай ішінде бұрын берілген рұқсаттың күшін жою туралы шешім қабылдайды.</w:t>
      </w:r>
    </w:p>
    <w:bookmarkEnd w:id="673"/>
    <w:bookmarkStart w:name="z1013" w:id="674"/>
    <w:p>
      <w:pPr>
        <w:spacing w:after="0"/>
        <w:ind w:left="0"/>
        <w:jc w:val="both"/>
      </w:pPr>
      <w:r>
        <w:rPr>
          <w:rFonts w:ascii="Times New Roman"/>
          <w:b w:val="false"/>
          <w:i w:val="false"/>
          <w:color w:val="000000"/>
          <w:sz w:val="28"/>
        </w:rPr>
        <w:t>
      Еншілес ұйымды құруға, сатып алуға, ұйымның капиталына қомақты қатысуға рұқсат кері қайтарылып алынған жағдайда сақтандыру (қайта сақтандыру) ұйымы және (немесе) сақтандыру холдингі алты ай ішінде аталған ұйымдардағы өздеріне тиесілі акцияларды (жарғылық капиталға қатысу үлестерін) осы сақтандыру (қайта сақтандыру) ұйымымен және (немесе) сақтандыру холдингімен ерекше қатынастар арқылы байланысты емес тұлғаларға иелігінен шығаруды жүргізуге және растайтын құжаттарды уәкілетті органға ұсынуға міндетті.</w:t>
      </w:r>
    </w:p>
    <w:bookmarkEnd w:id="674"/>
    <w:bookmarkStart w:name="z1014" w:id="675"/>
    <w:p>
      <w:pPr>
        <w:spacing w:after="0"/>
        <w:ind w:left="0"/>
        <w:jc w:val="both"/>
      </w:pPr>
      <w:r>
        <w:rPr>
          <w:rFonts w:ascii="Times New Roman"/>
          <w:b w:val="false"/>
          <w:i w:val="false"/>
          <w:color w:val="000000"/>
          <w:sz w:val="28"/>
        </w:rPr>
        <w:t>
      Еншілес ұйымды құруға, сатып алуға, ұйымдардың капиталына қомақты қатысуға рұқсатты кері қайтарып алу тәртібі уәкілетті органның нормативтік құқықтық актісінде айқындалады.</w:t>
      </w:r>
    </w:p>
    <w:bookmarkEnd w:id="675"/>
    <w:bookmarkStart w:name="z1015" w:id="676"/>
    <w:p>
      <w:pPr>
        <w:spacing w:after="0"/>
        <w:ind w:left="0"/>
        <w:jc w:val="both"/>
      </w:pPr>
      <w:r>
        <w:rPr>
          <w:rFonts w:ascii="Times New Roman"/>
          <w:b w:val="false"/>
          <w:i w:val="false"/>
          <w:color w:val="000000"/>
          <w:sz w:val="28"/>
        </w:rPr>
        <w:t>
      14. Осы баптың талаптары:</w:t>
      </w:r>
    </w:p>
    <w:bookmarkEnd w:id="676"/>
    <w:bookmarkStart w:name="z1016" w:id="677"/>
    <w:p>
      <w:pPr>
        <w:spacing w:after="0"/>
        <w:ind w:left="0"/>
        <w:jc w:val="both"/>
      </w:pPr>
      <w:r>
        <w:rPr>
          <w:rFonts w:ascii="Times New Roman"/>
          <w:b w:val="false"/>
          <w:i w:val="false"/>
          <w:color w:val="000000"/>
          <w:sz w:val="28"/>
        </w:rPr>
        <w:t>
      1) мынадай шарттардың бірі:</w:t>
      </w:r>
    </w:p>
    <w:bookmarkEnd w:id="677"/>
    <w:bookmarkStart w:name="z1017" w:id="678"/>
    <w:p>
      <w:pPr>
        <w:spacing w:after="0"/>
        <w:ind w:left="0"/>
        <w:jc w:val="both"/>
      </w:pPr>
      <w:r>
        <w:rPr>
          <w:rFonts w:ascii="Times New Roman"/>
          <w:b w:val="false"/>
          <w:i w:val="false"/>
          <w:color w:val="000000"/>
          <w:sz w:val="28"/>
        </w:rPr>
        <w:t>
      сақтандыру холдингінде, сақтандыру холдингінің белгілерін иеленген тұлғада тізбесін уәкілетті орган белгілейтін рейтингтік агенттіктердің бірінің А рейтингінен төмен емес жеке кредиттік рейтингінің, сондай-ақ аталған тұлғалар шыққан елдің қаржылық қадағалау органының олардың шоғырландырылған қадағалауға жататындығы туралы жазбаша растауының болуы;</w:t>
      </w:r>
    </w:p>
    <w:bookmarkEnd w:id="678"/>
    <w:bookmarkStart w:name="z1018" w:id="679"/>
    <w:p>
      <w:pPr>
        <w:spacing w:after="0"/>
        <w:ind w:left="0"/>
        <w:jc w:val="both"/>
      </w:pPr>
      <w:r>
        <w:rPr>
          <w:rFonts w:ascii="Times New Roman"/>
          <w:b w:val="false"/>
          <w:i w:val="false"/>
          <w:color w:val="000000"/>
          <w:sz w:val="28"/>
        </w:rPr>
        <w:t>
      уәкілетті орган мен шет мемлекеттің тиісті қадағалау органы арасында ақпарат алмасу туралы келісімнің, сондай-ақ рейтингтік агенттіктердің бірінің ең төменгі талап етілетін рейтингінің болуы орындалған кезде сақтандыру холдингі, сақтандыру холдингінің белгілерін иеленген тұлға болып табылатын Қазақстан Республикасының резиденттері еместердің еншілес немесе тәуелді ұйымдары болып табылатын Қазақстан Республикасының резиденттері еместерге, сондай-ақ олар Қазақстан Республикасының резиденттері емес еншілес және тәуелді ұйымдарды құрған немесе иемденген кезде сақтандыру холдингі, сақтандыру холдингінің белгілеріне ие тұлға болып табылатын Қазақстан Республикасының резиденттері еместерге қолданылмайды. Ең төменгі рейтинг пен рейтингтік агенттіктердің тізбесі уәкілетті органның нормативтік құқықтық актісімен белгіленеді;</w:t>
      </w:r>
    </w:p>
    <w:bookmarkEnd w:id="679"/>
    <w:bookmarkStart w:name="z1019" w:id="680"/>
    <w:p>
      <w:pPr>
        <w:spacing w:after="0"/>
        <w:ind w:left="0"/>
        <w:jc w:val="both"/>
      </w:pPr>
      <w:r>
        <w:rPr>
          <w:rFonts w:ascii="Times New Roman"/>
          <w:b w:val="false"/>
          <w:i w:val="false"/>
          <w:color w:val="000000"/>
          <w:sz w:val="28"/>
        </w:rPr>
        <w:t>
      2) банк холдингтері немесе банктер болып табылатын және уәкілетті органның "Қазақстан Республикасындағы банктер және банк қызметі туралы" Қазақстан Республикасының Заңына сәйкес берілген тиісті рұқсаты бар сақтандыру холдингтеріне қолданылмайды.</w:t>
      </w:r>
    </w:p>
    <w:bookmarkEnd w:id="680"/>
    <w:bookmarkStart w:name="z1020" w:id="681"/>
    <w:p>
      <w:pPr>
        <w:spacing w:after="0"/>
        <w:ind w:left="0"/>
        <w:jc w:val="both"/>
      </w:pPr>
      <w:r>
        <w:rPr>
          <w:rFonts w:ascii="Times New Roman"/>
          <w:b w:val="false"/>
          <w:i w:val="false"/>
          <w:color w:val="000000"/>
          <w:sz w:val="28"/>
        </w:rPr>
        <w:t>
      15. Егер банк холдингі немесе банк болып табылмайтын сақтандыру холдингі Қазақстан Республикасының заңнамасында оларға қатысты капиталға қатысуға тиісті рұқсат беру құжаттарын алу көзделген еншілес қаржы ұйымын құрған немесе сатып алған не қаржы ұйымының капиталына қомақты қатысуды сатып алған жағдайда, уәкілетті орган, рұқсат бергені үшін алымның төленгенін растайтын құжатты қоспағанда, осы бапта көзделген тиісті құжаттар ұсынылмай сақтандыру холдингіне қаржы ұйымының акцияларын Қазақстан Республикасының заңнамасында белгіленген мөлшерлерде иелену, пайдалану және (немесе) оларға билік ету құқығын беретін тиісті құжатты берумен бір мезгілде еншілес ұйымды құруға немесе сатып алуға және (немесе) ұйымдардың капиталына қомақты қатысуға рұқсат береді.</w:t>
      </w:r>
    </w:p>
    <w:bookmarkEnd w:id="681"/>
    <w:bookmarkStart w:name="z1215" w:id="682"/>
    <w:p>
      <w:pPr>
        <w:spacing w:after="0"/>
        <w:ind w:left="0"/>
        <w:jc w:val="both"/>
      </w:pPr>
      <w:r>
        <w:rPr>
          <w:rFonts w:ascii="Times New Roman"/>
          <w:b w:val="false"/>
          <w:i w:val="false"/>
          <w:color w:val="000000"/>
          <w:sz w:val="28"/>
        </w:rPr>
        <w:t>
      Осы тармақтың бірінші бөлігінің талаптары сақтандыру холдингі мәртебесін иеленуге ниет білдірген тұлғаларға қолданылады.</w:t>
      </w:r>
    </w:p>
    <w:bookmarkEnd w:id="68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32-бап жаңа редакцияда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өзгерістер енгізілді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2012.12.24 </w:t>
      </w:r>
      <w:r>
        <w:rPr>
          <w:rFonts w:ascii="Times New Roman"/>
          <w:b w:val="false"/>
          <w:i w:val="false"/>
          <w:color w:val="000000"/>
          <w:sz w:val="28"/>
        </w:rPr>
        <w:t>N 60-V</w:t>
      </w:r>
      <w:r>
        <w:rPr>
          <w:rFonts w:ascii="Times New Roman"/>
          <w:b w:val="false"/>
          <w:i w:val="false"/>
          <w:color w:val="ff0000"/>
          <w:sz w:val="28"/>
        </w:rPr>
        <w:t xml:space="preserve"> (алғашқы ресми жарияланғанынан кейiн күнтiзбелiк он күн өткен соң қолданысқа енгiзiледi), 2012.12.26 </w:t>
      </w:r>
      <w:r>
        <w:rPr>
          <w:rFonts w:ascii="Times New Roman"/>
          <w:b w:val="false"/>
          <w:i w:val="false"/>
          <w:color w:val="000000"/>
          <w:sz w:val="28"/>
        </w:rPr>
        <w:t>N 61-V</w:t>
      </w:r>
      <w:r>
        <w:rPr>
          <w:rFonts w:ascii="Times New Roman"/>
          <w:b w:val="false"/>
          <w:i w:val="false"/>
          <w:color w:val="ff0000"/>
          <w:sz w:val="28"/>
        </w:rPr>
        <w:t xml:space="preserve"> (2012.02.04 бастап қолданысқа енгізіледі),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16.05.2014 </w:t>
      </w:r>
      <w:r>
        <w:rPr>
          <w:rFonts w:ascii="Times New Roman"/>
          <w:b w:val="false"/>
          <w:i w:val="false"/>
          <w:color w:val="000000"/>
          <w:sz w:val="28"/>
        </w:rPr>
        <w:t>№ 203-V</w:t>
      </w:r>
      <w:r>
        <w:rPr>
          <w:rFonts w:ascii="Times New Roman"/>
          <w:b w:val="false"/>
          <w:i w:val="false"/>
          <w:color w:val="ff0000"/>
          <w:sz w:val="28"/>
        </w:rPr>
        <w:t xml:space="preserve"> (алғашқы ресми жарияланған күнінен кейін алты ай өткен соң қолданысқа енгізіледі);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25.12.2017 </w:t>
      </w:r>
      <w:r>
        <w:rPr>
          <w:rFonts w:ascii="Times New Roman"/>
          <w:b w:val="false"/>
          <w:i w:val="false"/>
          <w:color w:val="000000"/>
          <w:sz w:val="28"/>
        </w:rPr>
        <w:t>№ 122-VI</w:t>
      </w:r>
      <w:r>
        <w:rPr>
          <w:rFonts w:ascii="Times New Roman"/>
          <w:b w:val="false"/>
          <w:i w:val="false"/>
          <w:color w:val="ff0000"/>
          <w:sz w:val="28"/>
        </w:rPr>
        <w:t xml:space="preserve"> (01.01.2018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39" w:id="683"/>
    <w:p>
      <w:pPr>
        <w:spacing w:after="0"/>
        <w:ind w:left="0"/>
        <w:jc w:val="left"/>
      </w:pPr>
      <w:r>
        <w:rPr>
          <w:rFonts w:ascii="Times New Roman"/>
          <w:b/>
          <w:i w:val="false"/>
          <w:color w:val="000000"/>
        </w:rPr>
        <w:t xml:space="preserve"> 33-бап. Сақтандыру (қайта сақтандыру) ұйымының және сақтандыру брокерінің филиалдары мен өкілдіктерін құру, жабу</w:t>
      </w:r>
    </w:p>
    <w:bookmarkEnd w:id="683"/>
    <w:bookmarkStart w:name="z1387" w:id="684"/>
    <w:p>
      <w:pPr>
        <w:spacing w:after="0"/>
        <w:ind w:left="0"/>
        <w:jc w:val="both"/>
      </w:pPr>
      <w:r>
        <w:rPr>
          <w:rFonts w:ascii="Times New Roman"/>
          <w:b w:val="false"/>
          <w:i w:val="false"/>
          <w:color w:val="000000"/>
          <w:sz w:val="28"/>
        </w:rPr>
        <w:t>
      1. Қазақстан Республикасының резиденті-сақтандыру (қайта сақтандыру) ұйымы сақтандыру (қайта сақтандыру) ұйымы директорлар кеңесінің шешімі негізінде, Қазақстан Республикасының резиденті-сақтандыру брокері, қатысушылардың жалпы жиналысының не акционерлердің жалпы жиналысының шешімі негізінде уәкілетті органның келісімінсіз Қазақстан Республикасының аумағында да, оның шегінен тыс жерде де өзінің оқшауланған бөлімшелерін – филиалдары мен өкілдіктерін ашуға құқылы.</w:t>
      </w:r>
    </w:p>
    <w:bookmarkEnd w:id="684"/>
    <w:bookmarkStart w:name="z1388" w:id="685"/>
    <w:p>
      <w:pPr>
        <w:spacing w:after="0"/>
        <w:ind w:left="0"/>
        <w:jc w:val="both"/>
      </w:pPr>
      <w:r>
        <w:rPr>
          <w:rFonts w:ascii="Times New Roman"/>
          <w:b w:val="false"/>
          <w:i w:val="false"/>
          <w:color w:val="000000"/>
          <w:sz w:val="28"/>
        </w:rPr>
        <w:t>
      2. Сақтандыру (қайта сақтандыру) ұйымы, сақтандыру брокері өзінің филиалы мен өкілдігі Корпорацияда есептік тіркелген күннен бастап отыз жұмыс күні ішінде:</w:t>
      </w:r>
    </w:p>
    <w:bookmarkEnd w:id="685"/>
    <w:bookmarkStart w:name="z1389" w:id="686"/>
    <w:p>
      <w:pPr>
        <w:spacing w:after="0"/>
        <w:ind w:left="0"/>
        <w:jc w:val="both"/>
      </w:pPr>
      <w:r>
        <w:rPr>
          <w:rFonts w:ascii="Times New Roman"/>
          <w:b w:val="false"/>
          <w:i w:val="false"/>
          <w:color w:val="000000"/>
          <w:sz w:val="28"/>
        </w:rPr>
        <w:t>
      1) филиал немесе өкілдік туралы ереженің көшірмесін;</w:t>
      </w:r>
    </w:p>
    <w:bookmarkEnd w:id="686"/>
    <w:bookmarkStart w:name="z1390" w:id="687"/>
    <w:p>
      <w:pPr>
        <w:spacing w:after="0"/>
        <w:ind w:left="0"/>
        <w:jc w:val="both"/>
      </w:pPr>
      <w:r>
        <w:rPr>
          <w:rFonts w:ascii="Times New Roman"/>
          <w:b w:val="false"/>
          <w:i w:val="false"/>
          <w:color w:val="000000"/>
          <w:sz w:val="28"/>
        </w:rPr>
        <w:t>
      2) филиалдың немесе өкілдіктің бірінші басшысына берілген сенімхаттың нотариат куәландырған көшірмесін қоса бере отырып, уәкілетті органға олардың ашылуы туралы хабар беруге міндетті.</w:t>
      </w:r>
    </w:p>
    <w:bookmarkEnd w:id="687"/>
    <w:bookmarkStart w:name="z1391" w:id="688"/>
    <w:p>
      <w:pPr>
        <w:spacing w:after="0"/>
        <w:ind w:left="0"/>
        <w:jc w:val="both"/>
      </w:pPr>
      <w:r>
        <w:rPr>
          <w:rFonts w:ascii="Times New Roman"/>
          <w:b w:val="false"/>
          <w:i w:val="false"/>
          <w:color w:val="000000"/>
          <w:sz w:val="28"/>
        </w:rPr>
        <w:t>
      3. Сақтандыру (қайта сақтандыру) ұйымының филиалы сақтандыру (қайта сақтандыру) ұйымының атынан сақтандыру қызметін жүзеге асырады және сақтандыру (қайта сақтандыру) ұйымы өзіне берген өкілеттіктер шегінде әрекет етеді. Сақтандыру (қайта сақтандыру) ұйымы филиалының сақтандыру (қайта сақтандыру) ұйымымен бірыңғай балансы, сондай-ақ сақтандыру (қайта сақтандыру) ұйымының атауымен толық сәйкес келетін атауы болады.</w:t>
      </w:r>
    </w:p>
    <w:bookmarkEnd w:id="688"/>
    <w:bookmarkStart w:name="z1392" w:id="689"/>
    <w:p>
      <w:pPr>
        <w:spacing w:after="0"/>
        <w:ind w:left="0"/>
        <w:jc w:val="both"/>
      </w:pPr>
      <w:r>
        <w:rPr>
          <w:rFonts w:ascii="Times New Roman"/>
          <w:b w:val="false"/>
          <w:i w:val="false"/>
          <w:color w:val="000000"/>
          <w:sz w:val="28"/>
        </w:rPr>
        <w:t>
      4. Сақтандыру брокерінің филиалы өз қызметін сақтандыру брокерінің атынан жүзеге асырады және сақтандыру брокері өзіне берген өкілеттіктер шегінде әрекет етеді. Сақтандыру брокері филиалының сақтандыру брокерімен бірыңғай балансы, сондай-ақ сақтандыру брокерінің атауымен толық сәйкес келетін атауы болады.</w:t>
      </w:r>
    </w:p>
    <w:bookmarkEnd w:id="689"/>
    <w:bookmarkStart w:name="z1393" w:id="690"/>
    <w:p>
      <w:pPr>
        <w:spacing w:after="0"/>
        <w:ind w:left="0"/>
        <w:jc w:val="both"/>
      </w:pPr>
      <w:r>
        <w:rPr>
          <w:rFonts w:ascii="Times New Roman"/>
          <w:b w:val="false"/>
          <w:i w:val="false"/>
          <w:color w:val="000000"/>
          <w:sz w:val="28"/>
        </w:rPr>
        <w:t>
      5. Сақтандыру (қайта сақтандыру) ұйымының өкілдігі сақтандыру (қайта сақтандыру) ұйымының атынан және оның тапсырмасы бойынша жұмыс істейді және сақтандыру қызметін жүзеге асырмайды.</w:t>
      </w:r>
    </w:p>
    <w:bookmarkEnd w:id="690"/>
    <w:bookmarkStart w:name="z1394" w:id="691"/>
    <w:p>
      <w:pPr>
        <w:spacing w:after="0"/>
        <w:ind w:left="0"/>
        <w:jc w:val="both"/>
      </w:pPr>
      <w:r>
        <w:rPr>
          <w:rFonts w:ascii="Times New Roman"/>
          <w:b w:val="false"/>
          <w:i w:val="false"/>
          <w:color w:val="000000"/>
          <w:sz w:val="28"/>
        </w:rPr>
        <w:t>
      6. Сақтандыру брокерінің өкілдігі сақтандыру брокерінің атынан және оның тапсырмасы бойынша әрекет етеді және сақтандыру (қайта сақтандыру) шарттарын жасасу бойынша сақтандыру брокерінің делдалдық қызметін жүзеге асырмайды.</w:t>
      </w:r>
    </w:p>
    <w:bookmarkEnd w:id="691"/>
    <w:bookmarkStart w:name="z1395" w:id="692"/>
    <w:p>
      <w:pPr>
        <w:spacing w:after="0"/>
        <w:ind w:left="0"/>
        <w:jc w:val="both"/>
      </w:pPr>
      <w:r>
        <w:rPr>
          <w:rFonts w:ascii="Times New Roman"/>
          <w:b w:val="false"/>
          <w:i w:val="false"/>
          <w:color w:val="000000"/>
          <w:sz w:val="28"/>
        </w:rPr>
        <w:t xml:space="preserve">
      7. Осы Заңның 53-5-бабы 1-тармағының 1) тармақшасында көзделген қолданыстағы санкцияның болмауы, сондай-ақ филиал Корпорацияда есептік тіркелген күннің алдындағы үш ай ішінде Қазақстан Республикасының Әкімшілік құқық бұзушылық туралы кодексінің </w:t>
      </w:r>
      <w:r>
        <w:rPr>
          <w:rFonts w:ascii="Times New Roman"/>
          <w:b w:val="false"/>
          <w:i w:val="false"/>
          <w:color w:val="000000"/>
          <w:sz w:val="28"/>
        </w:rPr>
        <w:t>227-бабының</w:t>
      </w:r>
      <w:r>
        <w:rPr>
          <w:rFonts w:ascii="Times New Roman"/>
          <w:b w:val="false"/>
          <w:i w:val="false"/>
          <w:color w:val="000000"/>
          <w:sz w:val="28"/>
        </w:rPr>
        <w:t xml:space="preserve"> екінші бөлігінде, </w:t>
      </w:r>
      <w:r>
        <w:rPr>
          <w:rFonts w:ascii="Times New Roman"/>
          <w:b w:val="false"/>
          <w:i w:val="false"/>
          <w:color w:val="000000"/>
          <w:sz w:val="28"/>
        </w:rPr>
        <w:t>229</w:t>
      </w:r>
      <w:r>
        <w:rPr>
          <w:rFonts w:ascii="Times New Roman"/>
          <w:b w:val="false"/>
          <w:i w:val="false"/>
          <w:color w:val="000000"/>
          <w:sz w:val="28"/>
        </w:rPr>
        <w:t xml:space="preserve">, </w:t>
      </w:r>
      <w:r>
        <w:rPr>
          <w:rFonts w:ascii="Times New Roman"/>
          <w:b w:val="false"/>
          <w:i w:val="false"/>
          <w:color w:val="000000"/>
          <w:sz w:val="28"/>
        </w:rPr>
        <w:t>230-баптарында</w:t>
      </w:r>
      <w:r>
        <w:rPr>
          <w:rFonts w:ascii="Times New Roman"/>
          <w:b w:val="false"/>
          <w:i w:val="false"/>
          <w:color w:val="000000"/>
          <w:sz w:val="28"/>
        </w:rPr>
        <w:t xml:space="preserve">, </w:t>
      </w:r>
      <w:r>
        <w:rPr>
          <w:rFonts w:ascii="Times New Roman"/>
          <w:b w:val="false"/>
          <w:i w:val="false"/>
          <w:color w:val="000000"/>
          <w:sz w:val="28"/>
        </w:rPr>
        <w:t>239-бабының</w:t>
      </w:r>
      <w:r>
        <w:rPr>
          <w:rFonts w:ascii="Times New Roman"/>
          <w:b w:val="false"/>
          <w:i w:val="false"/>
          <w:color w:val="000000"/>
          <w:sz w:val="28"/>
        </w:rPr>
        <w:t xml:space="preserve"> төртінші бөлігінде көзделген әкімшілік құқық бұзушылықтар үшін әкімшілік жазаларды уәкілетті органның қолданбауы сақтандыру (қайта сақтандыру) ұйымының, сақтандыру брокерінің филиалдарын ашудың міндетті шарттары болып табылады.</w:t>
      </w:r>
    </w:p>
    <w:bookmarkEnd w:id="692"/>
    <w:bookmarkStart w:name="z1396" w:id="693"/>
    <w:p>
      <w:pPr>
        <w:spacing w:after="0"/>
        <w:ind w:left="0"/>
        <w:jc w:val="both"/>
      </w:pPr>
      <w:r>
        <w:rPr>
          <w:rFonts w:ascii="Times New Roman"/>
          <w:b w:val="false"/>
          <w:i w:val="false"/>
          <w:color w:val="000000"/>
          <w:sz w:val="28"/>
        </w:rPr>
        <w:t>
      8. Қазақстан Республикасының резиденті-сақтандыру (қайта сақтандыру) ұйымы, Қазақстан Республикасының резиденті-сақтандыру брокері аяқталған соңғы қаржы жылының қорытындысы бойынша сақтандыру (қайта сақтандыру) ұйымының, сақтандыру брокерінің қызметі залал шекпеген жағдайда өкілдік ашуға құқылы.</w:t>
      </w:r>
    </w:p>
    <w:bookmarkEnd w:id="693"/>
    <w:bookmarkStart w:name="z1397" w:id="694"/>
    <w:p>
      <w:pPr>
        <w:spacing w:after="0"/>
        <w:ind w:left="0"/>
        <w:jc w:val="both"/>
      </w:pPr>
      <w:r>
        <w:rPr>
          <w:rFonts w:ascii="Times New Roman"/>
          <w:b w:val="false"/>
          <w:i w:val="false"/>
          <w:color w:val="000000"/>
          <w:sz w:val="28"/>
        </w:rPr>
        <w:t>
      9. Филиал, өкілдік туралы ережелерге Корпорацияда есептік қайта тіркелуді талап ететін өзгерістер және (немесе) толықтырулар енгізілген кезде, Қазақстан Республикасының резиденттері болып табылатын сақтандыру (қайта сақтандыру) ұйымы, сақтандыру брокері Корпорацияда есептік қайта тіркелу күнінен бастап отыз жұмыс күні ішінде уәкілетті органға филиал, өкілдік туралы ережелерге өзгерістердің және (немесе) толықтырулардың көшірмесін ұсынуға міндетті.</w:t>
      </w:r>
    </w:p>
    <w:bookmarkEnd w:id="694"/>
    <w:p>
      <w:pPr>
        <w:spacing w:after="0"/>
        <w:ind w:left="0"/>
        <w:jc w:val="both"/>
      </w:pPr>
      <w:r>
        <w:rPr>
          <w:rFonts w:ascii="Times New Roman"/>
          <w:b w:val="false"/>
          <w:i w:val="false"/>
          <w:color w:val="000000"/>
          <w:sz w:val="28"/>
        </w:rPr>
        <w:t>
      Филиал, өкілдік туралы ережелерге Корпорацияда есептік қайта тіркелуді талап етпейтін өзгерістер және (немесе) толықтырулар енгізілген кезде, сақтандыру (қайта сақтандыру) ұйымы, сақтандыру брокері енгізілген өзгерістер және (немесе) толықтырулар туралы хабарламаны қабылдап алуға уәкілеттік берілген орган сақтандыру (қайта сақтандыру) ұйымының, сақтандыру брокерінің құжаттарын қабылдап алған күннен бастап отыз жұмыс күні ішінде уәкілетті органға олардың қабылдап алынғанын растайтын құжатты, филиал, өкілдік туралы ережелерге өзгерістердің және (немесе) толықтырулардың көшірмесін ұсынуға міндетті.</w:t>
      </w:r>
    </w:p>
    <w:bookmarkStart w:name="z1398" w:id="695"/>
    <w:p>
      <w:pPr>
        <w:spacing w:after="0"/>
        <w:ind w:left="0"/>
        <w:jc w:val="both"/>
      </w:pPr>
      <w:r>
        <w:rPr>
          <w:rFonts w:ascii="Times New Roman"/>
          <w:b w:val="false"/>
          <w:i w:val="false"/>
          <w:color w:val="000000"/>
          <w:sz w:val="28"/>
        </w:rPr>
        <w:t>
      10. Қазақстан Республикасының резиденті-сақтандыру (қайта сақтандыру) ұйымы, Қазақстан Республикасының резиденті-сақтандыру брокері Қазақстан Республикасының шегінен тыс жерде филиалдар мен өкілдіктер ашқан жағдайда, мемлекеттің тиісті органында тіркелген күннен бастап күнтізбелік отыз күн ішінде уәкілетті органға мемлекеттің тиісті органында тіркелгенін растайтын құжаттарды қоса бере отырып, олардың ашылғаны туралы жазбаша хабар беруге міндетті.</w:t>
      </w:r>
    </w:p>
    <w:bookmarkEnd w:id="695"/>
    <w:bookmarkStart w:name="z1399" w:id="696"/>
    <w:p>
      <w:pPr>
        <w:spacing w:after="0"/>
        <w:ind w:left="0"/>
        <w:jc w:val="both"/>
      </w:pPr>
      <w:r>
        <w:rPr>
          <w:rFonts w:ascii="Times New Roman"/>
          <w:b w:val="false"/>
          <w:i w:val="false"/>
          <w:color w:val="000000"/>
          <w:sz w:val="28"/>
        </w:rPr>
        <w:t>
      11. Қазақстан Республикасының бейрезиденттері болып табылатын сақтандыру (қайта сақтандыру) ұйымы, сақтандыру брокері уәкілетті органның келісімін алмастан өз өкілдігін ашуға құқылы.</w:t>
      </w:r>
    </w:p>
    <w:bookmarkEnd w:id="696"/>
    <w:bookmarkStart w:name="z1400" w:id="697"/>
    <w:p>
      <w:pPr>
        <w:spacing w:after="0"/>
        <w:ind w:left="0"/>
        <w:jc w:val="both"/>
      </w:pPr>
      <w:r>
        <w:rPr>
          <w:rFonts w:ascii="Times New Roman"/>
          <w:b w:val="false"/>
          <w:i w:val="false"/>
          <w:color w:val="000000"/>
          <w:sz w:val="28"/>
        </w:rPr>
        <w:t>
      12. Қазақстан Республикасының бейрезиденті-сақтандыру (қайта сақтандыру) ұйымының, Қазақстан Республикасының бейрезиденті-сақтандыру брокерінің өкілдігі Корпорацияда есептік тіркелген күннен бастап отыз жұмыс күні ішінде:</w:t>
      </w:r>
    </w:p>
    <w:bookmarkEnd w:id="697"/>
    <w:bookmarkStart w:name="z1401" w:id="698"/>
    <w:p>
      <w:pPr>
        <w:spacing w:after="0"/>
        <w:ind w:left="0"/>
        <w:jc w:val="both"/>
      </w:pPr>
      <w:r>
        <w:rPr>
          <w:rFonts w:ascii="Times New Roman"/>
          <w:b w:val="false"/>
          <w:i w:val="false"/>
          <w:color w:val="000000"/>
          <w:sz w:val="28"/>
        </w:rPr>
        <w:t>
      1) өкілдік туралы ереженің көшірмесін;</w:t>
      </w:r>
    </w:p>
    <w:bookmarkEnd w:id="698"/>
    <w:bookmarkStart w:name="z1402" w:id="699"/>
    <w:p>
      <w:pPr>
        <w:spacing w:after="0"/>
        <w:ind w:left="0"/>
        <w:jc w:val="both"/>
      </w:pPr>
      <w:r>
        <w:rPr>
          <w:rFonts w:ascii="Times New Roman"/>
          <w:b w:val="false"/>
          <w:i w:val="false"/>
          <w:color w:val="000000"/>
          <w:sz w:val="28"/>
        </w:rPr>
        <w:t>
      2) тиісті мемлекеттің сақтандыруды қадағалау органының Қазақстан Республикасының бейрезиденті-сақтандыру (қайта сақтандыру) ұйымының сақтандыру қызметіне арналған қолданыстағы лицензиясы бар екені туралы жазбаша растамасын не сақтандыруды қадағалау органының жазбаша растаманы беру Қазақстан Республикасының бейрезиденті-сақтандыру (қайта сақтандыру) ұйымы шыққан елдің заңнамасында көзделмегені туралы мәлімдемесін;</w:t>
      </w:r>
    </w:p>
    <w:bookmarkEnd w:id="699"/>
    <w:bookmarkStart w:name="z1403" w:id="700"/>
    <w:p>
      <w:pPr>
        <w:spacing w:after="0"/>
        <w:ind w:left="0"/>
        <w:jc w:val="both"/>
      </w:pPr>
      <w:r>
        <w:rPr>
          <w:rFonts w:ascii="Times New Roman"/>
          <w:b w:val="false"/>
          <w:i w:val="false"/>
          <w:color w:val="000000"/>
          <w:sz w:val="28"/>
        </w:rPr>
        <w:t>
      3) тиісті мемлекеттің сақтандыруды қадағалау органының Қазақстан Республикасының бейрезиденті-сақтандыру брокерінің сақтандыру брокері қызметін жүзеге асыруға арналған қолданыстағы лицензиясы бар екені туралы жазбаша растамасын немесе егер тиісті мемлекеттегі сақтандыру брокерінің қызметі лицензияланатын қызмет түрі болмаса, тіркеу нөмірін көрсете отырып, электрондық растаманы не сақтандыруды қадағалау органының жазбаша растаманы беру Қазақстан Республикасының бейрезиденті-сақтандыру брокері шыққан елдің заңнамасында көзделмегені туралы мәлімдемесін;</w:t>
      </w:r>
    </w:p>
    <w:bookmarkEnd w:id="700"/>
    <w:bookmarkStart w:name="z1404" w:id="701"/>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 тиісті мемлекеттің сақтандыруды қадағалау органының Қазақстан Республикасының аумағында Қазақстан Республикасының бейрезиденті-сақтандыру (қайта сақтандыру) ұйымының, Қазақстан Республикасының бейрезиденті-сақтандыру брокерінің өкілдігін ашуға қарсы еместігі туралы жазбаша хабарламасын не тиісті мемлекеттің сақтандыруды қадағалау органының немесе беделді заң қызметінің Қазақстан Республикасының бейрезиденті-сақтандыру (қайта сақтандыру) ұйымы, Қазақстан Республикасының бейрезиденті-сақтандыру брокері мемлекетінің заңнамасы бойынша мұндай рұқсат талап етілмейтіндігі туралы мәлімдемесін;</w:t>
      </w:r>
    </w:p>
    <w:bookmarkEnd w:id="701"/>
    <w:bookmarkStart w:name="z1406" w:id="702"/>
    <w:p>
      <w:pPr>
        <w:spacing w:after="0"/>
        <w:ind w:left="0"/>
        <w:jc w:val="both"/>
      </w:pPr>
      <w:r>
        <w:rPr>
          <w:rFonts w:ascii="Times New Roman"/>
          <w:b w:val="false"/>
          <w:i w:val="false"/>
          <w:color w:val="000000"/>
          <w:sz w:val="28"/>
        </w:rPr>
        <w:t>
      5) Қазақстан Республикасының бейрезиденті-сақтандыру ұйымының, Қазақстан Республикасының бейрезиденті-сақтандыру брокерінің өкілдігі басшысының атына нотариат куәландырған сенімхатты қоса бере отырып, ашылуы туралы уәкілетті органға жазбаша хабар беруге тиіс.</w:t>
      </w:r>
    </w:p>
    <w:bookmarkEnd w:id="702"/>
    <w:bookmarkStart w:name="z1407" w:id="703"/>
    <w:p>
      <w:pPr>
        <w:spacing w:after="0"/>
        <w:ind w:left="0"/>
        <w:jc w:val="both"/>
      </w:pPr>
      <w:r>
        <w:rPr>
          <w:rFonts w:ascii="Times New Roman"/>
          <w:b w:val="false"/>
          <w:i w:val="false"/>
          <w:color w:val="000000"/>
          <w:sz w:val="28"/>
        </w:rPr>
        <w:t>
      13. Қазақстан Республикасында Қазақстан Республикасы бейрезидент-сақтандыру (қайта сақтандыру) ұйымдарының филиалдарын ашуға осы Заңда көзделген шарттарда рұқсат етіледі.</w:t>
      </w:r>
    </w:p>
    <w:bookmarkEnd w:id="703"/>
    <w:bookmarkStart w:name="z1408" w:id="704"/>
    <w:p>
      <w:pPr>
        <w:spacing w:after="0"/>
        <w:ind w:left="0"/>
        <w:jc w:val="both"/>
      </w:pPr>
      <w:r>
        <w:rPr>
          <w:rFonts w:ascii="Times New Roman"/>
          <w:b w:val="false"/>
          <w:i w:val="false"/>
          <w:color w:val="000000"/>
          <w:sz w:val="28"/>
        </w:rPr>
        <w:t>
      14. Қазақстан Республикасының бейрезиденті-сақтандыру (қайта сақтандыру) ұйымының, Қазақстан Республикасының бейрезиденті-сақтандыру брокерінің өкілдігі Корпорацияда есептік тіркелген (қайта тіркелген) күннен бастап отыз жұмыс күні ішінде уәкілетті органға өкілдік туралы ережеге өзгерістер және (немесе) толықтырулар енгізілгені туралы, осы құжаттардың көшірмелерін қоса бере отырып, хабар беруге міндетті.</w:t>
      </w:r>
    </w:p>
    <w:bookmarkEnd w:id="704"/>
    <w:p>
      <w:pPr>
        <w:spacing w:after="0"/>
        <w:ind w:left="0"/>
        <w:jc w:val="both"/>
      </w:pPr>
      <w:r>
        <w:rPr>
          <w:rFonts w:ascii="Times New Roman"/>
          <w:b w:val="false"/>
          <w:i w:val="false"/>
          <w:color w:val="000000"/>
          <w:sz w:val="28"/>
        </w:rPr>
        <w:t>
      Өкілдік туралы ережеге қайта тіркеуді талап етпейтін өзгерістер және (немесе) толықтырулар енгізілген жағдайда, Қазақстан Республикасының бейрезиденті-сақтандыру (қайта сақтандыру) ұйымының, Қазақстан Республикасының бейрезиденті-сақтандыру брокерінің өкілдігі енгізілген өзгерістер және (немесе) толықтырулар туралы хабарламаны қабылдауға уәкілеттік берілген орган Қазақстан Республикасының бейрезиденті-сақтандыру (қайта сақтандыру) ұйымы, Қазақстан Республикасының бейрезиденті-сақтандыру брокері өкілдігінің құжаттарын қабылдаған күннен бастап отыз жұмыс күні ішінде уәкілетті органға олардың қабылданғанын растайтын құжатты, филиал, өкілдік туралы ережеге өзгерістердің және (немесе) толықтырулардың нотариат куәландырған көшірмелерін ұсынуға міндетті.</w:t>
      </w:r>
    </w:p>
    <w:bookmarkStart w:name="z1409" w:id="705"/>
    <w:p>
      <w:pPr>
        <w:spacing w:after="0"/>
        <w:ind w:left="0"/>
        <w:jc w:val="both"/>
      </w:pPr>
      <w:r>
        <w:rPr>
          <w:rFonts w:ascii="Times New Roman"/>
          <w:b w:val="false"/>
          <w:i w:val="false"/>
          <w:color w:val="000000"/>
          <w:sz w:val="28"/>
        </w:rPr>
        <w:t>
      15. Сақтандыру (қайта сақтандыру) ұйымы, сақтандыру брокері өзінің филиалын және (немесе) өкілдігін Корпорацияда (Қазақстан Республикасының шегінен тыс жерде филиалдың немесе өкілдіктің қызметі тоқтатылған кезде – мемлекеттің тиісті тіркеуші органында) есептік тіркеуден шығарған күннен бастап отыз жұмыс күні ішінде уәкілетті органға сақтандыру (қайта сақтандыру) ұйымы, сақтандыру брокері филиалының және (немесе) өкілдігінің есептік тіркеуден шығарылғанын растайтын Корпорация (Қазақстан Республикасының шегінен тыс жерде филиалдың немесе өкілдіктің қызметі тоқтатылған кезде – мемлекеттің тиісті тіркеуші органы) құжатының көшірмесін қоса бере отырып, олардың қызметінің тоқтатылғаны туралы жазбаша хабар беруге тиіс.</w:t>
      </w:r>
    </w:p>
    <w:bookmarkEnd w:id="705"/>
    <w:bookmarkStart w:name="z1410" w:id="706"/>
    <w:p>
      <w:pPr>
        <w:spacing w:after="0"/>
        <w:ind w:left="0"/>
        <w:jc w:val="both"/>
      </w:pPr>
      <w:r>
        <w:rPr>
          <w:rFonts w:ascii="Times New Roman"/>
          <w:b w:val="false"/>
          <w:i w:val="false"/>
          <w:color w:val="000000"/>
          <w:sz w:val="28"/>
        </w:rPr>
        <w:t xml:space="preserve">
      16. Уәкілетті орган осы баптың </w:t>
      </w:r>
      <w:r>
        <w:rPr>
          <w:rFonts w:ascii="Times New Roman"/>
          <w:b w:val="false"/>
          <w:i w:val="false"/>
          <w:color w:val="000000"/>
          <w:sz w:val="28"/>
        </w:rPr>
        <w:t>7</w:t>
      </w:r>
      <w:r>
        <w:rPr>
          <w:rFonts w:ascii="Times New Roman"/>
          <w:b w:val="false"/>
          <w:i w:val="false"/>
          <w:color w:val="000000"/>
          <w:sz w:val="28"/>
        </w:rPr>
        <w:t xml:space="preserve">, </w:t>
      </w:r>
      <w:r>
        <w:rPr>
          <w:rFonts w:ascii="Times New Roman"/>
          <w:b w:val="false"/>
          <w:i w:val="false"/>
          <w:color w:val="000000"/>
          <w:sz w:val="28"/>
        </w:rPr>
        <w:t>8</w:t>
      </w:r>
      <w:r>
        <w:rPr>
          <w:rFonts w:ascii="Times New Roman"/>
          <w:b w:val="false"/>
          <w:i w:val="false"/>
          <w:color w:val="000000"/>
          <w:sz w:val="28"/>
        </w:rPr>
        <w:t xml:space="preserve">, </w:t>
      </w:r>
      <w:r>
        <w:rPr>
          <w:rFonts w:ascii="Times New Roman"/>
          <w:b w:val="false"/>
          <w:i w:val="false"/>
          <w:color w:val="000000"/>
          <w:sz w:val="28"/>
        </w:rPr>
        <w:t>12</w:t>
      </w:r>
      <w:r>
        <w:rPr>
          <w:rFonts w:ascii="Times New Roman"/>
          <w:b w:val="false"/>
          <w:i w:val="false"/>
          <w:color w:val="000000"/>
          <w:sz w:val="28"/>
        </w:rPr>
        <w:t xml:space="preserve"> және </w:t>
      </w:r>
      <w:r>
        <w:rPr>
          <w:rFonts w:ascii="Times New Roman"/>
          <w:b w:val="false"/>
          <w:i w:val="false"/>
          <w:color w:val="000000"/>
          <w:sz w:val="28"/>
        </w:rPr>
        <w:t>14-тармақтарының</w:t>
      </w:r>
      <w:r>
        <w:rPr>
          <w:rFonts w:ascii="Times New Roman"/>
          <w:b w:val="false"/>
          <w:i w:val="false"/>
          <w:color w:val="000000"/>
          <w:sz w:val="28"/>
        </w:rPr>
        <w:t xml:space="preserve"> талаптары орындалмаған жағдайда, Қазақстан Республикасының резиденті-сақтандыру (қайта сақтандыру) ұйымының, Қазақстан Республикасының резиденті-сақтандыру брокерінің филиалын және (немесе) өкілдігін және Қазақстан Республикасының бейрезиденті-сақтандыру (қайта сақтандыру) ұйымының, Қазақстан Республикасының бейрезиденті-сақтандыру брокерінің өкілдігін жабуды талап етеді.</w:t>
      </w:r>
    </w:p>
    <w:bookmarkEnd w:id="706"/>
    <w:p>
      <w:pPr>
        <w:spacing w:after="0"/>
        <w:ind w:left="0"/>
        <w:jc w:val="both"/>
      </w:pPr>
      <w:r>
        <w:rPr>
          <w:rFonts w:ascii="Times New Roman"/>
          <w:b w:val="false"/>
          <w:i w:val="false"/>
          <w:color w:val="000000"/>
          <w:sz w:val="28"/>
        </w:rPr>
        <w:t xml:space="preserve">
      Уәкілетті орган осы баптың </w:t>
      </w:r>
      <w:r>
        <w:rPr>
          <w:rFonts w:ascii="Times New Roman"/>
          <w:b w:val="false"/>
          <w:i w:val="false"/>
          <w:color w:val="000000"/>
          <w:sz w:val="28"/>
        </w:rPr>
        <w:t>2</w:t>
      </w:r>
      <w:r>
        <w:rPr>
          <w:rFonts w:ascii="Times New Roman"/>
          <w:b w:val="false"/>
          <w:i w:val="false"/>
          <w:color w:val="000000"/>
          <w:sz w:val="28"/>
        </w:rPr>
        <w:t xml:space="preserve">, </w:t>
      </w:r>
      <w:r>
        <w:rPr>
          <w:rFonts w:ascii="Times New Roman"/>
          <w:b w:val="false"/>
          <w:i w:val="false"/>
          <w:color w:val="000000"/>
          <w:sz w:val="28"/>
        </w:rPr>
        <w:t>9</w:t>
      </w:r>
      <w:r>
        <w:rPr>
          <w:rFonts w:ascii="Times New Roman"/>
          <w:b w:val="false"/>
          <w:i w:val="false"/>
          <w:color w:val="000000"/>
          <w:sz w:val="28"/>
        </w:rPr>
        <w:t xml:space="preserve">, </w:t>
      </w:r>
      <w:r>
        <w:rPr>
          <w:rFonts w:ascii="Times New Roman"/>
          <w:b w:val="false"/>
          <w:i w:val="false"/>
          <w:color w:val="000000"/>
          <w:sz w:val="28"/>
        </w:rPr>
        <w:t>10</w:t>
      </w:r>
      <w:r>
        <w:rPr>
          <w:rFonts w:ascii="Times New Roman"/>
          <w:b w:val="false"/>
          <w:i w:val="false"/>
          <w:color w:val="000000"/>
          <w:sz w:val="28"/>
        </w:rPr>
        <w:t xml:space="preserve"> және </w:t>
      </w:r>
      <w:r>
        <w:rPr>
          <w:rFonts w:ascii="Times New Roman"/>
          <w:b w:val="false"/>
          <w:i w:val="false"/>
          <w:color w:val="000000"/>
          <w:sz w:val="28"/>
        </w:rPr>
        <w:t>15-тармақтарының</w:t>
      </w:r>
      <w:r>
        <w:rPr>
          <w:rFonts w:ascii="Times New Roman"/>
          <w:b w:val="false"/>
          <w:i w:val="false"/>
          <w:color w:val="000000"/>
          <w:sz w:val="28"/>
        </w:rPr>
        <w:t xml:space="preserve"> талаптары орындалмаған жағдайда, сақтандыру (қайта сақтандыру) ұйымына, сақтандыру брокеріне қадағалап ден қою шараларын қолданады.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33-бап жаңа редакцияда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өзгерістер енгізілді – ҚР 24.11.2015 </w:t>
      </w:r>
      <w:r>
        <w:rPr>
          <w:rFonts w:ascii="Times New Roman"/>
          <w:b w:val="false"/>
          <w:i w:val="false"/>
          <w:color w:val="000000"/>
          <w:sz w:val="28"/>
        </w:rPr>
        <w:t>№ 422-V</w:t>
      </w:r>
      <w:r>
        <w:rPr>
          <w:rFonts w:ascii="Times New Roman"/>
          <w:b w:val="false"/>
          <w:i w:val="false"/>
          <w:color w:val="ff0000"/>
          <w:sz w:val="28"/>
        </w:rPr>
        <w:t xml:space="preserve"> (16.12.2020 бастап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02.04.2019 </w:t>
      </w:r>
      <w:r>
        <w:rPr>
          <w:rFonts w:ascii="Times New Roman"/>
          <w:b w:val="false"/>
          <w:i w:val="false"/>
          <w:color w:val="000000"/>
          <w:sz w:val="28"/>
        </w:rPr>
        <w:t>№ 241-VI</w:t>
      </w:r>
      <w:r>
        <w:rPr>
          <w:rFonts w:ascii="Times New Roman"/>
          <w:b w:val="false"/>
          <w:i w:val="false"/>
          <w:color w:val="ff0000"/>
          <w:sz w:val="28"/>
        </w:rPr>
        <w:t xml:space="preserve"> (01.07.2019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40" w:id="707"/>
    <w:p>
      <w:pPr>
        <w:spacing w:after="0"/>
        <w:ind w:left="0"/>
        <w:jc w:val="left"/>
      </w:pPr>
      <w:r>
        <w:rPr>
          <w:rFonts w:ascii="Times New Roman"/>
          <w:b/>
          <w:i w:val="false"/>
          <w:color w:val="000000"/>
        </w:rPr>
        <w:t xml:space="preserve"> 34-бап. Сақтандыру (қайта сақтандыру) ұйымының, сақтандыру холдингінің және сақтандыру брокерінің басшы қызметкерлеріне қойылатын талаптар</w:t>
      </w:r>
    </w:p>
    <w:bookmarkEnd w:id="707"/>
    <w:bookmarkStart w:name="z438" w:id="708"/>
    <w:p>
      <w:pPr>
        <w:spacing w:after="0"/>
        <w:ind w:left="0"/>
        <w:jc w:val="both"/>
      </w:pPr>
      <w:r>
        <w:rPr>
          <w:rFonts w:ascii="Times New Roman"/>
          <w:b w:val="false"/>
          <w:i w:val="false"/>
          <w:color w:val="000000"/>
          <w:sz w:val="28"/>
        </w:rPr>
        <w:t>
      1. Сақтандыру (қайта сақтандыру) ұйымының филиалдары мен өкілдіктерінің басшыларын және олардың бас бухгалтерлерін қоспағанда, басқару органының басшысы мен мүшелері, атқарушы органның басшысы мен мүшелері, бас бухгалтер, сақтандыру (қайта сақтандыру) ұйымының құрылымдық бөлімшелерінің қызметін үйлестіруді және (немесе) бақылауды жүзеге асыратын және сақтандыру қызметін және (немесе) инвестициялық қызметті жүргізуге негіз болатын құжаттарға қол қою құқығы бар сақтандыру (қайта сақтандыру) ұйымының өзге де басшылары сақтандыру (қайта сақтандыру) ұйымының басшы қызметкерлері болып танылады.</w:t>
      </w:r>
    </w:p>
    <w:bookmarkEnd w:id="708"/>
    <w:bookmarkStart w:name="z439" w:id="709"/>
    <w:p>
      <w:pPr>
        <w:spacing w:after="0"/>
        <w:ind w:left="0"/>
        <w:jc w:val="both"/>
      </w:pPr>
      <w:r>
        <w:rPr>
          <w:rFonts w:ascii="Times New Roman"/>
          <w:b w:val="false"/>
          <w:i w:val="false"/>
          <w:color w:val="000000"/>
          <w:sz w:val="28"/>
        </w:rPr>
        <w:t>
      Басшы және оның орынбасарлары, бас бухгалтер сақтандыру брокерінің басшы қызметкерлері болып танылады.</w:t>
      </w:r>
    </w:p>
    <w:bookmarkEnd w:id="709"/>
    <w:bookmarkStart w:name="z1741" w:id="710"/>
    <w:p>
      <w:pPr>
        <w:spacing w:after="0"/>
        <w:ind w:left="0"/>
        <w:jc w:val="both"/>
      </w:pPr>
      <w:r>
        <w:rPr>
          <w:rFonts w:ascii="Times New Roman"/>
          <w:b w:val="false"/>
          <w:i w:val="false"/>
          <w:color w:val="000000"/>
          <w:sz w:val="28"/>
        </w:rPr>
        <w:t>
      1-1. Қазақстан Республикасы бейрезидент-сақтандыру (қайта сақтандыру) ұйымы филиалының құрылымдық бөлімшелерінің қызметін үйлестіруді және (немесе) бақылауды жүзеге асыратын және солардың негізінде сақтандыру қызметі жүргізілетін құжаттарға қол қою құқығына ие Қазақстан Республикасы бейрезидент-сақтандыру (қайта сақтандыру) ұйымы филиалының басшысы және оның орынбасарлары, өзге де басшылары, бас бухгалтер Қазақстан Республикасы бейрезидент-сақтандыру (қайта сақтандыру) ұйымы филиалының басшы қызметкерлері болып танылады. Қазақстан Республикасы бейрезидент- сақтандыру (қайта сақтандыру) ұйымы филиалының кемінде екі басшы қызметкері Қазақстан Республикасының резиденті болуға тиіс.</w:t>
      </w:r>
    </w:p>
    <w:bookmarkEnd w:id="710"/>
    <w:p>
      <w:pPr>
        <w:spacing w:after="0"/>
        <w:ind w:left="0"/>
        <w:jc w:val="both"/>
      </w:pPr>
      <w:r>
        <w:rPr>
          <w:rFonts w:ascii="Times New Roman"/>
          <w:b w:val="false"/>
          <w:i w:val="false"/>
          <w:color w:val="000000"/>
          <w:sz w:val="28"/>
        </w:rPr>
        <w:t>
      Басшы және оның орынбасарлары, бас бухгалтер Қазақстан Республикасының бейрезидент-сақтандыру брокері филиалының басшы қызметкерлері болып танылады.</w:t>
      </w:r>
    </w:p>
    <w:p>
      <w:pPr>
        <w:spacing w:after="0"/>
        <w:ind w:left="0"/>
        <w:jc w:val="both"/>
      </w:pPr>
      <w:r>
        <w:rPr>
          <w:rFonts w:ascii="Times New Roman"/>
          <w:b w:val="false"/>
          <w:i w:val="false"/>
          <w:color w:val="000000"/>
          <w:sz w:val="28"/>
        </w:rPr>
        <w:t>
      Қазақстан Республикасы бейрезидент-сақтандыру (қайта сақтандыру) ұйымы филиалының, Қазақстан Республикасы бейрезидент-сақтандыру брокері филиалының басшысы атқарушы орган басшысының не атқарушы органының, заңды тұлғаның функциясын жеке-дара жүзеге асыратын адамның, басқа Қазақстан Республикасы бейрезидент-сақтандыру (қайта сақтандыру) ұйымдарының филиалдары, Қазақстан Республикасы бейрезидент-сақтандыру брокерлерінің филиалдары, Қазақстан Республикасы бейрезидент-банктерінің филиалдары басшысының лауазымын атқаруға құқылы емес.</w:t>
      </w:r>
    </w:p>
    <w:bookmarkStart w:name="z454" w:id="711"/>
    <w:p>
      <w:pPr>
        <w:spacing w:after="0"/>
        <w:ind w:left="0"/>
        <w:jc w:val="both"/>
      </w:pPr>
      <w:r>
        <w:rPr>
          <w:rFonts w:ascii="Times New Roman"/>
          <w:b w:val="false"/>
          <w:i w:val="false"/>
          <w:color w:val="000000"/>
          <w:sz w:val="28"/>
        </w:rPr>
        <w:t>
      2. Сақтандыру (қайта сақтандыру) ұйымы, сақтандыру брокері қаржы жылы аяқталғаннан кейін күнтізбелік бір жүз жиырма күн ішінде Ұлттық Банкке сақтандыру (қайта сақтандыру) ұйымы, сақтандыру брокері сақтандыру (қайта сақтандыру) ұйымының, сақтандыру брокерінің барлық басшы қызметкерлеріне қаржы жылы ішінде төлеген кірістер туралы мәліметтерді қамтитын есептілікті уәкілетті органмен келісу бойынша Ұлттық Банктің нормативтік құқықтық актісінде белгіленген нысан бойынша ұсынуға міндетті.</w:t>
      </w:r>
    </w:p>
    <w:bookmarkEnd w:id="711"/>
    <w:bookmarkStart w:name="z455" w:id="712"/>
    <w:p>
      <w:pPr>
        <w:spacing w:after="0"/>
        <w:ind w:left="0"/>
        <w:jc w:val="both"/>
      </w:pPr>
      <w:r>
        <w:rPr>
          <w:rFonts w:ascii="Times New Roman"/>
          <w:b w:val="false"/>
          <w:i w:val="false"/>
          <w:color w:val="000000"/>
          <w:sz w:val="28"/>
        </w:rPr>
        <w:t>
      Сақтандыру (қайта сақтандыру) ұйымының, сақтандыру брокерінің басшы қызметкерлеріне еңбекақы төлеу, ақшалай сыйақы, сондай-ақ оларға материалдық көтермелеудің басқа да түрлерін есептеу бойынша сақтандыру (қайта сақтандыру) ұйымының, сақтандыру брокерінің ішкі саясатына қойылатын талаптар уәкілетті органның нормативтік-құқықтық актісінде айқындалады.";</w:t>
      </w:r>
    </w:p>
    <w:bookmarkEnd w:id="712"/>
    <w:bookmarkStart w:name="z456" w:id="713"/>
    <w:p>
      <w:pPr>
        <w:spacing w:after="0"/>
        <w:ind w:left="0"/>
        <w:jc w:val="both"/>
      </w:pPr>
      <w:r>
        <w:rPr>
          <w:rFonts w:ascii="Times New Roman"/>
          <w:b w:val="false"/>
          <w:i w:val="false"/>
          <w:color w:val="000000"/>
          <w:sz w:val="28"/>
        </w:rPr>
        <w:t>
      3. Мыналар:</w:t>
      </w:r>
    </w:p>
    <w:bookmarkEnd w:id="713"/>
    <w:bookmarkStart w:name="z457" w:id="714"/>
    <w:p>
      <w:pPr>
        <w:spacing w:after="0"/>
        <w:ind w:left="0"/>
        <w:jc w:val="both"/>
      </w:pPr>
      <w:r>
        <w:rPr>
          <w:rFonts w:ascii="Times New Roman"/>
          <w:b w:val="false"/>
          <w:i w:val="false"/>
          <w:color w:val="000000"/>
          <w:sz w:val="28"/>
        </w:rPr>
        <w:t>
      1) жоғары білімі жоқ;</w:t>
      </w:r>
    </w:p>
    <w:bookmarkEnd w:id="714"/>
    <w:bookmarkStart w:name="z458" w:id="715"/>
    <w:p>
      <w:pPr>
        <w:spacing w:after="0"/>
        <w:ind w:left="0"/>
        <w:jc w:val="both"/>
      </w:pPr>
      <w:r>
        <w:rPr>
          <w:rFonts w:ascii="Times New Roman"/>
          <w:b w:val="false"/>
          <w:i w:val="false"/>
          <w:color w:val="000000"/>
          <w:sz w:val="28"/>
        </w:rPr>
        <w:t>
      2) тізбесін уәкілетті орган белгілейтін халықаралық қаржы ұйымдарында осы бапта белгіленген еңбек өтілі және (немесе) қаржылық көрсетілетін қызметтерді ұсыну және (немесе) реттеу және (немесе) қаржы ұйымдарының аудитін жүргізу жөніндегі қызметтер көрсету саласында еңбек өтілі жоқ;</w:t>
      </w:r>
    </w:p>
    <w:bookmarkEnd w:id="715"/>
    <w:bookmarkStart w:name="z459" w:id="716"/>
    <w:p>
      <w:pPr>
        <w:spacing w:after="0"/>
        <w:ind w:left="0"/>
        <w:jc w:val="both"/>
      </w:pPr>
      <w:r>
        <w:rPr>
          <w:rFonts w:ascii="Times New Roman"/>
          <w:b w:val="false"/>
          <w:i w:val="false"/>
          <w:color w:val="000000"/>
          <w:sz w:val="28"/>
        </w:rPr>
        <w:t>
      3) мінсіз іскерлік беделі жоқ;</w:t>
      </w:r>
    </w:p>
    <w:bookmarkEnd w:id="716"/>
    <w:bookmarkStart w:name="z460" w:id="717"/>
    <w:p>
      <w:pPr>
        <w:spacing w:after="0"/>
        <w:ind w:left="0"/>
        <w:jc w:val="both"/>
      </w:pPr>
      <w:r>
        <w:rPr>
          <w:rFonts w:ascii="Times New Roman"/>
          <w:b w:val="false"/>
          <w:i w:val="false"/>
          <w:color w:val="000000"/>
          <w:sz w:val="28"/>
        </w:rPr>
        <w:t>
      4) уәкілетті орган оларды таратуға және (немесе) қаржы нарығында қызметін жүзеге асыруды тоқтатуға алып келген, банкті, Қазақстан Республикасы бейрезидент-банкінің филиалын төлемге қабілетсіз банктер, Қазақстан Республикасы бейрезидент-банктерінің филиалдары санатына жатқызу туралы, сақтандыру (қайта сақтандыру) ұйымын консервациялау не оның акцияларын мәжбүрлеп сатып алу, қаржы ұйымын, Қазақстан Республикасы бейрезидент-банкінің филиалын, Қазақстан Республикасы бейрезидент-сақтандыру (қайта сақтандыру) ұйымының филиалын, Қазақстан Республикасы бейрезидент-сақтандыру брокерінің филиалын лицензиядан айыру туралы шешімді қабылдағанға дейін не Қазақстан Республикасының заңнамасында белгіленген тәртіппен қаржы ұйымын мәжбүрлеп тарату немесе оны банкрот деп тану туралы сот шешімі заңды күшіне енгенге дейін, не Қазақстан Республикасының заңдарында белгіленген жағдайларда Қазақстан Республикасы бейрезидент-банкі филиалының, Қазақстан Республикасы бейрезидент-сақтандыру (қайта сақтандыру) ұйымы филиалының қызметін мәжбүрлеп тоқтату туралы сот шешімі заңды күшіне енгенге дейін бір жылдан аспайтын кезеңде бұрын қаржы ұйымының басқару органының басшысы, мүшесі, атқарушы органының басшысы, мүшесі, бас бухгалтері, Қазақстан Республикасы бейрезидент-банкі филиалының, Қазақстан Республикасы бейрезидент-сақтандыру (қайта сақтандыру) ұйымы филиалының, Қазақстан Республикасы бейрезидент-сақтандыру брокері филиалының басшысы немесе басшысының орынбасары, ірі қатысушы – жеке тұлға, қаржы ұйымының ірі қатысушы (сақтандыру холдингі) – заңды тұлғасының басшысы болған адам сақтандыру (қайта сақтандыру) ұйымының және сақтандыру брокерінің басшы қызметкері болып тағайындала (сайлана) алмайды.</w:t>
      </w:r>
    </w:p>
    <w:bookmarkEnd w:id="717"/>
    <w:p>
      <w:pPr>
        <w:spacing w:after="0"/>
        <w:ind w:left="0"/>
        <w:jc w:val="both"/>
      </w:pPr>
      <w:r>
        <w:rPr>
          <w:rFonts w:ascii="Times New Roman"/>
          <w:b w:val="false"/>
          <w:i w:val="false"/>
          <w:color w:val="000000"/>
          <w:sz w:val="28"/>
        </w:rPr>
        <w:t>
      Көрсетілген талап уәкілетті орган оларды таратуға және (немесе) қаржы нарығында қызметін жүзеге асыруды тоқтатуға алып келген, банкті, Қазақстан Республикасы бейрезидент-банкінің филиалын төлемге қабілетсіз банктер, Қазақстан Республикасы бейрезидент-банктерінің филиалдары санатына жатқызу туралы, сақтандыру (қайта сақтандыру) ұйымын консервациялау не оның акцияларын мәжбүрлеп сатып алу, қаржы ұйымын, Қазақстан Республикасы бейрезидент-банкінің филиалын, Қазақстан Республикасы бейрезидент-сақтандыру (қайта сақтандыру) ұйымының филиалын, Қазақстан Республикасы бейрезидент-сақтандыру брокерінің филиалын лицензиядан айыру туралы шешім қабылдағаннан кейін не Қазақстан Республикасының заңнамасында белгіленген тәртіппен қаржы ұйымын мәжбүрлеп тарату немесе оны банкрот деп тану туралы сот шешімі заңды күшіне енгеннен кейін, не Қазақстан Республикасының заңдарында белгіленген жағдайларда Қазақстан Республикасы бейрезидент-банкі филиалының, Қазақстан Республикасы бейрезидент-сақтандыру (қайта сақтандыру) ұйымы филиалының қызметін мәжбүрлеп тоқтату туралы сот шешімі заңды күшіне енгеннен кейін бес жыл бойы қолданылады;</w:t>
      </w:r>
    </w:p>
    <w:bookmarkStart w:name="z462" w:id="718"/>
    <w:p>
      <w:pPr>
        <w:spacing w:after="0"/>
        <w:ind w:left="0"/>
        <w:jc w:val="both"/>
      </w:pPr>
      <w:r>
        <w:rPr>
          <w:rFonts w:ascii="Times New Roman"/>
          <w:b w:val="false"/>
          <w:i w:val="false"/>
          <w:color w:val="000000"/>
          <w:sz w:val="28"/>
        </w:rPr>
        <w:t>
      5) осы және (немесе) өзге де қаржы ұйымында, осы және (немесе) өзге де Қазақстан Республикасы бейрезидент-банкінің филиалында, Қазақстан Республикасы бейрезидент-сақтандыру (қайта сақтандыру) ұйымының филиалында, Қазақстан Республикасы бейрезидент-сақтандыру брокерінің филиалында басшы қызметкер лауазымына тағайындауға (сайлауға) берілген келісім кері қайтарып алынған адам сақтандыру (қайта сақтандыру) ұйымының және сақтандыру брокерінің басшы қызметкері болып тағайындала (сайлана) алмайды. Көрсетілген талап уәкілетті орган басшы қызметкер лауазымына тағайындауға (сайлауға) келісімін кері қайтарып алу туралы шешімді қабылдағаннан кейін қатарынан соңғы он екі ай бойы қолданылады.</w:t>
      </w:r>
    </w:p>
    <w:bookmarkEnd w:id="718"/>
    <w:p>
      <w:pPr>
        <w:spacing w:after="0"/>
        <w:ind w:left="0"/>
        <w:jc w:val="both"/>
      </w:pPr>
      <w:r>
        <w:rPr>
          <w:rFonts w:ascii="Times New Roman"/>
          <w:b w:val="false"/>
          <w:i w:val="false"/>
          <w:color w:val="000000"/>
          <w:sz w:val="28"/>
        </w:rPr>
        <w:t>
      Сыбайлас жемқорлық қылмыс жасаған не тағайындау (сайлау) күніне дейін үш жыл ішінде сыбайлас жемқорлық құқық бұзушылық жасағаны үшін тәртіптік жауаптылыққа тартылған адам да сақтандыру (қайта сақтандыру) ұйымының басшы қызметкері болып тағайындала (сайлана) алмайды;</w:t>
      </w:r>
    </w:p>
    <w:bookmarkStart w:name="z464" w:id="719"/>
    <w:p>
      <w:pPr>
        <w:spacing w:after="0"/>
        <w:ind w:left="0"/>
        <w:jc w:val="both"/>
      </w:pPr>
      <w:r>
        <w:rPr>
          <w:rFonts w:ascii="Times New Roman"/>
          <w:b w:val="false"/>
          <w:i w:val="false"/>
          <w:color w:val="000000"/>
          <w:sz w:val="28"/>
        </w:rPr>
        <w:t>
      6) қатарынан төрт және одан да көп кезең ішінде шығарылған эмиссиялық бағалы қағаздар бойынша купондық сыйақы төлеу жөніндегі дефолтқа жол берген не шығарылған эмиссиялық бағалы қағаздар бойынша купондық сыйақы төлеу бойынша берешегінің сомасы купондық сыйақының төрт еселенген және (немесе) одан да көп мөлшерін құрайтын не шығарылған эмиссиялық бағалы қағаздар бойынша негізгі борышты төлеу бойынша дефолт мөлшері төлем күніне республикалық бюджет туралы заңда белгіленген айлық есептік көрсеткіштен он мың есе асатын соманы құрайтын дефолтқа жол берген, бұрын қаржы ұйымының директорлар кеңесінің басшысы, мүшесі, басқарма басшысы, мүшесі, бас бухгалтер, ірі қатысушы (ірі акционер) – жеке тұлға, ірі қатысушы (ірі акционер) – заңды тұлға – эмитенттің директорлар кеңесінің басшысы, мүшесі, атқарушы органның басшысы, мүшесі, бас бухгалтері болған адам сақтандыру (қайта сақтандыру) ұйымының және сақтандыру брокерінің басшы қызметкері болып тағайындала (сайлана) алмайды. Көрсетілген талап осы тармақшада көзделген мән-жайлар туындаған кезден бастап бес жыл бойы қолданылады.</w:t>
      </w:r>
    </w:p>
    <w:bookmarkEnd w:id="719"/>
    <w:p>
      <w:pPr>
        <w:spacing w:after="0"/>
        <w:ind w:left="0"/>
        <w:jc w:val="both"/>
      </w:pPr>
      <w:r>
        <w:rPr>
          <w:rFonts w:ascii="Times New Roman"/>
          <w:b w:val="false"/>
          <w:i w:val="false"/>
          <w:color w:val="000000"/>
          <w:sz w:val="28"/>
        </w:rPr>
        <w:t>
      Қазақстан Республикасы бейрезидент-сақтандыру (қайта сақтандыру) ұйымы филиалының, Қазақстан Республикасы бейрезидент-сақтандыру брокері филиалының басшы қызметкерлеріне қойылатын талаптар уәкілетті органның нормативтік құқықтық актісінде айқындалады.</w:t>
      </w:r>
    </w:p>
    <w:bookmarkStart w:name="z465" w:id="720"/>
    <w:p>
      <w:pPr>
        <w:spacing w:after="0"/>
        <w:ind w:left="0"/>
        <w:jc w:val="both"/>
      </w:pPr>
      <w:r>
        <w:rPr>
          <w:rFonts w:ascii="Times New Roman"/>
          <w:b w:val="false"/>
          <w:i w:val="false"/>
          <w:color w:val="000000"/>
          <w:sz w:val="28"/>
        </w:rPr>
        <w:t>
      4. Сақтандыру (қайта сақтандыру) ұйымының ірі қатысушысы сақтандыру (қайта сақтандыру) ұйымының атқарушы органының басшысы лауазымына тағайындала (сайлана) алмайды.</w:t>
      </w:r>
    </w:p>
    <w:bookmarkEnd w:id="720"/>
    <w:bookmarkStart w:name="z1025" w:id="721"/>
    <w:p>
      <w:pPr>
        <w:spacing w:after="0"/>
        <w:ind w:left="0"/>
        <w:jc w:val="both"/>
      </w:pPr>
      <w:r>
        <w:rPr>
          <w:rFonts w:ascii="Times New Roman"/>
          <w:b w:val="false"/>
          <w:i w:val="false"/>
          <w:color w:val="000000"/>
          <w:sz w:val="28"/>
        </w:rPr>
        <w:t>
      Атқарушы орган мүшелерінің саны кемінде үш адам болуға тиіс.</w:t>
      </w:r>
    </w:p>
    <w:bookmarkEnd w:id="721"/>
    <w:bookmarkStart w:name="z1026" w:id="722"/>
    <w:p>
      <w:pPr>
        <w:spacing w:after="0"/>
        <w:ind w:left="0"/>
        <w:jc w:val="both"/>
      </w:pPr>
      <w:r>
        <w:rPr>
          <w:rFonts w:ascii="Times New Roman"/>
          <w:b w:val="false"/>
          <w:i w:val="false"/>
          <w:color w:val="000000"/>
          <w:sz w:val="28"/>
        </w:rPr>
        <w:t>
      5. Осы баптың 3-тармағының 2) тармақшасында көзделген талапқа сәйкес келуі үшін:</w:t>
      </w:r>
    </w:p>
    <w:bookmarkEnd w:id="722"/>
    <w:bookmarkStart w:name="z1027" w:id="723"/>
    <w:p>
      <w:pPr>
        <w:spacing w:after="0"/>
        <w:ind w:left="0"/>
        <w:jc w:val="both"/>
      </w:pPr>
      <w:r>
        <w:rPr>
          <w:rFonts w:ascii="Times New Roman"/>
          <w:b w:val="false"/>
          <w:i w:val="false"/>
          <w:color w:val="000000"/>
          <w:sz w:val="28"/>
        </w:rPr>
        <w:t>
      1) бас қаржы ұйымының атқарушы органының мүшесі болып табылатын басқару органының басшысы немесе мүшесі, сақтандыру (қайта сақтандыру) ұйымы атқарушы органының басшысы, бас бухгалтері және сақтандыру брокерінің басшысы лауазымдарына кандидаттар үшін кемінде үш жыл;</w:t>
      </w:r>
    </w:p>
    <w:bookmarkEnd w:id="723"/>
    <w:bookmarkStart w:name="z1028" w:id="724"/>
    <w:p>
      <w:pPr>
        <w:spacing w:after="0"/>
        <w:ind w:left="0"/>
        <w:jc w:val="both"/>
      </w:pPr>
      <w:r>
        <w:rPr>
          <w:rFonts w:ascii="Times New Roman"/>
          <w:b w:val="false"/>
          <w:i w:val="false"/>
          <w:color w:val="000000"/>
          <w:sz w:val="28"/>
        </w:rPr>
        <w:t>
      2) сақтандыру (қайта сақтандыру) ұйымының басқару органының басшысы, атқарушы органының мүшелері, сақтандыру брокерінің бас бухгалтері және басшысының орынбасары лауазымдарына кандидаттар үшін – кемінде екі жыл;</w:t>
      </w:r>
    </w:p>
    <w:bookmarkEnd w:id="724"/>
    <w:bookmarkStart w:name="z1029" w:id="725"/>
    <w:p>
      <w:pPr>
        <w:spacing w:after="0"/>
        <w:ind w:left="0"/>
        <w:jc w:val="both"/>
      </w:pPr>
      <w:r>
        <w:rPr>
          <w:rFonts w:ascii="Times New Roman"/>
          <w:b w:val="false"/>
          <w:i w:val="false"/>
          <w:color w:val="000000"/>
          <w:sz w:val="28"/>
        </w:rPr>
        <w:t>
      3) сақтандыру (қайта сақтандыру) ұйымының құрылымдық бөлімшелерінің қызметін үйлестіруді және (немесе) бақылауды жүзеге асыратын және сақтандыру және (немесе) инвестициялық қызметті жүргізуге негіз болатын құжаттарға қол қою құқығы бар сақтандыру (қайта сақтандыру) ұйымының өзге басшылары лауазымдарына кандидаттар үшін – кемінде бір жыл еңбек өтілі болуы қажет.</w:t>
      </w:r>
    </w:p>
    <w:bookmarkEnd w:id="725"/>
    <w:bookmarkStart w:name="z1030" w:id="726"/>
    <w:p>
      <w:pPr>
        <w:spacing w:after="0"/>
        <w:ind w:left="0"/>
        <w:jc w:val="both"/>
      </w:pPr>
      <w:r>
        <w:rPr>
          <w:rFonts w:ascii="Times New Roman"/>
          <w:b w:val="false"/>
          <w:i w:val="false"/>
          <w:color w:val="000000"/>
          <w:sz w:val="28"/>
        </w:rPr>
        <w:t>
      Сақтандыру (қайта сақтандыру) ұйымының тек қауіпсіздік мәселелеріне, әкімшілік-шаруашылық мәселелеріне ғана жетекшілік ететін басқару органының мүшелері, сондай-ақ атқарушы органның мүшелері лауазымдарына кандидаттар үшін осы баптың 3-тармағының 2) тармақшасында көзделген еңбек өтілінің болуы талап етілмейді.</w:t>
      </w:r>
    </w:p>
    <w:bookmarkEnd w:id="726"/>
    <w:bookmarkStart w:name="z1031" w:id="727"/>
    <w:p>
      <w:pPr>
        <w:spacing w:after="0"/>
        <w:ind w:left="0"/>
        <w:jc w:val="both"/>
      </w:pPr>
      <w:r>
        <w:rPr>
          <w:rFonts w:ascii="Times New Roman"/>
          <w:b w:val="false"/>
          <w:i w:val="false"/>
          <w:color w:val="000000"/>
          <w:sz w:val="28"/>
        </w:rPr>
        <w:t>
      Осы тармақта айқындалған еңбек өтіліне қаржы ұйымының бөлімшелеріндегі шаруашылық қызметті жүзеге асыруға байланысты жұмыс кірмейді.</w:t>
      </w:r>
    </w:p>
    <w:bookmarkEnd w:id="727"/>
    <w:bookmarkStart w:name="z1644" w:id="728"/>
    <w:p>
      <w:pPr>
        <w:spacing w:after="0"/>
        <w:ind w:left="0"/>
        <w:jc w:val="both"/>
      </w:pPr>
      <w:r>
        <w:rPr>
          <w:rFonts w:ascii="Times New Roman"/>
          <w:b w:val="false"/>
          <w:i w:val="false"/>
          <w:color w:val="000000"/>
          <w:sz w:val="28"/>
        </w:rPr>
        <w:t>
      Орналастырылған акцияларының елу пайыздан астамы тікелей немесе жанама түрде мемлекетке және (немесе) ұлттық басқарушы холдингке тиесілі сақтандыру ұйымының басқару органы басшысының лауазымына кандидат болып табылатын Қазақстан Республикасы Үкіметінің мүшесі үшін осы бапта көзделген өтіл талап етілмейді.</w:t>
      </w:r>
    </w:p>
    <w:bookmarkEnd w:id="728"/>
    <w:bookmarkStart w:name="z1032" w:id="729"/>
    <w:p>
      <w:pPr>
        <w:spacing w:after="0"/>
        <w:ind w:left="0"/>
        <w:jc w:val="both"/>
      </w:pPr>
      <w:r>
        <w:rPr>
          <w:rFonts w:ascii="Times New Roman"/>
          <w:b w:val="false"/>
          <w:i w:val="false"/>
          <w:color w:val="000000"/>
          <w:sz w:val="28"/>
        </w:rPr>
        <w:t>
      6. Басшы қызметкер тағайындалған (сайланған, тиісті функциялар берілген) не заңды тұлға сақтандыру холдингі мәртебесін алған кезде сақтандыру (қайта сақтандыру) ұйымының акцияларын сатып алған күннен бастап күнтізбелік алпыс күннен аспайтын мерзімде тиісті функцияларды уәкілетті органмен келіспей жүзеге асыруға құқылы.</w:t>
      </w:r>
    </w:p>
    <w:bookmarkEnd w:id="729"/>
    <w:p>
      <w:pPr>
        <w:spacing w:after="0"/>
        <w:ind w:left="0"/>
        <w:jc w:val="both"/>
      </w:pPr>
      <w:r>
        <w:rPr>
          <w:rFonts w:ascii="Times New Roman"/>
          <w:b w:val="false"/>
          <w:i w:val="false"/>
          <w:color w:val="000000"/>
          <w:sz w:val="28"/>
        </w:rPr>
        <w:t>
      Осы тармақта көрсетілген мерзім өткеннен кейін және құжаттардың толық топтамасы уәкілетті органға келісуге ұсынылмаған не уәкілетті орган келісуден бас тартқан жағдайларда, сақтандыру (қайта сақтандыру) ұйымы және сақтандыру брокері осы адаммен еңбек шартын бұзуға не еңбек шарты болмаған жағдайда, осы басшы қызметкердің өкілеттіктерін тоқтату жөнінде шаралар қабылдауға міндетті.</w:t>
      </w:r>
    </w:p>
    <w:p>
      <w:pPr>
        <w:spacing w:after="0"/>
        <w:ind w:left="0"/>
        <w:jc w:val="both"/>
      </w:pPr>
      <w:r>
        <w:rPr>
          <w:rFonts w:ascii="Times New Roman"/>
          <w:b w:val="false"/>
          <w:i w:val="false"/>
          <w:color w:val="000000"/>
          <w:sz w:val="28"/>
        </w:rPr>
        <w:t>
      Сақтандыру (қайта сақтандыру) ұйымының және сақтандыру брокерінің басшы қызметкерінің міндеттерін уәкілетті органның келісімінсіз, осы тармақта белгіленген мерзімнен асырып атқаруға (уақытша болмағанда оны алмастыруға) тыйым салынады.</w:t>
      </w:r>
    </w:p>
    <w:p>
      <w:pPr>
        <w:spacing w:after="0"/>
        <w:ind w:left="0"/>
        <w:jc w:val="both"/>
      </w:pPr>
      <w:r>
        <w:rPr>
          <w:rFonts w:ascii="Times New Roman"/>
          <w:b w:val="false"/>
          <w:i w:val="false"/>
          <w:color w:val="000000"/>
          <w:sz w:val="28"/>
        </w:rPr>
        <w:t>
      Уәкілетті орган сақтандыру (қайта сақтандыру) ұйымының, сақтандыру брокерінің басшы қызметкерлерін тағайындауға (сайлауға) келісім беру үшін ұсынылған құжаттарды уәкілетті органның нормативтік-құқықтық актісінің талаптарына сәйкес құжаттардың толық топтамасы ұсынылған күннен бастап отыз жұмыс күні ішінде қарайды.</w:t>
      </w:r>
    </w:p>
    <w:p>
      <w:pPr>
        <w:spacing w:after="0"/>
        <w:ind w:left="0"/>
        <w:jc w:val="both"/>
      </w:pPr>
      <w:r>
        <w:rPr>
          <w:rFonts w:ascii="Times New Roman"/>
          <w:b w:val="false"/>
          <w:i w:val="false"/>
          <w:color w:val="000000"/>
          <w:sz w:val="28"/>
        </w:rPr>
        <w:t xml:space="preserve">
      Осы Заңның </w:t>
      </w:r>
      <w:r>
        <w:rPr>
          <w:rFonts w:ascii="Times New Roman"/>
          <w:b w:val="false"/>
          <w:i w:val="false"/>
          <w:color w:val="000000"/>
          <w:sz w:val="28"/>
        </w:rPr>
        <w:t>27-бабы</w:t>
      </w:r>
      <w:r>
        <w:rPr>
          <w:rFonts w:ascii="Times New Roman"/>
          <w:b w:val="false"/>
          <w:i w:val="false"/>
          <w:color w:val="000000"/>
          <w:sz w:val="28"/>
        </w:rPr>
        <w:t xml:space="preserve"> 1-1-тармағының 2) тармақшасына сәйкес, құрылатын сақтандыру (қайта сақтандыру) ұйымының басшы қызметкерлері лауазымына ұсынылатын адамдарға келісім беру үшін құжаттар ұсынылған кезде уәкілетті орган өтініш берушіге аталған адамдарға келісім беру не келісім беруден бас тарту туралы шешімді заңды тұлғаның мемлекеттік тіркелгенін растайтын құжаттарды алған күннен бастап тоғыз жұмыс күні ішінде жібереді.</w:t>
      </w:r>
    </w:p>
    <w:p>
      <w:pPr>
        <w:spacing w:after="0"/>
        <w:ind w:left="0"/>
        <w:jc w:val="both"/>
      </w:pPr>
      <w:r>
        <w:rPr>
          <w:rFonts w:ascii="Times New Roman"/>
          <w:b w:val="false"/>
          <w:i w:val="false"/>
          <w:color w:val="000000"/>
          <w:sz w:val="28"/>
        </w:rPr>
        <w:t>
      Осы Заңның 16-4-бабының 1-тармағы бірінші бөлігінің 6) тармақшасына және 30-1-бабының 2-тармағы бірінші бөлігінің 7) тармақшасына сәйкес, жаңадан ашылатын Қазақстан Республикасы бейрезидент-сақтандыру (қайта сақтандыру) ұйымы филиалының, Қазақстан Республикасы бейрезидент-сақтандыру брокері филиалының басшы қызметкерлері лауазымдарына ұсынылатын адамдарға келісім беру үшін құжаттар ұсынылған кезде уәкілетті орган Қазақстан Республикасының бейрезидент-сақтандыру (қайта сақтандыру) ұйымына, Қазақстан Республикасының бейрезидент-сақтандыру брокеріне аталған адамдарға келісім беру не келісім беруден бас тарту туралы шешімді Қазақстан Республикасы бейрезидент-сақтандыру (қайта сақтандыру) ұйымы филиалының, Қазақстан Республикасы бейрезидент-сақтандыру брокері филиалының есептік тіркелгенін растайтын құжаттарды алған күннен бастап тоғыз жұмыс күні ішінде жібереді.</w:t>
      </w:r>
    </w:p>
    <w:p>
      <w:pPr>
        <w:spacing w:after="0"/>
        <w:ind w:left="0"/>
        <w:jc w:val="both"/>
      </w:pPr>
      <w:r>
        <w:rPr>
          <w:rFonts w:ascii="Times New Roman"/>
          <w:b w:val="false"/>
          <w:i w:val="false"/>
          <w:color w:val="000000"/>
          <w:sz w:val="28"/>
        </w:rPr>
        <w:t>
      Құрылатын сақтандыру (қайта сақтандыру) ұйымының басшы қызметкерлері лауазымына ұсынылатын адамдарға келісім беруден бас тартылуына байланысты құжаттар қайтадан ұсынылған кезде құжаттарды уәкілетті орган осы тармақтың төртінші бөлігінде көзделген мерзімде қарайды.</w:t>
      </w:r>
    </w:p>
    <w:bookmarkStart w:name="z1216" w:id="730"/>
    <w:p>
      <w:pPr>
        <w:spacing w:after="0"/>
        <w:ind w:left="0"/>
        <w:jc w:val="both"/>
      </w:pPr>
      <w:r>
        <w:rPr>
          <w:rFonts w:ascii="Times New Roman"/>
          <w:b w:val="false"/>
          <w:i w:val="false"/>
          <w:color w:val="000000"/>
          <w:sz w:val="28"/>
        </w:rPr>
        <w:t>
      7. Мінсіз іскерлік беделдің болмау өлшемшарттарын қоса алғанда, сақтандыру (қайта сақтандыру) ұйымының және сақтандыру брокерінің басшы қызметкерін тағайындауға (сайлауға) уәкілетті органның келісім беру тәртібі, келісім алуға қажетті құжаттар уәкілетті органның нормативтік-құқықтық актілерінде белгіленеді.</w:t>
      </w:r>
    </w:p>
    <w:bookmarkEnd w:id="730"/>
    <w:p>
      <w:pPr>
        <w:spacing w:after="0"/>
        <w:ind w:left="0"/>
        <w:jc w:val="both"/>
      </w:pPr>
      <w:r>
        <w:rPr>
          <w:rFonts w:ascii="Times New Roman"/>
          <w:b w:val="false"/>
          <w:i w:val="false"/>
          <w:color w:val="000000"/>
          <w:sz w:val="28"/>
        </w:rPr>
        <w:t>
      Сақтандыру (қайта сақтандыру) ұйымының, сақтандыру холдингінің және сақтандыру брокерінің басшы қызметкерін тағайындауға (сайлауға) келісім бергені үшін мөлшері мен төлеу тәртібі Қазақстан Республикасының салық заңнамасында айқындалатын алым алынады.</w:t>
      </w:r>
    </w:p>
    <w:bookmarkStart w:name="z1217" w:id="731"/>
    <w:p>
      <w:pPr>
        <w:spacing w:after="0"/>
        <w:ind w:left="0"/>
        <w:jc w:val="both"/>
      </w:pPr>
      <w:r>
        <w:rPr>
          <w:rFonts w:ascii="Times New Roman"/>
          <w:b w:val="false"/>
          <w:i w:val="false"/>
          <w:color w:val="000000"/>
          <w:sz w:val="28"/>
        </w:rPr>
        <w:t>
      8. Уәкілетті орган сақтандыру (қайта сақтандыру) ұйымының және сақтандыру брокерінің басшы қызметкерлерін тағайындауға (сайлауға) келісім беруден мынадай негіздер бойынша бас тартады:</w:t>
      </w:r>
    </w:p>
    <w:bookmarkEnd w:id="731"/>
    <w:bookmarkStart w:name="z1218" w:id="732"/>
    <w:p>
      <w:pPr>
        <w:spacing w:after="0"/>
        <w:ind w:left="0"/>
        <w:jc w:val="both"/>
      </w:pPr>
      <w:r>
        <w:rPr>
          <w:rFonts w:ascii="Times New Roman"/>
          <w:b w:val="false"/>
          <w:i w:val="false"/>
          <w:color w:val="000000"/>
          <w:sz w:val="28"/>
        </w:rPr>
        <w:t>
      1) басшы қызметкерлердің осы Заңның 16-2-бабында, осы бапта немесе уәкілетті органның нормативтік құқықтық актісінде (Қазақстан Республикасы бейрезидент-сақтандыру (қайта сақтандыру) ұйымы филиалының, Қазақстан Республикасы бейрезидент-сақтандыру брокері филиалының басшы қызметкерлері үшін), "Акционерлік қоғамдар туралы" Қазақстан Республикасы Заңының 1-бабының 20) тармақшасында, 54-бабының 4-тармағында, 59-бабының 2-тармағында және "Бухгалтерлiк есеп пен қаржылық есептiлiк туралы" Қазақстан Республикасы Заңының 9-бабында белгіленген талаптарға сәйкес келмеуі;</w:t>
      </w:r>
    </w:p>
    <w:bookmarkEnd w:id="732"/>
    <w:bookmarkStart w:name="z1219" w:id="733"/>
    <w:p>
      <w:pPr>
        <w:spacing w:after="0"/>
        <w:ind w:left="0"/>
        <w:jc w:val="both"/>
      </w:pPr>
      <w:r>
        <w:rPr>
          <w:rFonts w:ascii="Times New Roman"/>
          <w:b w:val="false"/>
          <w:i w:val="false"/>
          <w:color w:val="000000"/>
          <w:sz w:val="28"/>
        </w:rPr>
        <w:t>
      2) тестің теріс нәтижесі.</w:t>
      </w:r>
    </w:p>
    <w:bookmarkEnd w:id="733"/>
    <w:bookmarkStart w:name="z1220" w:id="734"/>
    <w:p>
      <w:pPr>
        <w:spacing w:after="0"/>
        <w:ind w:left="0"/>
        <w:jc w:val="both"/>
      </w:pPr>
      <w:r>
        <w:rPr>
          <w:rFonts w:ascii="Times New Roman"/>
          <w:b w:val="false"/>
          <w:i w:val="false"/>
          <w:color w:val="000000"/>
          <w:sz w:val="28"/>
        </w:rPr>
        <w:t>
      Мыналар тестің теріс нәтижесі болып табылады:</w:t>
      </w:r>
    </w:p>
    <w:bookmarkEnd w:id="734"/>
    <w:bookmarkStart w:name="z1221" w:id="735"/>
    <w:p>
      <w:pPr>
        <w:spacing w:after="0"/>
        <w:ind w:left="0"/>
        <w:jc w:val="both"/>
      </w:pPr>
      <w:r>
        <w:rPr>
          <w:rFonts w:ascii="Times New Roman"/>
          <w:b w:val="false"/>
          <w:i w:val="false"/>
          <w:color w:val="000000"/>
          <w:sz w:val="28"/>
        </w:rPr>
        <w:t>
      кандидаттың тест нәтижесі дұрыс жауаптың жетпіс пайызынан аз болуы;</w:t>
      </w:r>
    </w:p>
    <w:bookmarkEnd w:id="735"/>
    <w:bookmarkStart w:name="z1222" w:id="736"/>
    <w:p>
      <w:pPr>
        <w:spacing w:after="0"/>
        <w:ind w:left="0"/>
        <w:jc w:val="both"/>
      </w:pPr>
      <w:r>
        <w:rPr>
          <w:rFonts w:ascii="Times New Roman"/>
          <w:b w:val="false"/>
          <w:i w:val="false"/>
          <w:color w:val="000000"/>
          <w:sz w:val="28"/>
        </w:rPr>
        <w:t>
      кандидаттың не аудармашының (егер осы аудармашыны кандидаттың өзі ұсынған жағдайда) уәкілетті орган белгілеген тест тәртібін бұзуы;</w:t>
      </w:r>
    </w:p>
    <w:bookmarkEnd w:id="736"/>
    <w:bookmarkStart w:name="z1223" w:id="737"/>
    <w:p>
      <w:pPr>
        <w:spacing w:after="0"/>
        <w:ind w:left="0"/>
        <w:jc w:val="both"/>
      </w:pPr>
      <w:r>
        <w:rPr>
          <w:rFonts w:ascii="Times New Roman"/>
          <w:b w:val="false"/>
          <w:i w:val="false"/>
          <w:color w:val="000000"/>
          <w:sz w:val="28"/>
        </w:rPr>
        <w:t>
      уәкілетті органның кандидатты келісуі мерзімі өткенге дейін белгілеген уақытта тестке келмеуі;</w:t>
      </w:r>
    </w:p>
    <w:bookmarkEnd w:id="737"/>
    <w:bookmarkStart w:name="z1224" w:id="738"/>
    <w:p>
      <w:pPr>
        <w:spacing w:after="0"/>
        <w:ind w:left="0"/>
        <w:jc w:val="both"/>
      </w:pPr>
      <w:r>
        <w:rPr>
          <w:rFonts w:ascii="Times New Roman"/>
          <w:b w:val="false"/>
          <w:i w:val="false"/>
          <w:color w:val="000000"/>
          <w:sz w:val="28"/>
        </w:rPr>
        <w:t>
      3) сақтандыру (қайта сақтандыру) ұйымының, сақтандыру холдингінің, сақтандыру брокерінің уәкілетті органның ескертулерін жоймауы немесе сақтандыру (қайта сақтандыру) ұйымының, сақтандыру холдингінің, сақтандыру брокерінің уәкілетті органның ескертулері ескеріле отырып пысықталған құжаттарды осы баптың 6-тармағында белгіленген уәкілетті органның құжаттарды қарау мерзімі өткен соң ұсынуы;</w:t>
      </w:r>
    </w:p>
    <w:bookmarkEnd w:id="738"/>
    <w:bookmarkStart w:name="z1225" w:id="739"/>
    <w:p>
      <w:pPr>
        <w:spacing w:after="0"/>
        <w:ind w:left="0"/>
        <w:jc w:val="both"/>
      </w:pPr>
      <w:r>
        <w:rPr>
          <w:rFonts w:ascii="Times New Roman"/>
          <w:b w:val="false"/>
          <w:i w:val="false"/>
          <w:color w:val="000000"/>
          <w:sz w:val="28"/>
        </w:rPr>
        <w:t>
      4) осы баптың 6-тармағында белгіленген, басшы қызметкер өз лауазымын уәкілетті органның келісімінсіз атқарып отырған мерзім өткен соң құжаттарды ұсынуы;</w:t>
      </w:r>
    </w:p>
    <w:bookmarkEnd w:id="73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6)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1230" w:id="740"/>
    <w:p>
      <w:pPr>
        <w:spacing w:after="0"/>
        <w:ind w:left="0"/>
        <w:jc w:val="both"/>
      </w:pPr>
      <w:r>
        <w:rPr>
          <w:rFonts w:ascii="Times New Roman"/>
          <w:b w:val="false"/>
          <w:i w:val="false"/>
          <w:color w:val="000000"/>
          <w:sz w:val="28"/>
        </w:rPr>
        <w:t>
      7) уәкілетті органда кандидаттың бағалы қағаздар нарығында айла-шарғы жасау мақсатында жасалған деп танылған және (немесе) үшінші тұлғаға (үшінші тұлғаларға) нұқсан келтіруге алып келген мәміле тарапы болып табылғандығы туралы мәліметтердің (фактілердің) болуы.</w:t>
      </w:r>
    </w:p>
    <w:bookmarkEnd w:id="740"/>
    <w:bookmarkStart w:name="z1231" w:id="741"/>
    <w:p>
      <w:pPr>
        <w:spacing w:after="0"/>
        <w:ind w:left="0"/>
        <w:jc w:val="both"/>
      </w:pPr>
      <w:r>
        <w:rPr>
          <w:rFonts w:ascii="Times New Roman"/>
          <w:b w:val="false"/>
          <w:i w:val="false"/>
          <w:color w:val="000000"/>
          <w:sz w:val="28"/>
        </w:rPr>
        <w:t>
      Осы талап санамаланған оқиғалардың ең алдыңғысы басталған:</w:t>
      </w:r>
    </w:p>
    <w:bookmarkEnd w:id="741"/>
    <w:bookmarkStart w:name="z1232" w:id="742"/>
    <w:p>
      <w:pPr>
        <w:spacing w:after="0"/>
        <w:ind w:left="0"/>
        <w:jc w:val="both"/>
      </w:pPr>
      <w:r>
        <w:rPr>
          <w:rFonts w:ascii="Times New Roman"/>
          <w:b w:val="false"/>
          <w:i w:val="false"/>
          <w:color w:val="000000"/>
          <w:sz w:val="28"/>
        </w:rPr>
        <w:t>
      уәкілетті орган ұйымдастырылған және (немесе) ұйымдастырылмаған бағалы қағаздар нарығында жасалған мәмілелерді айла-шарғы жасау мақсатында жасалған деп таныған;</w:t>
      </w:r>
    </w:p>
    <w:bookmarkEnd w:id="742"/>
    <w:bookmarkStart w:name="z1233" w:id="743"/>
    <w:p>
      <w:pPr>
        <w:spacing w:after="0"/>
        <w:ind w:left="0"/>
        <w:jc w:val="both"/>
      </w:pPr>
      <w:r>
        <w:rPr>
          <w:rFonts w:ascii="Times New Roman"/>
          <w:b w:val="false"/>
          <w:i w:val="false"/>
          <w:color w:val="000000"/>
          <w:sz w:val="28"/>
        </w:rPr>
        <w:t>
      уәкілетті орган осы мәмілені жасау нәтижесінде үшінші тұлғаға (үшінші тұлғаларға) нұқсан келтірілгенін растайтын фактілерді алған күннен бастап бір жыл бойы қолданылады;</w:t>
      </w:r>
    </w:p>
    <w:bookmarkEnd w:id="743"/>
    <w:bookmarkStart w:name="z1234" w:id="744"/>
    <w:p>
      <w:pPr>
        <w:spacing w:after="0"/>
        <w:ind w:left="0"/>
        <w:jc w:val="both"/>
      </w:pPr>
      <w:r>
        <w:rPr>
          <w:rFonts w:ascii="Times New Roman"/>
          <w:b w:val="false"/>
          <w:i w:val="false"/>
          <w:color w:val="000000"/>
          <w:sz w:val="28"/>
        </w:rPr>
        <w:t xml:space="preserve">
      8) кандидаттың уәкілетті орган бағалы қағаздар нарығында айла-шарғы жасау мақсатында жасалған деп танылған мәмілелерді жасағаны үшін оған қатысты қадағалап ден қою шараларын қолданған және (немесе) оған Қазақстан Республикасының Әкімшілік құқық бұзушылық туралы кодексінің </w:t>
      </w:r>
      <w:r>
        <w:rPr>
          <w:rFonts w:ascii="Times New Roman"/>
          <w:b w:val="false"/>
          <w:i w:val="false"/>
          <w:color w:val="000000"/>
          <w:sz w:val="28"/>
        </w:rPr>
        <w:t>259-бабында</w:t>
      </w:r>
      <w:r>
        <w:rPr>
          <w:rFonts w:ascii="Times New Roman"/>
          <w:b w:val="false"/>
          <w:i w:val="false"/>
          <w:color w:val="000000"/>
          <w:sz w:val="28"/>
        </w:rPr>
        <w:t xml:space="preserve"> көзделген әкімшілік құқық бұзушылық үшін әкімшілік жаза қолданылған қаржы ұйымының қызметкері және (немесе) әрекеттері мәмілеге қатысушы қаржы ұйымына және (немесе) үшінші тұлғаға (үшінші тұлғаларға) нұқсан келтіруге алып келген қаржы ұйымының қызметкері болып табылатындығы туралы мәліметтердің уәкілетті органда болуы.</w:t>
      </w:r>
    </w:p>
    <w:bookmarkEnd w:id="744"/>
    <w:bookmarkStart w:name="z1235" w:id="745"/>
    <w:p>
      <w:pPr>
        <w:spacing w:after="0"/>
        <w:ind w:left="0"/>
        <w:jc w:val="both"/>
      </w:pPr>
      <w:r>
        <w:rPr>
          <w:rFonts w:ascii="Times New Roman"/>
          <w:b w:val="false"/>
          <w:i w:val="false"/>
          <w:color w:val="000000"/>
          <w:sz w:val="28"/>
        </w:rPr>
        <w:t>
      Осы талап санамаланған оқиғалардың ең алдыңғысы басталған:</w:t>
      </w:r>
    </w:p>
    <w:bookmarkEnd w:id="745"/>
    <w:bookmarkStart w:name="z1236" w:id="746"/>
    <w:p>
      <w:pPr>
        <w:spacing w:after="0"/>
        <w:ind w:left="0"/>
        <w:jc w:val="both"/>
      </w:pPr>
      <w:r>
        <w:rPr>
          <w:rFonts w:ascii="Times New Roman"/>
          <w:b w:val="false"/>
          <w:i w:val="false"/>
          <w:color w:val="000000"/>
          <w:sz w:val="28"/>
        </w:rPr>
        <w:t>
      уәкілетті орган ұйымдастырылған және (немесе) ұйымдастырылмаған бағалы қағаздар нарығында жасалған мәмілелерді айла-шарғы жасау мақсатында жасалған деп таныған;</w:t>
      </w:r>
    </w:p>
    <w:bookmarkEnd w:id="746"/>
    <w:bookmarkStart w:name="z1237" w:id="747"/>
    <w:p>
      <w:pPr>
        <w:spacing w:after="0"/>
        <w:ind w:left="0"/>
        <w:jc w:val="both"/>
      </w:pPr>
      <w:r>
        <w:rPr>
          <w:rFonts w:ascii="Times New Roman"/>
          <w:b w:val="false"/>
          <w:i w:val="false"/>
          <w:color w:val="000000"/>
          <w:sz w:val="28"/>
        </w:rPr>
        <w:t>
      уәкілетті орган осы мәмілені жасау нәтижесінде қаржы ұйымына және (немесе) үшінші тұлғаға (үшінші тұлғаларға) нұқсан келтірілгенін растайтын фактілерді алған күннен бастап бір жыл бойы қолданылады.</w:t>
      </w:r>
    </w:p>
    <w:bookmarkEnd w:id="747"/>
    <w:bookmarkStart w:name="z1238" w:id="748"/>
    <w:p>
      <w:pPr>
        <w:spacing w:after="0"/>
        <w:ind w:left="0"/>
        <w:jc w:val="both"/>
      </w:pPr>
      <w:r>
        <w:rPr>
          <w:rFonts w:ascii="Times New Roman"/>
          <w:b w:val="false"/>
          <w:i w:val="false"/>
          <w:color w:val="000000"/>
          <w:sz w:val="28"/>
        </w:rPr>
        <w:t>
      Осы тармақшаның мақсаты үшін қаржы ұйымының қызметкері деп жоғарыда аталған бұзушылықтарға алып келген мәселелер бойынша шешімдер қабылдау құзыретіне кірген қор биржасының басшы қызметкері не оның міндетін атқарған адам және (немесе) трейдері түсініледі.</w:t>
      </w:r>
    </w:p>
    <w:bookmarkEnd w:id="748"/>
    <w:p>
      <w:pPr>
        <w:spacing w:after="0"/>
        <w:ind w:left="0"/>
        <w:jc w:val="both"/>
      </w:pPr>
      <w:r>
        <w:rPr>
          <w:rFonts w:ascii="Times New Roman"/>
          <w:b w:val="false"/>
          <w:i w:val="false"/>
          <w:color w:val="000000"/>
          <w:sz w:val="28"/>
        </w:rPr>
        <w:t>
      Осы тармақтың бірінші бөлігінің 7) және 8) тармақшаларында көрсетілген мәліметтерге, оның ішінде уәкілетті орган Қазақстан Республикасының бейрезидент-сақтандыру (қайта сақтандыру) ұйымы, Қазақстан Республикасының бейрезидент-сақтандыру брокері резиденті болып табылатын мемлекеттің қаржылық қадағалау органынан алған мәліметтер де жатады.</w:t>
      </w:r>
    </w:p>
    <w:bookmarkStart w:name="z1239" w:id="749"/>
    <w:p>
      <w:pPr>
        <w:spacing w:after="0"/>
        <w:ind w:left="0"/>
        <w:jc w:val="both"/>
      </w:pPr>
      <w:r>
        <w:rPr>
          <w:rFonts w:ascii="Times New Roman"/>
          <w:b w:val="false"/>
          <w:i w:val="false"/>
          <w:color w:val="000000"/>
          <w:sz w:val="28"/>
        </w:rPr>
        <w:t xml:space="preserve">
      9. Уәкілетті органның тағайындауға (сайлауға) келісім беруден бас тартуына немесе осы баптың </w:t>
      </w:r>
      <w:r>
        <w:rPr>
          <w:rFonts w:ascii="Times New Roman"/>
          <w:b w:val="false"/>
          <w:i w:val="false"/>
          <w:color w:val="000000"/>
          <w:sz w:val="28"/>
        </w:rPr>
        <w:t>6-тармағында</w:t>
      </w:r>
      <w:r>
        <w:rPr>
          <w:rFonts w:ascii="Times New Roman"/>
          <w:b w:val="false"/>
          <w:i w:val="false"/>
          <w:color w:val="000000"/>
          <w:sz w:val="28"/>
        </w:rPr>
        <w:t xml:space="preserve"> көзделген мерзімде құжаттар уәкілетті органға келісуге ұсынылмауына байланысты сақтандыру (қайта сақтандыру) ұйымының, сақтандыру брокерінің басшы қызметкерімен еңбек шарты бұзылған немесе оның өкілеттігі тоқтатылған немесе осы сақтандыру (қайта сақтандыру) ұйымындағы, осы сақтандыру брокеріндегі өзге лауазымға ауыстырылған жағдайда, осы адам осы сақтандыру (қайта сақтандыру) ұйымының, осы сақтандыру брокерінің басшы қызметкері лауазымына өзін тағайындауға (сайлауға) келісім беруден бас тартуды алған не өзімен еңбек шарты бұзылған немесе өкілеттігі тоқтатылған немесе өзге лауазымға ауыстырылған соң күнтізбелік тоқсан күннен кейін, бірақ қатарынан он екі ай ішінде екі реттен артық емес қайта тағайындалуы (сайлануы) мүмкін.</w:t>
      </w:r>
    </w:p>
    <w:bookmarkEnd w:id="749"/>
    <w:p>
      <w:pPr>
        <w:spacing w:after="0"/>
        <w:ind w:left="0"/>
        <w:jc w:val="both"/>
      </w:pPr>
      <w:r>
        <w:rPr>
          <w:rFonts w:ascii="Times New Roman"/>
          <w:b w:val="false"/>
          <w:i w:val="false"/>
          <w:color w:val="000000"/>
          <w:sz w:val="28"/>
        </w:rPr>
        <w:t>
      Сақтандыру (қайта сақтандыру) ұйымы және сақтандыру брокері уәкілетті органды сақтандыру (қайта сақтандыру) ұйымының, сақтандыру брокерінің тиісті органының шешімі қабылданған күннен бастап он жұмыс күні ішінде, тағайындауды (сайлауды), басқа лауазымға ауыстыруды, еңбек шартын бұзуды және (немесе) өкілеттігін тоқтатуды қоса алғанда, басшы қызметкерлер құрамында болған барлық өзгерістер туралы, сыбайлас жемқорлық құқық бұзушылық жасағаны үшін басшы қызметкерді тәртіптік жауаптылыққа тарту туралы, сондай-ақ растайтын құжаттардың көшірмелерін қоса бере отырып, басшы қызметкердің тегіндегі, атындағы, әкесінің атындағы (егер ол жеке басты куәландыратын құжатта көрсетілген болса) өзгерістер туралы хабардар етуге міндетті.</w:t>
      </w:r>
    </w:p>
    <w:p>
      <w:pPr>
        <w:spacing w:after="0"/>
        <w:ind w:left="0"/>
        <w:jc w:val="both"/>
      </w:pPr>
      <w:r>
        <w:rPr>
          <w:rFonts w:ascii="Times New Roman"/>
          <w:b w:val="false"/>
          <w:i w:val="false"/>
          <w:color w:val="000000"/>
          <w:sz w:val="28"/>
        </w:rPr>
        <w:t>
      Басшы қызметкер қылмыстық жауаптылыққа тартылған жағдайда, сақтандыру (қайта сақтандыру) ұйымы және сақтандыру брокері уәкілетті органды осы ақпарат сақтандыру (қайта сақтандыру) ұйымына және сақтандыру брокеріне белгілі болған күннен бастап он жұмыс күні ішінде хабардар етеді.</w:t>
      </w:r>
    </w:p>
    <w:bookmarkStart w:name="z1240" w:id="750"/>
    <w:p>
      <w:pPr>
        <w:spacing w:after="0"/>
        <w:ind w:left="0"/>
        <w:jc w:val="both"/>
      </w:pPr>
      <w:r>
        <w:rPr>
          <w:rFonts w:ascii="Times New Roman"/>
          <w:b w:val="false"/>
          <w:i w:val="false"/>
          <w:color w:val="000000"/>
          <w:sz w:val="28"/>
        </w:rPr>
        <w:t>
      10. Уәкілетті орган сақтандыру (қайта сақтандыру) ұйымының, сақтандыру брокерінің басшы қызметкері лауазымына тағайындауға (сайлауға) келісім беруден қатарынан екі рет бас тартқан жағдайда, осы адам уәкілетті органның оны осы сақтандыру (қайта сақтандыру) ұйымында, сақтандыру брокерінде тағайындауға (сайлауға) келісім беруден екінші рет бас тарту туралы шешімі қабылданған күннен бастап қатарынан он екі ай өткеннен кейін сақтандыру (қайта сақтандыру) ұйымының, сақтандыру брокерінің басшы қызметкері болып тағайындалуы (сайлануы) мүмкін.</w:t>
      </w:r>
    </w:p>
    <w:bookmarkEnd w:id="750"/>
    <w:bookmarkStart w:name="z1241" w:id="751"/>
    <w:p>
      <w:pPr>
        <w:spacing w:after="0"/>
        <w:ind w:left="0"/>
        <w:jc w:val="both"/>
      </w:pPr>
      <w:r>
        <w:rPr>
          <w:rFonts w:ascii="Times New Roman"/>
          <w:b w:val="false"/>
          <w:i w:val="false"/>
          <w:color w:val="000000"/>
          <w:sz w:val="28"/>
        </w:rPr>
        <w:t xml:space="preserve">
      11. Уәкілетті орган сақтандыру (қайта сақтандыру) ұйымының, сақтандыру брокерінің басшы қызметкері лауазымына тағайындауға (сайлауға) берілген келісімін: </w:t>
      </w:r>
    </w:p>
    <w:bookmarkEnd w:id="751"/>
    <w:bookmarkStart w:name="z1242" w:id="752"/>
    <w:p>
      <w:pPr>
        <w:spacing w:after="0"/>
        <w:ind w:left="0"/>
        <w:jc w:val="both"/>
      </w:pPr>
      <w:r>
        <w:rPr>
          <w:rFonts w:ascii="Times New Roman"/>
          <w:b w:val="false"/>
          <w:i w:val="false"/>
          <w:color w:val="000000"/>
          <w:sz w:val="28"/>
        </w:rPr>
        <w:t>
      1) келісім беруге негіз болған мәліметтердің анық еместігі анықталуы;</w:t>
      </w:r>
    </w:p>
    <w:bookmarkEnd w:id="75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1244" w:id="753"/>
    <w:p>
      <w:pPr>
        <w:spacing w:after="0"/>
        <w:ind w:left="0"/>
        <w:jc w:val="both"/>
      </w:pPr>
      <w:r>
        <w:rPr>
          <w:rFonts w:ascii="Times New Roman"/>
          <w:b w:val="false"/>
          <w:i w:val="false"/>
          <w:color w:val="000000"/>
          <w:sz w:val="28"/>
        </w:rPr>
        <w:t>
      3) уәкілетті органның осы Заңның 53-3-бабы 1-тармағының 11) тармақшасында көрсетілген қадағалап ден қою шарасын қолдануы;</w:t>
      </w:r>
    </w:p>
    <w:bookmarkEnd w:id="75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1246" w:id="754"/>
    <w:p>
      <w:pPr>
        <w:spacing w:after="0"/>
        <w:ind w:left="0"/>
        <w:jc w:val="both"/>
      </w:pPr>
      <w:r>
        <w:rPr>
          <w:rFonts w:ascii="Times New Roman"/>
          <w:b w:val="false"/>
          <w:i w:val="false"/>
          <w:color w:val="000000"/>
          <w:sz w:val="28"/>
        </w:rPr>
        <w:t>
      5) алынбаған немесе жойылмаған сотталғандығының болуы негіздері бойынша кері қайтарып алуға құқылы.</w:t>
      </w:r>
    </w:p>
    <w:bookmarkEnd w:id="754"/>
    <w:bookmarkStart w:name="z1247" w:id="755"/>
    <w:p>
      <w:pPr>
        <w:spacing w:after="0"/>
        <w:ind w:left="0"/>
        <w:jc w:val="both"/>
      </w:pPr>
      <w:r>
        <w:rPr>
          <w:rFonts w:ascii="Times New Roman"/>
          <w:b w:val="false"/>
          <w:i w:val="false"/>
          <w:color w:val="000000"/>
          <w:sz w:val="28"/>
        </w:rPr>
        <w:t>
      Сақтандыру (қайта сақтандыру) ұйымында, сақтандыру брокерінде басшы қызметкерді тағайындауға (сайлауға) берген келісімді уәкілетті органның кері қайтарып алуы осы басшы қызметкерге өзге қаржы ұйымдарында, Қазақстан Республикасы бейрезидент-банктерінің филиалдарында, Қазақстан Республикасы бейрезидент-сақтандыру (қайта сақтандыру) ұйымдарының филиалдарында, Қазақстан Республикасы бейрезидент-сақтандыру брокерлерінің филиалдарында бұрын берілген келісімді (келісімдерді) кері қайтарып алуға негіз болып табылады.</w:t>
      </w:r>
    </w:p>
    <w:bookmarkEnd w:id="755"/>
    <w:bookmarkStart w:name="z1248" w:id="756"/>
    <w:p>
      <w:pPr>
        <w:spacing w:after="0"/>
        <w:ind w:left="0"/>
        <w:jc w:val="both"/>
      </w:pPr>
      <w:r>
        <w:rPr>
          <w:rFonts w:ascii="Times New Roman"/>
          <w:b w:val="false"/>
          <w:i w:val="false"/>
          <w:color w:val="000000"/>
          <w:sz w:val="28"/>
        </w:rPr>
        <w:t>
      Уәкілетті орган сақтандыру (қайта сақтандыру) ұйымының, сақтандыру брокерінің басшы қызметкері лауазымына тағайындауға (сайлауға) келісімді кері қайтарып алған жағдайда, сақтандыру (қайта сақтандыру) ұйымы, сақтандыру брокері осы адаммен еңбек шартын бұзуға не еңбек шарты болмаған жағдайда, осы басшы қызметкердің өкілеттіктерін тоқтату жөніндегі шараларды қабылдауға міндетті.</w:t>
      </w:r>
    </w:p>
    <w:bookmarkEnd w:id="756"/>
    <w:bookmarkStart w:name="z1249" w:id="757"/>
    <w:p>
      <w:pPr>
        <w:spacing w:after="0"/>
        <w:ind w:left="0"/>
        <w:jc w:val="both"/>
      </w:pPr>
      <w:r>
        <w:rPr>
          <w:rFonts w:ascii="Times New Roman"/>
          <w:b w:val="false"/>
          <w:i w:val="false"/>
          <w:color w:val="000000"/>
          <w:sz w:val="28"/>
        </w:rPr>
        <w:t>
      12. Уәкілетті орган сақтандыру (қайта сақтандыру) ұйымының акцияларын осы Заңда белгіленген тәртіппен мәжбүрлеп иелену туралы шешім қабылдаған жағдайда, сақтандыру (қайта сақтандыру) ұйымы басқару органының басшысы, атқарушы органның басшысы және оның орынбасарлары мен бас бухгалтер болып табылатын басшы қызметкерлермен еңбек шартын бұзуға не еңбек шарты болмаған жағдайда осы басшы қызметкердің өкілеттіктерін тоқтату жөнінде шараларды қабылдауға міндетті.</w:t>
      </w:r>
    </w:p>
    <w:bookmarkEnd w:id="757"/>
    <w:bookmarkStart w:name="z1250" w:id="758"/>
    <w:p>
      <w:pPr>
        <w:spacing w:after="0"/>
        <w:ind w:left="0"/>
        <w:jc w:val="both"/>
      </w:pPr>
      <w:r>
        <w:rPr>
          <w:rFonts w:ascii="Times New Roman"/>
          <w:b w:val="false"/>
          <w:i w:val="false"/>
          <w:color w:val="000000"/>
          <w:sz w:val="28"/>
        </w:rPr>
        <w:t>
      13. Осы баптың 3-тармағы 4) тармақшасының және 12-тармағының талаптары орналастырылған акцияларының елу пайыздан астамы мемлекетке және (немесе) ұлттық басқарушы холдингке тиесілі сақтандыру (қайта сақтандыру) ұйымдарына қолданылмайды.</w:t>
      </w:r>
    </w:p>
    <w:bookmarkEnd w:id="758"/>
    <w:bookmarkStart w:name="z1251" w:id="759"/>
    <w:p>
      <w:pPr>
        <w:spacing w:after="0"/>
        <w:ind w:left="0"/>
        <w:jc w:val="both"/>
      </w:pPr>
      <w:r>
        <w:rPr>
          <w:rFonts w:ascii="Times New Roman"/>
          <w:b w:val="false"/>
          <w:i w:val="false"/>
          <w:color w:val="000000"/>
          <w:sz w:val="28"/>
        </w:rPr>
        <w:t>
      14. Сақтандыру холдингінің басқару органдарының, атқарушы органның басшысы мен мүшелері, бас бухгалтері, еншілес ұйымның (ұйымдардың) және (немесе) капиталына сақтандыру холдингі қомақты қатысатын ұйымның (ұйымдардың) қызметін үйлестіруді және (немесе) бақылауды жүзеге асыратын өзге де басшылары сақтандыру холдингінің басшы қызметкерлері деп танылады.</w:t>
      </w:r>
    </w:p>
    <w:bookmarkEnd w:id="759"/>
    <w:bookmarkStart w:name="z1252" w:id="760"/>
    <w:p>
      <w:pPr>
        <w:spacing w:after="0"/>
        <w:ind w:left="0"/>
        <w:jc w:val="both"/>
      </w:pPr>
      <w:r>
        <w:rPr>
          <w:rFonts w:ascii="Times New Roman"/>
          <w:b w:val="false"/>
          <w:i w:val="false"/>
          <w:color w:val="000000"/>
          <w:sz w:val="28"/>
        </w:rPr>
        <w:t>
      15. Осы баптың талаптары:</w:t>
      </w:r>
    </w:p>
    <w:bookmarkEnd w:id="760"/>
    <w:bookmarkStart w:name="z1253" w:id="761"/>
    <w:p>
      <w:pPr>
        <w:spacing w:after="0"/>
        <w:ind w:left="0"/>
        <w:jc w:val="both"/>
      </w:pPr>
      <w:r>
        <w:rPr>
          <w:rFonts w:ascii="Times New Roman"/>
          <w:b w:val="false"/>
          <w:i w:val="false"/>
          <w:color w:val="000000"/>
          <w:sz w:val="28"/>
        </w:rPr>
        <w:t>
      1) Қазақстан Республикасы бейрезидент сақтандыру холдингтерінің басшы қызметкерлерін қоспағанда, мынадай талаптардың бірі орындалған кезде:</w:t>
      </w:r>
    </w:p>
    <w:bookmarkEnd w:id="761"/>
    <w:bookmarkStart w:name="z1254" w:id="762"/>
    <w:p>
      <w:pPr>
        <w:spacing w:after="0"/>
        <w:ind w:left="0"/>
        <w:jc w:val="both"/>
      </w:pPr>
      <w:r>
        <w:rPr>
          <w:rFonts w:ascii="Times New Roman"/>
          <w:b w:val="false"/>
          <w:i w:val="false"/>
          <w:color w:val="000000"/>
          <w:sz w:val="28"/>
        </w:rPr>
        <w:t>
      сақтандыру холдингінде тізбесін уәкілетті орган белгілейтін рейтингілік агенттіктердің бірінің А рейтингінен төмен емес жеке кредиттік рейтингі, сондай-ақ сақтандыру холдингі шыққан елдің қаржылық қадағалау органының оның шоғырландырылған қадағалауға жататындығы туралы жазбаша растауы бар болғанда;</w:t>
      </w:r>
    </w:p>
    <w:bookmarkEnd w:id="762"/>
    <w:bookmarkStart w:name="z1255" w:id="763"/>
    <w:p>
      <w:pPr>
        <w:spacing w:after="0"/>
        <w:ind w:left="0"/>
        <w:jc w:val="both"/>
      </w:pPr>
      <w:r>
        <w:rPr>
          <w:rFonts w:ascii="Times New Roman"/>
          <w:b w:val="false"/>
          <w:i w:val="false"/>
          <w:color w:val="000000"/>
          <w:sz w:val="28"/>
        </w:rPr>
        <w:t>
      уәкілетті орган мен шет мемлекеттің тиісті қадағалау органы арасында ақпарат алмасу туралы келісім, сондай-ақ рейтингтік агенттіктердің бірінің талап етілетін ең төмен рейтингі бар болғанда сақтандыру холдингтерінің басшы қызметкерлеріне қолданылады. Ең төмен рейтинг пен рейтингтік агенттіктердің тізбесі уәкілетті органның нормативтік-құқықтық актісінде белгіленеді.</w:t>
      </w:r>
    </w:p>
    <w:bookmarkEnd w:id="763"/>
    <w:bookmarkStart w:name="z1256" w:id="764"/>
    <w:p>
      <w:pPr>
        <w:spacing w:after="0"/>
        <w:ind w:left="0"/>
        <w:jc w:val="both"/>
      </w:pPr>
      <w:r>
        <w:rPr>
          <w:rFonts w:ascii="Times New Roman"/>
          <w:b w:val="false"/>
          <w:i w:val="false"/>
          <w:color w:val="000000"/>
          <w:sz w:val="28"/>
        </w:rPr>
        <w:t>
      2) "Қазақстан Республикасындағы банктер және банк қызметі туралы" Қазақстан Республикасының Заңына сәйкес банк конгломераттарының құрамына кіретін банк холдингтері болып табылатын сақтандыру холдингтерінің басшы қызметкерін тағайындауға (сайлауға) уәкілетті органның келісімін алған басшы қызметкерлерді қоспағанда, сақтандыру холдингтерінің басшы қызметкерлеріне қолданылады.</w:t>
      </w:r>
    </w:p>
    <w:bookmarkEnd w:id="764"/>
    <w:p>
      <w:pPr>
        <w:spacing w:after="0"/>
        <w:ind w:left="0"/>
        <w:jc w:val="left"/>
      </w:pPr>
      <w:r>
        <w:rPr>
          <w:rFonts w:ascii="Times New Roman"/>
          <w:b w:val="false"/>
          <w:i w:val="false"/>
          <w:color w:val="000000"/>
          <w:sz w:val="28"/>
        </w:rPr>
        <w:t>
</w:t>
      </w:r>
      <w:r>
        <w:rPr>
          <w:rFonts w:ascii="Times New Roman"/>
          <w:b w:val="false"/>
          <w:i w:val="false"/>
          <w:color w:val="ff0000"/>
          <w:sz w:val="28"/>
        </w:rPr>
        <w:t>      Ескерту. 34-бап жаңа редакцияда - ҚР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өзгерістер енгізілді - ҚР 25.12.2017 </w:t>
      </w:r>
      <w:r>
        <w:rPr>
          <w:rFonts w:ascii="Times New Roman"/>
          <w:b w:val="false"/>
          <w:i w:val="false"/>
          <w:color w:val="000000"/>
          <w:sz w:val="28"/>
        </w:rPr>
        <w:t>№ 122-VI</w:t>
      </w:r>
      <w:r>
        <w:rPr>
          <w:rFonts w:ascii="Times New Roman"/>
          <w:b w:val="false"/>
          <w:i w:val="false"/>
          <w:color w:val="ff0000"/>
          <w:sz w:val="28"/>
        </w:rPr>
        <w:t xml:space="preserve"> (01.01.2018 бастап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03.04.2019 </w:t>
      </w:r>
      <w:r>
        <w:rPr>
          <w:rFonts w:ascii="Times New Roman"/>
          <w:b w:val="false"/>
          <w:i w:val="false"/>
          <w:color w:val="000000"/>
          <w:sz w:val="28"/>
        </w:rPr>
        <w:t>№ 243-VI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(02.01.2020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41" w:id="765"/>
    <w:p>
      <w:pPr>
        <w:spacing w:after="0"/>
        <w:ind w:left="0"/>
        <w:jc w:val="left"/>
      </w:pPr>
      <w:r>
        <w:rPr>
          <w:rFonts w:ascii="Times New Roman"/>
          <w:b/>
          <w:i w:val="false"/>
          <w:color w:val="000000"/>
        </w:rPr>
        <w:t xml:space="preserve"> 35-бап. Қазақстан Республикасының резидентi еместiң қатысатын сақтандыру (қайта сақтандыру) ұйымына қойылатын қосымша талаптар </w:t>
      </w:r>
    </w:p>
    <w:bookmarkEnd w:id="765"/>
    <w:p>
      <w:pPr>
        <w:spacing w:after="0"/>
        <w:ind w:left="0"/>
        <w:jc w:val="both"/>
      </w:pPr>
      <w:r>
        <w:rPr>
          <w:rFonts w:ascii="Times New Roman"/>
          <w:b w:val="false"/>
          <w:i w:val="false"/>
          <w:color w:val="000000"/>
          <w:sz w:val="28"/>
        </w:rPr>
        <w:t>
      1. алып тасталды.</w:t>
      </w:r>
    </w:p>
    <w:bookmarkStart w:name="z466" w:id="766"/>
    <w:p>
      <w:pPr>
        <w:spacing w:after="0"/>
        <w:ind w:left="0"/>
        <w:jc w:val="both"/>
      </w:pPr>
      <w:r>
        <w:rPr>
          <w:rFonts w:ascii="Times New Roman"/>
          <w:b w:val="false"/>
          <w:i w:val="false"/>
          <w:color w:val="000000"/>
          <w:sz w:val="28"/>
        </w:rPr>
        <w:t>
      2. Дауыс беретін (артықшылықты акцияларды шегере отырып) акциялары жиынтығының жиырма бес проценттен астамы:</w:t>
      </w:r>
    </w:p>
    <w:bookmarkEnd w:id="766"/>
    <w:bookmarkStart w:name="z467" w:id="767"/>
    <w:p>
      <w:pPr>
        <w:spacing w:after="0"/>
        <w:ind w:left="0"/>
        <w:jc w:val="both"/>
      </w:pPr>
      <w:r>
        <w:rPr>
          <w:rFonts w:ascii="Times New Roman"/>
          <w:b w:val="false"/>
          <w:i w:val="false"/>
          <w:color w:val="000000"/>
          <w:sz w:val="28"/>
        </w:rPr>
        <w:t>
      1) Қазақстан Республикасының резидентi еместiң;</w:t>
      </w:r>
    </w:p>
    <w:bookmarkEnd w:id="767"/>
    <w:bookmarkStart w:name="z468" w:id="768"/>
    <w:p>
      <w:pPr>
        <w:spacing w:after="0"/>
        <w:ind w:left="0"/>
        <w:jc w:val="both"/>
      </w:pPr>
      <w:r>
        <w:rPr>
          <w:rFonts w:ascii="Times New Roman"/>
          <w:b w:val="false"/>
          <w:i w:val="false"/>
          <w:color w:val="000000"/>
          <w:sz w:val="28"/>
        </w:rPr>
        <w:t>
      2) жарғылық капиталға қатысу үлестерiнiң немесе орналастырылған акцияларының елу процентiнен астамы Қазақстан Республикасының резидентi еместердiң меншiгiндегi және (немесе) басқаруындағы Қазақстан Республикасы резидентiнiң - заңды тұлғаның;</w:t>
      </w:r>
    </w:p>
    <w:bookmarkEnd w:id="768"/>
    <w:bookmarkStart w:name="z469" w:id="769"/>
    <w:p>
      <w:pPr>
        <w:spacing w:after="0"/>
        <w:ind w:left="0"/>
        <w:jc w:val="both"/>
      </w:pPr>
      <w:r>
        <w:rPr>
          <w:rFonts w:ascii="Times New Roman"/>
          <w:b w:val="false"/>
          <w:i w:val="false"/>
          <w:color w:val="000000"/>
          <w:sz w:val="28"/>
        </w:rPr>
        <w:t xml:space="preserve">
      3) Қазақстан Республикасының резидентi еместердiң бағалы қағаздарын атаулы ұстаушылар болып табылатын Қазақстан Республикасы резиденттерiнiң меншiгiнде немесе басқаруында болып отырған сақтандыру (қайта сақтандыру) ұйымы Қазақстан Республикасының резидентi еместер қатысатын сақтандыру (қайта сақтандыру) ұйымы болып табылады. </w:t>
      </w:r>
    </w:p>
    <w:bookmarkEnd w:id="76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35-бапқа өзгертулер енгізілді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2006.02.20 </w:t>
      </w:r>
      <w:r>
        <w:rPr>
          <w:rFonts w:ascii="Times New Roman"/>
          <w:b w:val="false"/>
          <w:i w:val="false"/>
          <w:color w:val="000000"/>
          <w:sz w:val="28"/>
        </w:rPr>
        <w:t>N 128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Заңдарымен.  </w:t>
      </w:r>
      <w:r>
        <w:br/>
      </w:r>
      <w:r>
        <w:rPr>
          <w:rFonts w:ascii="Times New Roman"/>
          <w:b w:val="false"/>
          <w:i w:val="false"/>
          <w:color w:val="000000"/>
          <w:sz w:val="28"/>
        </w:rPr>
        <w:t>
</w:t>
      </w:r>
    </w:p>
    <w:bookmarkStart w:name="z42" w:id="770"/>
    <w:p>
      <w:pPr>
        <w:spacing w:after="0"/>
        <w:ind w:left="0"/>
        <w:jc w:val="left"/>
      </w:pPr>
      <w:r>
        <w:rPr>
          <w:rFonts w:ascii="Times New Roman"/>
          <w:b/>
          <w:i w:val="false"/>
          <w:color w:val="000000"/>
        </w:rPr>
        <w:t xml:space="preserve"> 36-бап. </w:t>
      </w:r>
    </w:p>
    <w:bookmarkEnd w:id="770"/>
    <w:p>
      <w:pPr>
        <w:spacing w:after="0"/>
        <w:ind w:left="0"/>
        <w:jc w:val="both"/>
      </w:pPr>
      <w:r>
        <w:rPr>
          <w:rFonts w:ascii="Times New Roman"/>
          <w:b w:val="false"/>
          <w:i w:val="false"/>
          <w:color w:val="ff0000"/>
          <w:sz w:val="28"/>
        </w:rPr>
        <w:t xml:space="preserve">
      Ескерту. 36-бап алынып тасталынды - ҚР 2006.02.20 </w:t>
      </w:r>
      <w:r>
        <w:rPr>
          <w:rFonts w:ascii="Times New Roman"/>
          <w:b w:val="false"/>
          <w:i w:val="false"/>
          <w:color w:val="ff0000"/>
          <w:sz w:val="28"/>
        </w:rPr>
        <w:t>N 128</w:t>
      </w:r>
      <w:r>
        <w:rPr>
          <w:rFonts w:ascii="Times New Roman"/>
          <w:b w:val="false"/>
          <w:i w:val="false"/>
          <w:color w:val="ff0000"/>
          <w:sz w:val="28"/>
        </w:rPr>
        <w:t xml:space="preserve"> (қолданысқа енгізілу тәртібін </w:t>
      </w:r>
      <w:r>
        <w:rPr>
          <w:rFonts w:ascii="Times New Roman"/>
          <w:b w:val="false"/>
          <w:i w:val="false"/>
          <w:color w:val="ff0000"/>
          <w:sz w:val="28"/>
        </w:rPr>
        <w:t>2-баптан</w:t>
      </w:r>
      <w:r>
        <w:rPr>
          <w:rFonts w:ascii="Times New Roman"/>
          <w:b w:val="false"/>
          <w:i w:val="false"/>
          <w:color w:val="ff0000"/>
          <w:sz w:val="28"/>
        </w:rPr>
        <w:t xml:space="preserve"> қараңыз) Заңымен.</w:t>
      </w:r>
    </w:p>
    <w:bookmarkStart w:name="z1185" w:id="771"/>
    <w:p>
      <w:pPr>
        <w:spacing w:after="0"/>
        <w:ind w:left="0"/>
        <w:jc w:val="left"/>
      </w:pPr>
      <w:r>
        <w:rPr>
          <w:rFonts w:ascii="Times New Roman"/>
          <w:b/>
          <w:i w:val="false"/>
          <w:color w:val="000000"/>
        </w:rPr>
        <w:t xml:space="preserve"> 6-1-тарау. Исламдық сақтандыру (қайта сақтандыру) ұйымдарын құрудың және олардың қызметінің ерекшеліктері</w:t>
      </w:r>
    </w:p>
    <w:bookmarkEnd w:id="771"/>
    <w:p>
      <w:pPr>
        <w:spacing w:after="0"/>
        <w:ind w:left="0"/>
        <w:jc w:val="both"/>
      </w:pPr>
      <w:r>
        <w:rPr>
          <w:rFonts w:ascii="Times New Roman"/>
          <w:b w:val="false"/>
          <w:i w:val="false"/>
          <w:color w:val="ff0000"/>
          <w:sz w:val="28"/>
        </w:rPr>
        <w:t xml:space="preserve">
      Ескерту. Заң 6-1-тарау толықтырылды - ҚР 27.04.2015 </w:t>
      </w:r>
      <w:r>
        <w:rPr>
          <w:rFonts w:ascii="Times New Roman"/>
          <w:b w:val="false"/>
          <w:i w:val="false"/>
          <w:color w:val="ff0000"/>
          <w:sz w:val="28"/>
        </w:rPr>
        <w:t>№ 311-V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  </w:t>
      </w:r>
    </w:p>
    <w:bookmarkStart w:name="z1186" w:id="772"/>
    <w:p>
      <w:pPr>
        <w:spacing w:after="0"/>
        <w:ind w:left="0"/>
        <w:jc w:val="left"/>
      </w:pPr>
      <w:r>
        <w:rPr>
          <w:rFonts w:ascii="Times New Roman"/>
          <w:b/>
          <w:i w:val="false"/>
          <w:color w:val="000000"/>
        </w:rPr>
        <w:t xml:space="preserve"> 36-1-бап. Исламдық сақтандыру қағидаттары</w:t>
      </w:r>
    </w:p>
    <w:bookmarkEnd w:id="772"/>
    <w:p>
      <w:pPr>
        <w:spacing w:after="0"/>
        <w:ind w:left="0"/>
        <w:jc w:val="both"/>
      </w:pPr>
      <w:r>
        <w:rPr>
          <w:rFonts w:ascii="Times New Roman"/>
          <w:b w:val="false"/>
          <w:i w:val="false"/>
          <w:color w:val="000000"/>
          <w:sz w:val="28"/>
        </w:rPr>
        <w:t>
      Исламдық сақтандыру қағидаттары:</w:t>
      </w:r>
    </w:p>
    <w:p>
      <w:pPr>
        <w:spacing w:after="0"/>
        <w:ind w:left="0"/>
        <w:jc w:val="both"/>
      </w:pPr>
      <w:r>
        <w:rPr>
          <w:rFonts w:ascii="Times New Roman"/>
          <w:b w:val="false"/>
          <w:i w:val="false"/>
          <w:color w:val="000000"/>
          <w:sz w:val="28"/>
        </w:rPr>
        <w:t>
      1) сақтанушыларды өзара қорғау және олардың өзара жауапкершілігі;</w:t>
      </w:r>
    </w:p>
    <w:p>
      <w:pPr>
        <w:spacing w:after="0"/>
        <w:ind w:left="0"/>
        <w:jc w:val="both"/>
      </w:pPr>
      <w:r>
        <w:rPr>
          <w:rFonts w:ascii="Times New Roman"/>
          <w:b w:val="false"/>
          <w:i w:val="false"/>
          <w:color w:val="000000"/>
          <w:sz w:val="28"/>
        </w:rPr>
        <w:t>
      2) осы Заңның 11-бабы 2-тармағының 1), 1-1) және 2) тармақшаларында көзделген, пайыздармен көрсетілген инвестициялаудан немесе қарыздар беруден түскен кірістерді алуға тыйым салу;</w:t>
      </w:r>
    </w:p>
    <w:p>
      <w:pPr>
        <w:spacing w:after="0"/>
        <w:ind w:left="0"/>
        <w:jc w:val="both"/>
      </w:pPr>
      <w:r>
        <w:rPr>
          <w:rFonts w:ascii="Times New Roman"/>
          <w:b w:val="false"/>
          <w:i w:val="false"/>
          <w:color w:val="000000"/>
          <w:sz w:val="28"/>
        </w:rPr>
        <w:t>
      3) темекі, алкоголь өнімінің өндірілуіне және (немесе) саудасына, қару-жарақ пен оқ-дәрілерге, ойын бизнесіне байланысты қызметті, сондай-ақ исламдық қаржыландыру қағидаттары жөніндегі кеңес сақтандыруға (қайта сақтандыруға) немесе қаржыландыруға тыйым салған кәсіпкерлік қызметтің өзге де түрлерін сақтандыруға (қайта сақтандыруға) немесе қаржыландыруға тыйым салу болып табылады.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36-1-бапқа өзгеріс енгізілді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1187" w:id="773"/>
    <w:p>
      <w:pPr>
        <w:spacing w:after="0"/>
        <w:ind w:left="0"/>
        <w:jc w:val="left"/>
      </w:pPr>
      <w:r>
        <w:rPr>
          <w:rFonts w:ascii="Times New Roman"/>
          <w:b/>
          <w:i w:val="false"/>
          <w:color w:val="000000"/>
        </w:rPr>
        <w:t xml:space="preserve"> 36-2-бап. Исламдық сақтандыру қоры</w:t>
      </w:r>
    </w:p>
    <w:bookmarkEnd w:id="773"/>
    <w:bookmarkStart w:name="z1188" w:id="774"/>
    <w:p>
      <w:pPr>
        <w:spacing w:after="0"/>
        <w:ind w:left="0"/>
        <w:jc w:val="both"/>
      </w:pPr>
      <w:r>
        <w:rPr>
          <w:rFonts w:ascii="Times New Roman"/>
          <w:b w:val="false"/>
          <w:i w:val="false"/>
          <w:color w:val="000000"/>
          <w:sz w:val="28"/>
        </w:rPr>
        <w:t>
      1. Исламдық сақтандыру шарттары бойынша сақтандыру төлемдерін жүзеге асыру мақсатында исламдық сақтандыру (қайта сақтандыру) ұйымы исламдық сақтандыру қорын исламдық сақтандыру шарттары бойынша сақтандыру сыйлықақылары, сондай-ақ оларды инвестициялау нәтижесінде алынған өзге де кірістер есебінен қалыптастырады.</w:t>
      </w:r>
    </w:p>
    <w:bookmarkEnd w:id="774"/>
    <w:p>
      <w:pPr>
        <w:spacing w:after="0"/>
        <w:ind w:left="0"/>
        <w:jc w:val="both"/>
      </w:pPr>
      <w:r>
        <w:rPr>
          <w:rFonts w:ascii="Times New Roman"/>
          <w:b w:val="false"/>
          <w:i w:val="false"/>
          <w:color w:val="000000"/>
          <w:sz w:val="28"/>
        </w:rPr>
        <w:t>
      Исламдық сақтандыру қорын қалыптастыру, есепке алу, пайдалану және бөлу қағидалары уәкілетті органның нормативтік құқықтық актісінде белгіленеді.</w:t>
      </w:r>
    </w:p>
    <w:bookmarkStart w:name="z1189" w:id="775"/>
    <w:p>
      <w:pPr>
        <w:spacing w:after="0"/>
        <w:ind w:left="0"/>
        <w:jc w:val="both"/>
      </w:pPr>
      <w:r>
        <w:rPr>
          <w:rFonts w:ascii="Times New Roman"/>
          <w:b w:val="false"/>
          <w:i w:val="false"/>
          <w:color w:val="000000"/>
          <w:sz w:val="28"/>
        </w:rPr>
        <w:t>
      2. Исламдық сақтандыру (қайта сақтандыру) ұйымы исламдық сақтандыру қорын басқаруды жүзеге асырады.</w:t>
      </w:r>
    </w:p>
    <w:bookmarkEnd w:id="775"/>
    <w:bookmarkStart w:name="z1190" w:id="776"/>
    <w:p>
      <w:pPr>
        <w:spacing w:after="0"/>
        <w:ind w:left="0"/>
        <w:jc w:val="both"/>
      </w:pPr>
      <w:r>
        <w:rPr>
          <w:rFonts w:ascii="Times New Roman"/>
          <w:b w:val="false"/>
          <w:i w:val="false"/>
          <w:color w:val="000000"/>
          <w:sz w:val="28"/>
        </w:rPr>
        <w:t>
      3. Исламдық сақтандыру (қайта сақтандыру) ұйымы сақтанушылардың мүддесінде исламдық сақтандыру қорының қаражатын исламдық қаржыландыру қағидаттары жөніндегі кеңес тізбесін белгілейтін активтерге инвестициялайды.</w:t>
      </w:r>
    </w:p>
    <w:bookmarkEnd w:id="776"/>
    <w:bookmarkStart w:name="z1191" w:id="777"/>
    <w:p>
      <w:pPr>
        <w:spacing w:after="0"/>
        <w:ind w:left="0"/>
        <w:jc w:val="both"/>
      </w:pPr>
      <w:r>
        <w:rPr>
          <w:rFonts w:ascii="Times New Roman"/>
          <w:b w:val="false"/>
          <w:i w:val="false"/>
          <w:color w:val="000000"/>
          <w:sz w:val="28"/>
        </w:rPr>
        <w:t>
      4. Исламдық сақтандыру (қайта сақтандыру) ұйымы исламдық сақтандыру қорының қаражаты салынған активтер құнының азаюына байланысты шығындар үшін, мұндай шығындар оның кінәсінен туындаған жағдайларды қоспағанда, жауаптылықта болмайды.</w:t>
      </w:r>
    </w:p>
    <w:bookmarkEnd w:id="777"/>
    <w:bookmarkStart w:name="z1192" w:id="778"/>
    <w:p>
      <w:pPr>
        <w:spacing w:after="0"/>
        <w:ind w:left="0"/>
        <w:jc w:val="both"/>
      </w:pPr>
      <w:r>
        <w:rPr>
          <w:rFonts w:ascii="Times New Roman"/>
          <w:b w:val="false"/>
          <w:i w:val="false"/>
          <w:color w:val="000000"/>
          <w:sz w:val="28"/>
        </w:rPr>
        <w:t>
      5. Исламдық сақтандыру (қайта сақтандыру) ұйымы исламдық сақтандыру қорының қаражатынан өз қаражатының бөлек есебін жүргізеді.</w:t>
      </w:r>
    </w:p>
    <w:bookmarkEnd w:id="778"/>
    <w:bookmarkStart w:name="z1193" w:id="779"/>
    <w:p>
      <w:pPr>
        <w:spacing w:after="0"/>
        <w:ind w:left="0"/>
        <w:jc w:val="both"/>
      </w:pPr>
      <w:r>
        <w:rPr>
          <w:rFonts w:ascii="Times New Roman"/>
          <w:b w:val="false"/>
          <w:i w:val="false"/>
          <w:color w:val="000000"/>
          <w:sz w:val="28"/>
        </w:rPr>
        <w:t>
      6. Исламдық сақтандыру шарттары бойынша міндеттемелерді орындау үшін исламдық сақтандыру қорының қаражаты жеткіліксіз болған жағдайда, исламдық сақтандыру (қайта сақтандыру) ұйымы ақшаны болашақта исламдық сақтандыру қорына түсетін ақшалай түсімдер есебінен қайтару шартымен, исламдық сақтандыру қорына беруге міндетті. Исламдық сақтандыру (қайта сақтандыру) ұйымы осындай ақшаны бергені үшін сыйақы алуға құқылы емес.</w:t>
      </w:r>
    </w:p>
    <w:bookmarkEnd w:id="779"/>
    <w:p>
      <w:pPr>
        <w:spacing w:after="0"/>
        <w:ind w:left="0"/>
        <w:jc w:val="both"/>
      </w:pPr>
      <w:r>
        <w:rPr>
          <w:rFonts w:ascii="Times New Roman"/>
          <w:b w:val="false"/>
          <w:i w:val="false"/>
          <w:color w:val="000000"/>
          <w:sz w:val="28"/>
        </w:rPr>
        <w:t>
      Исламдық сақтандыру (қайта сақтандыру) ұйымының исламдық сақтандыру қорына ақшаны беру қағидалары уәкілетті органның нормативтік құқықтық актісінде белгіленеді.</w:t>
      </w:r>
    </w:p>
    <w:bookmarkStart w:name="z1194" w:id="780"/>
    <w:p>
      <w:pPr>
        <w:spacing w:after="0"/>
        <w:ind w:left="0"/>
        <w:jc w:val="both"/>
      </w:pPr>
      <w:r>
        <w:rPr>
          <w:rFonts w:ascii="Times New Roman"/>
          <w:b w:val="false"/>
          <w:i w:val="false"/>
          <w:color w:val="000000"/>
          <w:sz w:val="28"/>
        </w:rPr>
        <w:t>
      7. Исламдық сақтандыру қорының қаражатын сақтанушылар арасында бөлу әр сақтанушының исламдық сақтандыру қорындағы үлесіне пропорционалды түрде жүзеге асырылады.</w:t>
      </w:r>
    </w:p>
    <w:bookmarkEnd w:id="780"/>
    <w:bookmarkStart w:name="z1195" w:id="781"/>
    <w:p>
      <w:pPr>
        <w:spacing w:after="0"/>
        <w:ind w:left="0"/>
        <w:jc w:val="left"/>
      </w:pPr>
      <w:r>
        <w:rPr>
          <w:rFonts w:ascii="Times New Roman"/>
          <w:b/>
          <w:i w:val="false"/>
          <w:color w:val="000000"/>
        </w:rPr>
        <w:t xml:space="preserve"> 36-3-бап. Исламдық сақтандыру (қайта сақтандыру) ұйымының сыйақысы</w:t>
      </w:r>
    </w:p>
    <w:bookmarkEnd w:id="781"/>
    <w:p>
      <w:pPr>
        <w:spacing w:after="0"/>
        <w:ind w:left="0"/>
        <w:jc w:val="both"/>
      </w:pPr>
      <w:r>
        <w:rPr>
          <w:rFonts w:ascii="Times New Roman"/>
          <w:b w:val="false"/>
          <w:i w:val="false"/>
          <w:color w:val="000000"/>
          <w:sz w:val="28"/>
        </w:rPr>
        <w:t>
      Исламдық сақтандыру (қайта сақтандыру) ұйымы исламдық сақтандыру қорын басқарғаны үшін уәкілетті органның нормативтік құқықтық актісінде айқындалған тәртіппен, исламдық сақтандыру (қайта сақтандыру) шартын жасасқан кезде сақтандыру сыйлықақысының бір бөлігі және (немесе) исламдық сақтандыру қорының қаражатын инвестициялаудан алынған кірістердің бір бөлігі түрінде сыйақы алуға құқылы.</w:t>
      </w:r>
    </w:p>
    <w:bookmarkStart w:name="z1196" w:id="782"/>
    <w:p>
      <w:pPr>
        <w:spacing w:after="0"/>
        <w:ind w:left="0"/>
        <w:jc w:val="left"/>
      </w:pPr>
      <w:r>
        <w:rPr>
          <w:rFonts w:ascii="Times New Roman"/>
          <w:b/>
          <w:i w:val="false"/>
          <w:color w:val="000000"/>
        </w:rPr>
        <w:t xml:space="preserve"> 36-4-бап. Исламдық қаржыландыру қағидаттары жөніндегі кеңестің қызметі</w:t>
      </w:r>
    </w:p>
    <w:bookmarkEnd w:id="782"/>
    <w:bookmarkStart w:name="z1197" w:id="783"/>
    <w:p>
      <w:pPr>
        <w:spacing w:after="0"/>
        <w:ind w:left="0"/>
        <w:jc w:val="both"/>
      </w:pPr>
      <w:r>
        <w:rPr>
          <w:rFonts w:ascii="Times New Roman"/>
          <w:b w:val="false"/>
          <w:i w:val="false"/>
          <w:color w:val="000000"/>
          <w:sz w:val="28"/>
        </w:rPr>
        <w:t>
      1. Қызметтің, операциялардың және мәмілелердің осы Заңның 36-1-бабында көрсетілген исламдық сақтандыру қағидаттарына сәйкестігін айқындау үшін исламдық сақтандыру (қайта сақтандыру) ұйымында міндетті түрде исламдық қаржыландыру қағидаттары жөніндегі кеңес құрылады.</w:t>
      </w:r>
    </w:p>
    <w:bookmarkEnd w:id="783"/>
    <w:bookmarkStart w:name="z1198" w:id="784"/>
    <w:p>
      <w:pPr>
        <w:spacing w:after="0"/>
        <w:ind w:left="0"/>
        <w:jc w:val="both"/>
      </w:pPr>
      <w:r>
        <w:rPr>
          <w:rFonts w:ascii="Times New Roman"/>
          <w:b w:val="false"/>
          <w:i w:val="false"/>
          <w:color w:val="000000"/>
          <w:sz w:val="28"/>
        </w:rPr>
        <w:t>
      2. Исламдық қаржыландыру қағидаттары жөніндегі кеңес директорлар кеңесінің ұсынымы бойынша исламдық сақтандыру (қайта сақтандыру) ұйымы акционерлерінің жалпы жиналысы тағайындайтын тәуелсіз орган болып табылады.</w:t>
      </w:r>
    </w:p>
    <w:bookmarkEnd w:id="784"/>
    <w:bookmarkStart w:name="z1199" w:id="785"/>
    <w:p>
      <w:pPr>
        <w:spacing w:after="0"/>
        <w:ind w:left="0"/>
        <w:jc w:val="left"/>
      </w:pPr>
      <w:r>
        <w:rPr>
          <w:rFonts w:ascii="Times New Roman"/>
          <w:b/>
          <w:i w:val="false"/>
          <w:color w:val="000000"/>
        </w:rPr>
        <w:t xml:space="preserve"> 36-5-бап. Исламдық сақтандыру (қайта сақтандыру) ұйымының қызметіне қойылатын талаптар</w:t>
      </w:r>
    </w:p>
    <w:bookmarkEnd w:id="785"/>
    <w:bookmarkStart w:name="z1200" w:id="786"/>
    <w:p>
      <w:pPr>
        <w:spacing w:after="0"/>
        <w:ind w:left="0"/>
        <w:jc w:val="both"/>
      </w:pPr>
      <w:r>
        <w:rPr>
          <w:rFonts w:ascii="Times New Roman"/>
          <w:b w:val="false"/>
          <w:i w:val="false"/>
          <w:color w:val="000000"/>
          <w:sz w:val="28"/>
        </w:rPr>
        <w:t>
      1. Исламдық сақтандыру (қайта сақтандыру) ұйымы исламдық сақтандыру қорын басқарғаны үшін, осы Заңның 36-3-бабында көрсетілген сыйақыдан басқа, кез келген түрде сыйақы алуға немесе өзге де кіріс алуға құқылы емес.</w:t>
      </w:r>
    </w:p>
    <w:bookmarkEnd w:id="786"/>
    <w:bookmarkStart w:name="z1201" w:id="787"/>
    <w:p>
      <w:pPr>
        <w:spacing w:after="0"/>
        <w:ind w:left="0"/>
        <w:jc w:val="both"/>
      </w:pPr>
      <w:r>
        <w:rPr>
          <w:rFonts w:ascii="Times New Roman"/>
          <w:b w:val="false"/>
          <w:i w:val="false"/>
          <w:color w:val="000000"/>
          <w:sz w:val="28"/>
        </w:rPr>
        <w:t>
      2. Исламдық сақтандыру (қайта сақтандыру) ұйымының жарғысымен, Қазақстан Республикасы бейрезидент-исламдық сақтандыру (қайта сақтандыру) ұйымының филиалы туралы ережеде исламдық қаржыландыру қағидаттары жөніндегі кеңеске исламдық сақтандыру (қайта сақтандыру) ұйымының қызметіне қойылатын, сақталуы міндетті өзге де талаптарды айқындау құқығы берілуі мүмкін.</w:t>
      </w:r>
    </w:p>
    <w:bookmarkEnd w:id="78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36-5-бапқа өзгеріс енгізілді – ҚР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1202" w:id="788"/>
    <w:p>
      <w:pPr>
        <w:spacing w:after="0"/>
        <w:ind w:left="0"/>
        <w:jc w:val="left"/>
      </w:pPr>
      <w:r>
        <w:rPr>
          <w:rFonts w:ascii="Times New Roman"/>
          <w:b/>
          <w:i w:val="false"/>
          <w:color w:val="000000"/>
        </w:rPr>
        <w:t xml:space="preserve"> 36-6-бап. Исламдық сақтандыру шартын исламдық сақтандыру қағидаттарына сәйкес емес деп танудың салдарлары</w:t>
      </w:r>
    </w:p>
    <w:bookmarkEnd w:id="788"/>
    <w:bookmarkStart w:name="z1203" w:id="789"/>
    <w:p>
      <w:pPr>
        <w:spacing w:after="0"/>
        <w:ind w:left="0"/>
        <w:jc w:val="both"/>
      </w:pPr>
      <w:r>
        <w:rPr>
          <w:rFonts w:ascii="Times New Roman"/>
          <w:b w:val="false"/>
          <w:i w:val="false"/>
          <w:color w:val="000000"/>
          <w:sz w:val="28"/>
        </w:rPr>
        <w:t>
      1. Исламдық қаржыландыру қағидаттары жөніндегі кеңес жасалу сатысындағы исламдық сақтандыру шартын осы Заңның 36-1-бабында көрсетілген исламдық сақтандыру қағидаттарына сәйкес емес деп таныған жағдайда, мұндай шарт жасалмайды және орындалмайды.</w:t>
      </w:r>
    </w:p>
    <w:bookmarkEnd w:id="789"/>
    <w:bookmarkStart w:name="z1204" w:id="790"/>
    <w:p>
      <w:pPr>
        <w:spacing w:after="0"/>
        <w:ind w:left="0"/>
        <w:jc w:val="both"/>
      </w:pPr>
      <w:r>
        <w:rPr>
          <w:rFonts w:ascii="Times New Roman"/>
          <w:b w:val="false"/>
          <w:i w:val="false"/>
          <w:color w:val="000000"/>
          <w:sz w:val="28"/>
        </w:rPr>
        <w:t>
      2. Исламдық қаржыландыру қағидаттары жөніндегі кеңес жасалған, бірақ орындалмаған немесе ішінара орындалған исламдық сақтандыру шартын осы Заңның 36-1-бабында көрсетілген исламдық сақтандыру қағидаттарына сәйкес емес деп таныған жағдайда, мұндай шарт исламдық сақтандыру (қайта сақтандыру) ұйымының талап етуі бойынша Қазақстан Республикасының азаматтық заңнамасында белгіленген тәртіппен мерзімінен бұрын тоқтатылады.</w:t>
      </w:r>
    </w:p>
    <w:bookmarkEnd w:id="790"/>
    <w:bookmarkStart w:name="z1205" w:id="791"/>
    <w:p>
      <w:pPr>
        <w:spacing w:after="0"/>
        <w:ind w:left="0"/>
        <w:jc w:val="both"/>
      </w:pPr>
      <w:r>
        <w:rPr>
          <w:rFonts w:ascii="Times New Roman"/>
          <w:b w:val="false"/>
          <w:i w:val="false"/>
          <w:color w:val="000000"/>
          <w:sz w:val="28"/>
        </w:rPr>
        <w:t>
      3. Исламдық қаржыландыру қағидаттары жөніндегі кеңес орындалған немесе ішінара орындалған исламдық сақтандыру шартын осы Заңның 36-1-бабында көрсетілген исламдық сақтандыру қағидаттарына сәйкес емес деп таныған жағдайда, исламдық сақтандыру (қайта сақтандыру) ұйымының мұндай шарт бойынша кірісі қайырымдылыққа жіберілуге тиіс.</w:t>
      </w:r>
    </w:p>
    <w:bookmarkEnd w:id="791"/>
    <w:p>
      <w:pPr>
        <w:spacing w:after="0"/>
        <w:ind w:left="0"/>
        <w:jc w:val="both"/>
      </w:pPr>
      <w:r>
        <w:rPr>
          <w:rFonts w:ascii="Times New Roman"/>
          <w:b/>
          <w:i w:val="false"/>
          <w:color w:val="000000"/>
          <w:sz w:val="28"/>
        </w:rPr>
        <w:t>36-7-бап. Исламдық сақтандыру (қайта сақтандыру) ұйымының жарғысына қойылатын қосымша талаптар</w:t>
      </w:r>
    </w:p>
    <w:p>
      <w:pPr>
        <w:spacing w:after="0"/>
        <w:ind w:left="0"/>
        <w:jc w:val="both"/>
      </w:pPr>
      <w:r>
        <w:rPr>
          <w:rFonts w:ascii="Times New Roman"/>
          <w:b w:val="false"/>
          <w:i w:val="false"/>
          <w:color w:val="000000"/>
          <w:sz w:val="28"/>
        </w:rPr>
        <w:t>
      Исламдық сақтандыру (қайта сақтандыру) ұйымының жарғысында, Қазақстан Республикасы бейрезидент-исламдық сақтандыру (қайта сақтандыру) ұйымының филиалы туралы ережеде Қазақстан Республикасының заңдарында көзделген мәліметтерден бөлек, мыналар:</w:t>
      </w:r>
    </w:p>
    <w:bookmarkStart w:name="z1742" w:id="792"/>
    <w:p>
      <w:pPr>
        <w:spacing w:after="0"/>
        <w:ind w:left="0"/>
        <w:jc w:val="both"/>
      </w:pPr>
      <w:r>
        <w:rPr>
          <w:rFonts w:ascii="Times New Roman"/>
          <w:b w:val="false"/>
          <w:i w:val="false"/>
          <w:color w:val="000000"/>
          <w:sz w:val="28"/>
        </w:rPr>
        <w:t>
      1) исламдық сақтандыру (қайта сақтандыру) ұйымы қызметінің мақсаттары;</w:t>
      </w:r>
    </w:p>
    <w:bookmarkEnd w:id="792"/>
    <w:bookmarkStart w:name="z1743" w:id="793"/>
    <w:p>
      <w:pPr>
        <w:spacing w:after="0"/>
        <w:ind w:left="0"/>
        <w:jc w:val="both"/>
      </w:pPr>
      <w:r>
        <w:rPr>
          <w:rFonts w:ascii="Times New Roman"/>
          <w:b w:val="false"/>
          <w:i w:val="false"/>
          <w:color w:val="000000"/>
          <w:sz w:val="28"/>
        </w:rPr>
        <w:t>
      2) исламдық сақтандыру (қайта сақтандыру) ұйымының тұрақты жұмыс істейтін органының – исламдық қаржыландыру қағидаттары жөніндегі кеңестің міндеттері, функциялары мен өкілеттіктері, сондай-ақ оны құру тәртібі және исламдық қаржыландыру қағидаттары жөніндегі кеңестің мүшелеріне қойылатын талаптар;</w:t>
      </w:r>
    </w:p>
    <w:bookmarkEnd w:id="793"/>
    <w:bookmarkStart w:name="z1744" w:id="794"/>
    <w:p>
      <w:pPr>
        <w:spacing w:after="0"/>
        <w:ind w:left="0"/>
        <w:jc w:val="both"/>
      </w:pPr>
      <w:r>
        <w:rPr>
          <w:rFonts w:ascii="Times New Roman"/>
          <w:b w:val="false"/>
          <w:i w:val="false"/>
          <w:color w:val="000000"/>
          <w:sz w:val="28"/>
        </w:rPr>
        <w:t>
      3) исламдық қаржыландыру қағидаттары жөніндегі кеңес мақұлдаған, исламдық сақтандыру қорын басқарғаны үшін сыйақы алудың шарттары және тәртібі қамтылуға тиіс.</w:t>
      </w:r>
    </w:p>
    <w:bookmarkEnd w:id="79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36-7-бап жаңа редакцияда – ҚР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43" w:id="795"/>
    <w:p>
      <w:pPr>
        <w:spacing w:after="0"/>
        <w:ind w:left="0"/>
        <w:jc w:val="left"/>
      </w:pPr>
      <w:r>
        <w:rPr>
          <w:rFonts w:ascii="Times New Roman"/>
          <w:b/>
          <w:i w:val="false"/>
          <w:color w:val="000000"/>
        </w:rPr>
        <w:t xml:space="preserve"> 7-тарау. ЛИЦЕНЗИЯЛАУ</w:t>
      </w:r>
    </w:p>
    <w:bookmarkEnd w:id="795"/>
    <w:bookmarkStart w:name="z44" w:id="796"/>
    <w:p>
      <w:pPr>
        <w:spacing w:after="0"/>
        <w:ind w:left="0"/>
        <w:jc w:val="left"/>
      </w:pPr>
      <w:r>
        <w:rPr>
          <w:rFonts w:ascii="Times New Roman"/>
          <w:b/>
          <w:i w:val="false"/>
          <w:color w:val="000000"/>
        </w:rPr>
        <w:t xml:space="preserve"> 37-бап. Сақтандыру (қайта сақтандыру) ұйымын және сақтандыру брокерін лицензиялау </w:t>
      </w:r>
    </w:p>
    <w:bookmarkEnd w:id="796"/>
    <w:bookmarkStart w:name="z1411" w:id="797"/>
    <w:p>
      <w:pPr>
        <w:spacing w:after="0"/>
        <w:ind w:left="0"/>
        <w:jc w:val="both"/>
      </w:pPr>
      <w:r>
        <w:rPr>
          <w:rFonts w:ascii="Times New Roman"/>
          <w:b w:val="false"/>
          <w:i w:val="false"/>
          <w:color w:val="ff0000"/>
          <w:sz w:val="28"/>
        </w:rPr>
        <w:t xml:space="preserve">
      1. Алып тасталды - ҚР 25.11.2019 </w:t>
      </w:r>
      <w:r>
        <w:rPr>
          <w:rFonts w:ascii="Times New Roman"/>
          <w:b w:val="false"/>
          <w:i w:val="false"/>
          <w:color w:val="ff0000"/>
          <w:sz w:val="28"/>
        </w:rPr>
        <w:t>№ 272-VI</w:t>
      </w:r>
      <w:r>
        <w:rPr>
          <w:rFonts w:ascii="Times New Roman"/>
          <w:b w:val="false"/>
          <w:i w:val="false"/>
          <w:color w:val="ff0000"/>
          <w:sz w:val="28"/>
        </w:rPr>
        <w:t xml:space="preserve"> Заңымен (02.01.2020 бастап қолданысқа енгізіледі).</w:t>
      </w:r>
    </w:p>
    <w:bookmarkEnd w:id="797"/>
    <w:bookmarkStart w:name="z1745" w:id="798"/>
    <w:p>
      <w:pPr>
        <w:spacing w:after="0"/>
        <w:ind w:left="0"/>
        <w:jc w:val="both"/>
      </w:pPr>
      <w:r>
        <w:rPr>
          <w:rFonts w:ascii="Times New Roman"/>
          <w:b w:val="false"/>
          <w:i w:val="false"/>
          <w:color w:val="000000"/>
          <w:sz w:val="28"/>
        </w:rPr>
        <w:t>
      1-1. Қазақстан Республикасы бейрезидент-сақтандыру (қайта сақтандыру) ұйымының филиалына сақтандыру (қайта сақтандыру) қызметін жүзеге асыру құқығына, Қазақстан Республикасы бейрезидент-сақтандыру брокерінің филиалына сақтандыру брокерінің қызметін жүзеге асыру құқығына арналған лицензияны уәкілетті орган Қазақстан Республикасының бейрезидент-сақтандыру (қайта сақтандыру) ұйымында, Қазақстан Республикасының бейрезидент-сақтандыру брокерінде Қазақстан Республикасының бейрезидент-сақтандыру (қайта сақтандыру) ұйымы, Қазақстан Республикасының бейрезидент-сақтандыру брокері резиденті болып табылатын мемлекеттің қаржылық қадағалау органы берген, мәні бойынша ұқсас қызмет түрлерін жүзеге асыруға қолданыстағы лицензиялар болған кезде береді.</w:t>
      </w:r>
    </w:p>
    <w:bookmarkEnd w:id="798"/>
    <w:bookmarkStart w:name="z470" w:id="799"/>
    <w:p>
      <w:pPr>
        <w:spacing w:after="0"/>
        <w:ind w:left="0"/>
        <w:jc w:val="both"/>
      </w:pPr>
      <w:r>
        <w:rPr>
          <w:rFonts w:ascii="Times New Roman"/>
          <w:b w:val="false"/>
          <w:i w:val="false"/>
          <w:color w:val="000000"/>
          <w:sz w:val="28"/>
        </w:rPr>
        <w:t xml:space="preserve">
      2. Сақтандыру ұйымы сақтандырудың қосымша сыныптары бойынша сақтандыру қызметін жүзеге асыру құқығына лицензия алу үшін уәкілетті органның талаптарына сәйкес келетін тәуекелдерді басқару және ішкі бақылау жүйелерінің болуын қамтамасыз етеді, сондай-ақ уәкілетті органға мынадай құжаттарды: </w:t>
      </w:r>
    </w:p>
    <w:bookmarkEnd w:id="799"/>
    <w:p>
      <w:pPr>
        <w:spacing w:after="0"/>
        <w:ind w:left="0"/>
        <w:jc w:val="both"/>
      </w:pPr>
      <w:r>
        <w:rPr>
          <w:rFonts w:ascii="Times New Roman"/>
          <w:b w:val="false"/>
          <w:i w:val="false"/>
          <w:color w:val="000000"/>
          <w:sz w:val="28"/>
        </w:rPr>
        <w:t xml:space="preserve">
      1) өтінішті; </w:t>
      </w:r>
    </w:p>
    <w:p>
      <w:pPr>
        <w:spacing w:after="0"/>
        <w:ind w:left="0"/>
        <w:jc w:val="both"/>
      </w:pPr>
      <w:r>
        <w:rPr>
          <w:rFonts w:ascii="Times New Roman"/>
          <w:b w:val="false"/>
          <w:i w:val="false"/>
          <w:color w:val="000000"/>
          <w:sz w:val="28"/>
        </w:rPr>
        <w:t>
      2) сақтандыру нарығында актуарлық қызметті жүзеге асыруға арналған лицензиясы бар актуарий қол қойған, сақтандыру сыныбы (сыныптары) бойынша бизнес-жоспарды;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3)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(02.01.2020 бастап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3-1) алып тасталды - ҚР 27.04.2015 </w:t>
      </w:r>
      <w:r>
        <w:rPr>
          <w:rFonts w:ascii="Times New Roman"/>
          <w:b w:val="false"/>
          <w:i w:val="false"/>
          <w:color w:val="000000"/>
          <w:sz w:val="28"/>
        </w:rPr>
        <w:t>№ 311-V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4) "электрондық үкімет" төлем шлюзі арқылы төлем жасау жағдайларын қоспағанда, лицензиялық алымның төленгенін растайтын төлем құжатының көшірмесін ұсынады.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5)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(02.01.2020 бастап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6)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(02.01.2020 бастап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7)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471" w:id="800"/>
    <w:p>
      <w:pPr>
        <w:spacing w:after="0"/>
        <w:ind w:left="0"/>
        <w:jc w:val="both"/>
      </w:pPr>
      <w:r>
        <w:rPr>
          <w:rFonts w:ascii="Times New Roman"/>
          <w:b w:val="false"/>
          <w:i w:val="false"/>
          <w:color w:val="000000"/>
          <w:sz w:val="28"/>
        </w:rPr>
        <w:t xml:space="preserve">
      3. Сақтандыру сыныбы бойынша бизнес-жоспарда мынадай ақпарат: </w:t>
      </w:r>
    </w:p>
    <w:bookmarkEnd w:id="800"/>
    <w:p>
      <w:pPr>
        <w:spacing w:after="0"/>
        <w:ind w:left="0"/>
        <w:jc w:val="both"/>
      </w:pPr>
      <w:r>
        <w:rPr>
          <w:rFonts w:ascii="Times New Roman"/>
          <w:b w:val="false"/>
          <w:i w:val="false"/>
          <w:color w:val="000000"/>
          <w:sz w:val="28"/>
        </w:rPr>
        <w:t xml:space="preserve">
      1) мыналардың: </w:t>
      </w:r>
    </w:p>
    <w:p>
      <w:pPr>
        <w:spacing w:after="0"/>
        <w:ind w:left="0"/>
        <w:jc w:val="both"/>
      </w:pPr>
      <w:r>
        <w:rPr>
          <w:rFonts w:ascii="Times New Roman"/>
          <w:b w:val="false"/>
          <w:i w:val="false"/>
          <w:color w:val="000000"/>
          <w:sz w:val="28"/>
        </w:rPr>
        <w:t xml:space="preserve">
      сақтандыру сыныбы бойынша жабылатын тәуекелдердің; </w:t>
      </w:r>
    </w:p>
    <w:p>
      <w:pPr>
        <w:spacing w:after="0"/>
        <w:ind w:left="0"/>
        <w:jc w:val="both"/>
      </w:pPr>
      <w:r>
        <w:rPr>
          <w:rFonts w:ascii="Times New Roman"/>
          <w:b w:val="false"/>
          <w:i w:val="false"/>
          <w:color w:val="000000"/>
          <w:sz w:val="28"/>
        </w:rPr>
        <w:t xml:space="preserve">
      сақтандыру портфелінің құрылымындағы сақтандыру сыныбы үлесінің; </w:t>
      </w:r>
    </w:p>
    <w:p>
      <w:pPr>
        <w:spacing w:after="0"/>
        <w:ind w:left="0"/>
        <w:jc w:val="both"/>
      </w:pPr>
      <w:r>
        <w:rPr>
          <w:rFonts w:ascii="Times New Roman"/>
          <w:b w:val="false"/>
          <w:i w:val="false"/>
          <w:color w:val="000000"/>
          <w:sz w:val="28"/>
        </w:rPr>
        <w:t xml:space="preserve">
      сақтандыру сыныбы бойынша қызметтер көрсету нарығы сегментінің (нарық көлемінің, ықтимал сақтанушылардың, географиялық жерінің); </w:t>
      </w:r>
    </w:p>
    <w:p>
      <w:pPr>
        <w:spacing w:after="0"/>
        <w:ind w:left="0"/>
        <w:jc w:val="both"/>
      </w:pPr>
      <w:r>
        <w:rPr>
          <w:rFonts w:ascii="Times New Roman"/>
          <w:b w:val="false"/>
          <w:i w:val="false"/>
          <w:color w:val="000000"/>
          <w:sz w:val="28"/>
        </w:rPr>
        <w:t xml:space="preserve">
      сақтандыру өнімдерін сақтандыру сыныбы шеңберінде сату тәсілдерінің негізгі сипаттамалары; </w:t>
      </w:r>
    </w:p>
    <w:p>
      <w:pPr>
        <w:spacing w:after="0"/>
        <w:ind w:left="0"/>
        <w:jc w:val="both"/>
      </w:pPr>
      <w:r>
        <w:rPr>
          <w:rFonts w:ascii="Times New Roman"/>
          <w:b w:val="false"/>
          <w:i w:val="false"/>
          <w:color w:val="000000"/>
          <w:sz w:val="28"/>
        </w:rPr>
        <w:t xml:space="preserve">
      2) сақтандыру тарифтерін есептеу тәртібіне және олардың экономикалық негіздемесіне қойылатын талаптар; </w:t>
      </w:r>
    </w:p>
    <w:p>
      <w:pPr>
        <w:spacing w:after="0"/>
        <w:ind w:left="0"/>
        <w:jc w:val="both"/>
      </w:pPr>
      <w:r>
        <w:rPr>
          <w:rFonts w:ascii="Times New Roman"/>
          <w:b w:val="false"/>
          <w:i w:val="false"/>
          <w:color w:val="000000"/>
          <w:sz w:val="28"/>
        </w:rPr>
        <w:t xml:space="preserve">
      3) осы сақтандыру сыныбы бойынша таяу екі жылға арналған, пайдалар, шығындар, сақтандыру резервтерінің есептері туралы болжам, шығындылық болжамы, ең нашар және ең жақсы жағдайдағы тәуекелдерді бағалау, пруденциялық нормативтердің сақталу болжамы; </w:t>
      </w:r>
    </w:p>
    <w:p>
      <w:pPr>
        <w:spacing w:after="0"/>
        <w:ind w:left="0"/>
        <w:jc w:val="both"/>
      </w:pPr>
      <w:r>
        <w:rPr>
          <w:rFonts w:ascii="Times New Roman"/>
          <w:b w:val="false"/>
          <w:i w:val="false"/>
          <w:color w:val="000000"/>
          <w:sz w:val="28"/>
        </w:rPr>
        <w:t xml:space="preserve">
      4) қайта сақтандыру саясаты (қайта сақтандыру нысандары мен әдістері, қайта сақтандыру ұйымдарын бағалау өлшемдері); </w:t>
      </w:r>
    </w:p>
    <w:p>
      <w:pPr>
        <w:spacing w:after="0"/>
        <w:ind w:left="0"/>
        <w:jc w:val="both"/>
      </w:pPr>
      <w:r>
        <w:rPr>
          <w:rFonts w:ascii="Times New Roman"/>
          <w:b w:val="false"/>
          <w:i w:val="false"/>
          <w:color w:val="000000"/>
          <w:sz w:val="28"/>
        </w:rPr>
        <w:t>
      5) инвестициялық саясат қамтылуға тиіс.</w:t>
      </w:r>
    </w:p>
    <w:bookmarkStart w:name="z472" w:id="801"/>
    <w:p>
      <w:pPr>
        <w:spacing w:after="0"/>
        <w:ind w:left="0"/>
        <w:jc w:val="both"/>
      </w:pPr>
      <w:r>
        <w:rPr>
          <w:rFonts w:ascii="Times New Roman"/>
          <w:b w:val="false"/>
          <w:i w:val="false"/>
          <w:color w:val="000000"/>
          <w:sz w:val="28"/>
        </w:rPr>
        <w:t>
      4. Сақтандыру ұйымы сақтандыру ұйымын құруға (Қазақстан Республикасы бейрезидент-сақтандыру ұйымының филиалын ашуға) рұқсат алу кезiнде бизнес-жоспарда көрсетiлген талаптарды орындау мерзiмi өткенге дейiн сақтандырудың қосымша сыныптары бойынша сақтандыру қызметiн жүзеге асыру құқығына арналған лицензияны алу үшiн уәкiлеттi органға жүгінуге құқылы емес.</w:t>
      </w:r>
    </w:p>
    <w:bookmarkEnd w:id="801"/>
    <w:p>
      <w:pPr>
        <w:spacing w:after="0"/>
        <w:ind w:left="0"/>
        <w:jc w:val="both"/>
      </w:pPr>
      <w:r>
        <w:rPr>
          <w:rFonts w:ascii="Times New Roman"/>
          <w:b w:val="false"/>
          <w:i w:val="false"/>
          <w:color w:val="000000"/>
          <w:sz w:val="28"/>
        </w:rPr>
        <w:t>
      Осы тармақтың талабы:</w:t>
      </w:r>
    </w:p>
    <w:p>
      <w:pPr>
        <w:spacing w:after="0"/>
        <w:ind w:left="0"/>
        <w:jc w:val="both"/>
      </w:pPr>
      <w:r>
        <w:rPr>
          <w:rFonts w:ascii="Times New Roman"/>
          <w:b w:val="false"/>
          <w:i w:val="false"/>
          <w:color w:val="000000"/>
          <w:sz w:val="28"/>
        </w:rPr>
        <w:t>
      1) сақтандырудың жаңа сыныптары мен түрлерін енгізуді;</w:t>
      </w:r>
    </w:p>
    <w:p>
      <w:pPr>
        <w:spacing w:after="0"/>
        <w:ind w:left="0"/>
        <w:jc w:val="both"/>
      </w:pPr>
      <w:r>
        <w:rPr>
          <w:rFonts w:ascii="Times New Roman"/>
          <w:b w:val="false"/>
          <w:i w:val="false"/>
          <w:color w:val="000000"/>
          <w:sz w:val="28"/>
        </w:rPr>
        <w:t>
      2) сақтандырудың жекелеген сыныптары мен түрлері бойынша сақтандыру қызметін жүзеге асыру тәртібі мен талаптарын өзгертуді көздейтін Қазақстан Республикасының заңнамалық актілері қабылданған жағдайларда қолданылмайды.</w:t>
      </w:r>
    </w:p>
    <w:bookmarkStart w:name="z473" w:id="802"/>
    <w:p>
      <w:pPr>
        <w:spacing w:after="0"/>
        <w:ind w:left="0"/>
        <w:jc w:val="both"/>
      </w:pPr>
      <w:r>
        <w:rPr>
          <w:rFonts w:ascii="Times New Roman"/>
          <w:b w:val="false"/>
          <w:i w:val="false"/>
          <w:color w:val="000000"/>
          <w:sz w:val="28"/>
        </w:rPr>
        <w:t>
      5. Лицензиядан сақтандырудың жекелеген сыныптары және (немесе) қызмет түрлері алып тасталған кезде сақтандырудың осы сыныптарын және (немесе) қызмет түрлерін алып тастай отырып, сондай-ақ лицензиаттың тұрған жерінің өзгеруін қоспағанда, Қазақстан Республикасының рұқсаттар және хабарламалар туралы заңнамасында көзделген жағдайларда, лицензия қайта ресімделуге жатады.</w:t>
      </w:r>
    </w:p>
    <w:bookmarkEnd w:id="802"/>
    <w:bookmarkStart w:name="z1412" w:id="803"/>
    <w:p>
      <w:pPr>
        <w:spacing w:after="0"/>
        <w:ind w:left="0"/>
        <w:jc w:val="both"/>
      </w:pPr>
      <w:r>
        <w:rPr>
          <w:rFonts w:ascii="Times New Roman"/>
          <w:b w:val="false"/>
          <w:i w:val="false"/>
          <w:color w:val="000000"/>
          <w:sz w:val="28"/>
        </w:rPr>
        <w:t>
      5-1. Қолданыстағы сақтандыру (қайта сақтандыру) шарттарын ұзартуды және сақтандыру сыйлықақыларын, сақтандыру (қайта сақтандыру) ұйымы жауапкершілігінің көлемін ұлғайту көзделетін олардың өзгерісін қоса алғанда, лицензиядан сақтандырудың жекелеген сыныптарын және (немесе) қызмет түрлерін алып тастау сақтандырудың осы сыныптары және (немесе) қызмет түрлері бойынша жаңа сақтандыру (қайта сақтандыру) шарттарын жасасуға тыйым салуға алып келеді.</w:t>
      </w:r>
    </w:p>
    <w:bookmarkEnd w:id="803"/>
    <w:p>
      <w:pPr>
        <w:spacing w:after="0"/>
        <w:ind w:left="0"/>
        <w:jc w:val="both"/>
      </w:pPr>
      <w:r>
        <w:rPr>
          <w:rFonts w:ascii="Times New Roman"/>
          <w:b w:val="false"/>
          <w:i w:val="false"/>
          <w:color w:val="000000"/>
          <w:sz w:val="28"/>
        </w:rPr>
        <w:t>
      Сақтандырудың осы сыныптары бойынша бұрын жасалған сақтандыру (қайта сақтандыру) шарттары бойынша сақтандыру (қайта сақтандыру) ұйымы өзіне қабылдаған міндеттемелерді орындауға не сақтанушының келісімі болған кезде сақтандыру портфелін беруді жүзеге асыруға және (немесе) сақтанушылармен сақтандыру шарттарын бұзуға міндетті.</w:t>
      </w:r>
    </w:p>
    <w:bookmarkStart w:name="z474" w:id="804"/>
    <w:p>
      <w:pPr>
        <w:spacing w:after="0"/>
        <w:ind w:left="0"/>
        <w:jc w:val="both"/>
      </w:pPr>
      <w:r>
        <w:rPr>
          <w:rFonts w:ascii="Times New Roman"/>
          <w:b w:val="false"/>
          <w:i w:val="false"/>
          <w:color w:val="000000"/>
          <w:sz w:val="28"/>
        </w:rPr>
        <w:t xml:space="preserve">
      6. Сақтандыру ұйымы сақтандыру қызметін жүзеге асыру құқығына лицензиядан сақтандырудың жекелеген сыныптарын алып тастау үшін уәкілетті органға мынадай құжаттарды: </w:t>
      </w:r>
    </w:p>
    <w:bookmarkEnd w:id="804"/>
    <w:p>
      <w:pPr>
        <w:spacing w:after="0"/>
        <w:ind w:left="0"/>
        <w:jc w:val="both"/>
      </w:pPr>
      <w:r>
        <w:rPr>
          <w:rFonts w:ascii="Times New Roman"/>
          <w:b w:val="false"/>
          <w:i w:val="false"/>
          <w:color w:val="000000"/>
          <w:sz w:val="28"/>
        </w:rPr>
        <w:t xml:space="preserve">
      1) өтінішті; </w:t>
      </w:r>
    </w:p>
    <w:p>
      <w:pPr>
        <w:spacing w:after="0"/>
        <w:ind w:left="0"/>
        <w:jc w:val="both"/>
      </w:pPr>
      <w:r>
        <w:rPr>
          <w:rFonts w:ascii="Times New Roman"/>
          <w:b w:val="false"/>
          <w:i w:val="false"/>
          <w:color w:val="000000"/>
          <w:sz w:val="28"/>
        </w:rPr>
        <w:t xml:space="preserve">
      2) "электрондық үкімет" төлем шлюзі арқылы төлем жасау жағдайларын қоспағанда, лицензиялық алымның төленгенін растайтын төлем құжатының көшірмесін; </w:t>
      </w:r>
    </w:p>
    <w:p>
      <w:pPr>
        <w:spacing w:after="0"/>
        <w:ind w:left="0"/>
        <w:jc w:val="both"/>
      </w:pPr>
      <w:r>
        <w:rPr>
          <w:rFonts w:ascii="Times New Roman"/>
          <w:b w:val="false"/>
          <w:i w:val="false"/>
          <w:color w:val="000000"/>
          <w:sz w:val="28"/>
        </w:rPr>
        <w:t>
      3) сақтандыру шарттары мерзімінен бұрын бұзылған және (немесе) сақтандыру портфелі берілген жағдайларда, сақтандыру шарттарының мерзімінен бұрын бұзылғанын және (немесе) осы Заңның 37-1-бабында көзделген тәртіппен сақтандыру портфелінің берілгенін растайтын құжаттарды ұсынады.</w:t>
      </w:r>
    </w:p>
    <w:bookmarkStart w:name="z475" w:id="805"/>
    <w:p>
      <w:pPr>
        <w:spacing w:after="0"/>
        <w:ind w:left="0"/>
        <w:jc w:val="both"/>
      </w:pPr>
      <w:r>
        <w:rPr>
          <w:rFonts w:ascii="Times New Roman"/>
          <w:b w:val="false"/>
          <w:i w:val="false"/>
          <w:color w:val="000000"/>
          <w:sz w:val="28"/>
        </w:rPr>
        <w:t xml:space="preserve">
      7. Лицензиат қайта сақтандыру жөніндегі қызметті жүзеге асыру құқығына лицензия алу үшін уәкілетті органға мынадай құжаттарды: </w:t>
      </w:r>
    </w:p>
    <w:bookmarkEnd w:id="805"/>
    <w:p>
      <w:pPr>
        <w:spacing w:after="0"/>
        <w:ind w:left="0"/>
        <w:jc w:val="both"/>
      </w:pPr>
      <w:r>
        <w:rPr>
          <w:rFonts w:ascii="Times New Roman"/>
          <w:b w:val="false"/>
          <w:i w:val="false"/>
          <w:color w:val="000000"/>
          <w:sz w:val="28"/>
        </w:rPr>
        <w:t xml:space="preserve">
      1) өтінішті; </w:t>
      </w:r>
    </w:p>
    <w:p>
      <w:pPr>
        <w:spacing w:after="0"/>
        <w:ind w:left="0"/>
        <w:jc w:val="both"/>
      </w:pPr>
      <w:r>
        <w:rPr>
          <w:rFonts w:ascii="Times New Roman"/>
          <w:b w:val="false"/>
          <w:i w:val="false"/>
          <w:color w:val="000000"/>
          <w:sz w:val="28"/>
        </w:rPr>
        <w:t xml:space="preserve">
      2) қайта сақтандыру қызметін жүзеге асыру жөнінде таяудағы екі жылға арналған, сақтандыру нарығында актуарийлік қызметті жүргізуге лицензиясы бар актуарий қол қойған бизнес-жоспарды;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3)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(02.01.2020 бастап қолданысқа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4) "электрондық үкімет" төлем шлюзі арқылы төлем жасау жағдайларын қоспағанда, лицензиялық алымның төленгенін растайтын төлем құжатының көшірмесін табыс етеді.</w:t>
      </w:r>
    </w:p>
    <w:bookmarkStart w:name="z1207" w:id="806"/>
    <w:p>
      <w:pPr>
        <w:spacing w:after="0"/>
        <w:ind w:left="0"/>
        <w:jc w:val="both"/>
      </w:pPr>
      <w:r>
        <w:rPr>
          <w:rFonts w:ascii="Times New Roman"/>
          <w:b w:val="false"/>
          <w:i w:val="false"/>
          <w:color w:val="000000"/>
          <w:sz w:val="28"/>
        </w:rPr>
        <w:t>
      7-1. Уәкілетті орган исламдық сақтандыру (қайта сақтандыру) қызметін жүзеге асыру құқығына арналған лицензияны исламдық сақтандыру (қайта сақтандыру) ұйымына ғана береді.</w:t>
      </w:r>
    </w:p>
    <w:bookmarkEnd w:id="806"/>
    <w:bookmarkStart w:name="z1413" w:id="807"/>
    <w:p>
      <w:pPr>
        <w:spacing w:after="0"/>
        <w:ind w:left="0"/>
        <w:jc w:val="both"/>
      </w:pPr>
      <w:r>
        <w:rPr>
          <w:rFonts w:ascii="Times New Roman"/>
          <w:b w:val="false"/>
          <w:i w:val="false"/>
          <w:color w:val="000000"/>
          <w:sz w:val="28"/>
        </w:rPr>
        <w:t>
      7-2. Уәкілетті орган бағалы қағаздар нарығында инвестициялық портфельді басқару жөніндегі қызметті жүзеге асыруға арналған лицензияны "өмірді сақтандыру" саласында қызметін жүзеге асыратын сақтандыру ұйымына ғана береді.</w:t>
      </w:r>
    </w:p>
    <w:bookmarkEnd w:id="807"/>
    <w:bookmarkStart w:name="z1414" w:id="808"/>
    <w:p>
      <w:pPr>
        <w:spacing w:after="0"/>
        <w:ind w:left="0"/>
        <w:jc w:val="both"/>
      </w:pPr>
      <w:r>
        <w:rPr>
          <w:rFonts w:ascii="Times New Roman"/>
          <w:b w:val="false"/>
          <w:i w:val="false"/>
          <w:color w:val="000000"/>
          <w:sz w:val="28"/>
        </w:rPr>
        <w:t>
      7-3. Сақтандыру ұйымы бағалы қағаздар нарығында инвестициялық портфельді басқару жөніндегі қызметті жүзеге асыруға арналған лицензины алу үшін уәкілетті органға мынадай құжаттарды:</w:t>
      </w:r>
    </w:p>
    <w:bookmarkEnd w:id="808"/>
    <w:bookmarkStart w:name="z1415" w:id="809"/>
    <w:p>
      <w:pPr>
        <w:spacing w:after="0"/>
        <w:ind w:left="0"/>
        <w:jc w:val="both"/>
      </w:pPr>
      <w:r>
        <w:rPr>
          <w:rFonts w:ascii="Times New Roman"/>
          <w:b w:val="false"/>
          <w:i w:val="false"/>
          <w:color w:val="000000"/>
          <w:sz w:val="28"/>
        </w:rPr>
        <w:t>
      1) өтінішті;</w:t>
      </w:r>
    </w:p>
    <w:bookmarkEnd w:id="809"/>
    <w:bookmarkStart w:name="z1416" w:id="810"/>
    <w:p>
      <w:pPr>
        <w:spacing w:after="0"/>
        <w:ind w:left="0"/>
        <w:jc w:val="both"/>
      </w:pPr>
      <w:r>
        <w:rPr>
          <w:rFonts w:ascii="Times New Roman"/>
          <w:b w:val="false"/>
          <w:i w:val="false"/>
          <w:color w:val="000000"/>
          <w:sz w:val="28"/>
        </w:rPr>
        <w:t>
      2) "электрондық үкімет" төлем шлюзі арқылы төлем жасауды қоспағанда, лицензиялық алымның төленгенін растайтын құжатты;</w:t>
      </w:r>
    </w:p>
    <w:bookmarkEnd w:id="810"/>
    <w:bookmarkStart w:name="z1417" w:id="811"/>
    <w:p>
      <w:pPr>
        <w:spacing w:after="0"/>
        <w:ind w:left="0"/>
        <w:jc w:val="both"/>
      </w:pPr>
      <w:r>
        <w:rPr>
          <w:rFonts w:ascii="Times New Roman"/>
          <w:b w:val="false"/>
          <w:i w:val="false"/>
          <w:color w:val="000000"/>
          <w:sz w:val="28"/>
        </w:rPr>
        <w:t>
      3) бағалы қағаздар нарығындағы қызметті жүзеге асыру жөніндегі функциялар жүктелетін құрылымдық бөлімшелер туралы ережелерді;</w:t>
      </w:r>
    </w:p>
    <w:bookmarkEnd w:id="81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(02.01.2020 бастап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(02.01.2020 бастап қолданысқа енгізіледі);</w:t>
      </w:r>
      <w:r>
        <w:br/>
      </w:r>
      <w:r>
        <w:rPr>
          <w:rFonts w:ascii="Times New Roman"/>
          <w:b w:val="false"/>
          <w:i w:val="false"/>
          <w:color w:val="000000"/>
          <w:sz w:val="28"/>
        </w:rPr>
        <w:t>
</w:t>
      </w:r>
    </w:p>
    <w:bookmarkStart w:name="z1420" w:id="812"/>
    <w:p>
      <w:pPr>
        <w:spacing w:after="0"/>
        <w:ind w:left="0"/>
        <w:jc w:val="both"/>
      </w:pPr>
      <w:r>
        <w:rPr>
          <w:rFonts w:ascii="Times New Roman"/>
          <w:b w:val="false"/>
          <w:i w:val="false"/>
          <w:color w:val="000000"/>
          <w:sz w:val="28"/>
        </w:rPr>
        <w:t>
      6) өтініш берушіде уәкілетті органның нормативтік құқықтық актісінің талаптарына сәйкес бағалы қағаздар нарығындағы қызметті жүзеге асыру үшін қажетті бағдарламалық-техникалық құралдардың немесе өзге де жабдықтың болуын растайтын құжатты ұсынады.</w:t>
      </w:r>
    </w:p>
    <w:bookmarkEnd w:id="812"/>
    <w:bookmarkStart w:name="z476" w:id="813"/>
    <w:p>
      <w:pPr>
        <w:spacing w:after="0"/>
        <w:ind w:left="0"/>
        <w:jc w:val="both"/>
      </w:pPr>
      <w:r>
        <w:rPr>
          <w:rFonts w:ascii="Times New Roman"/>
          <w:b w:val="false"/>
          <w:i w:val="false"/>
          <w:color w:val="000000"/>
          <w:sz w:val="28"/>
        </w:rPr>
        <w:t xml:space="preserve">
      8. Өтініш беруші сақтандыру брокерінің қызметін жүзеге асыру құқығына лицензия алу үшін уәкілетті органға мынадай құжаттарды: </w:t>
      </w:r>
    </w:p>
    <w:bookmarkEnd w:id="813"/>
    <w:p>
      <w:pPr>
        <w:spacing w:after="0"/>
        <w:ind w:left="0"/>
        <w:jc w:val="both"/>
      </w:pPr>
      <w:r>
        <w:rPr>
          <w:rFonts w:ascii="Times New Roman"/>
          <w:b w:val="false"/>
          <w:i w:val="false"/>
          <w:color w:val="000000"/>
          <w:sz w:val="28"/>
        </w:rPr>
        <w:t>
      1) брокерлік қызмет түрлерінің шегінде лицензия беру туралы өтінішті;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2) алып тасталды - ҚР 16.05.2014 </w:t>
      </w:r>
      <w:r>
        <w:rPr>
          <w:rFonts w:ascii="Times New Roman"/>
          <w:b w:val="false"/>
          <w:i w:val="false"/>
          <w:color w:val="000000"/>
          <w:sz w:val="28"/>
        </w:rPr>
        <w:t>№ 203-V</w:t>
      </w:r>
      <w:r>
        <w:rPr>
          <w:rFonts w:ascii="Times New Roman"/>
          <w:b w:val="false"/>
          <w:i w:val="false"/>
          <w:color w:val="ff0000"/>
          <w:sz w:val="28"/>
        </w:rPr>
        <w:t xml:space="preserve"> Заңымен (алғашқы ресми жарияланған күнінен кейін алты ай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3) мемлекеттік тіркеуден өткен жарғының нотариат куәландырған көшірмесін; </w:t>
      </w:r>
    </w:p>
    <w:p>
      <w:pPr>
        <w:spacing w:after="0"/>
        <w:ind w:left="0"/>
        <w:jc w:val="both"/>
      </w:pPr>
      <w:r>
        <w:rPr>
          <w:rFonts w:ascii="Times New Roman"/>
          <w:b w:val="false"/>
          <w:i w:val="false"/>
          <w:color w:val="000000"/>
          <w:sz w:val="28"/>
        </w:rPr>
        <w:t xml:space="preserve">
      4) жарғылық капиталдың толық төленгенін растайтын құжаттарды; </w:t>
      </w:r>
    </w:p>
    <w:p>
      <w:pPr>
        <w:spacing w:after="0"/>
        <w:ind w:left="0"/>
        <w:jc w:val="both"/>
      </w:pPr>
      <w:r>
        <w:rPr>
          <w:rFonts w:ascii="Times New Roman"/>
          <w:b w:val="false"/>
          <w:i w:val="false"/>
          <w:color w:val="000000"/>
          <w:sz w:val="28"/>
        </w:rPr>
        <w:t xml:space="preserve">
      5) осы Заңның 34-бабының талаптарына сәйкес сақтандыру брокерінің басшы қызметкерлерін келісуге арналған құжаттарды;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6)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(02.01.2020 бастап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7)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(02.01.2020 бастап қолданысқа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8) "электрондық үкімет" төлем шлюзі арқылы төлем жасау жағдайларын қоспағанда, лицензиялық алымның төленгенін растайтын төлем құжатының көшірмесін; </w:t>
      </w:r>
    </w:p>
    <w:p>
      <w:pPr>
        <w:spacing w:after="0"/>
        <w:ind w:left="0"/>
        <w:jc w:val="both"/>
      </w:pPr>
      <w:r>
        <w:rPr>
          <w:rFonts w:ascii="Times New Roman"/>
          <w:b w:val="false"/>
          <w:i w:val="false"/>
          <w:color w:val="000000"/>
          <w:sz w:val="28"/>
        </w:rPr>
        <w:t xml:space="preserve">
      9) мемлекеттік тіркеу туралы құжатты, тиісті мемлекеттің уәкілетті органының (қаржылық ұйымдар үшін - қадағалау органдарының) құрылтайшы - Қазақстан Республикасының резиденті емес заңды тұлғаға Қазақстан Республикасының резиденті - сақтандыру брокерінің жарғылық капиталына қатысуға рұқсат етілгені жөніндегі жазбаша хабарламасын не тиісті мемлекеттің заңнамасы бойынша мұндай рұқсат талап етілмейтіні туралы мәлімдемесін; </w:t>
      </w:r>
    </w:p>
    <w:p>
      <w:pPr>
        <w:spacing w:after="0"/>
        <w:ind w:left="0"/>
        <w:jc w:val="both"/>
      </w:pPr>
      <w:r>
        <w:rPr>
          <w:rFonts w:ascii="Times New Roman"/>
          <w:b w:val="false"/>
          <w:i w:val="false"/>
          <w:color w:val="000000"/>
          <w:sz w:val="28"/>
        </w:rPr>
        <w:t>
      10) тиісті мемлекеттің уәкілетті органының құрылтайшы - Қазақстан Республикасының резиденті емес жеке тұлғада заңнамада белгіленген тәртіппен лицензиясынан айырылған, сақтандыру (қайта сақтандыру) ұйымын, сақтандыру брокерін мәжбүрлеп тарату, олардың акцияларын мәжбүрлеп сатып алу туралы шешім қабылданған кезден бастап бір жылдан аспайтын кезеңде сақтандыру (қайта сақтандыру) ұйымының, сақтандыру брокерінің не өзге де қаржы ұйымының басшы қызметкері ретіндегі қызметінде экономикалық және сыбайлас жемқорлық қылмыстары мен құқық бұзушылықтары бойынша сотталғандығы жоқ екенін айғақтайтын құжатын табыс етеді. Аталған талап лицензиядан айырылған, сақтандыру (қайта сақтандыру) ұйымын, сақтандыру брокерін мәжбүрлеп тарату, олардың акцияларын мәжбүрлеп сатып алу туралы шешім қабылданған күннен кейін бес жыл бойы қолданылады.</w:t>
      </w:r>
    </w:p>
    <w:bookmarkStart w:name="z1421" w:id="814"/>
    <w:p>
      <w:pPr>
        <w:spacing w:after="0"/>
        <w:ind w:left="0"/>
        <w:jc w:val="both"/>
      </w:pPr>
      <w:r>
        <w:rPr>
          <w:rFonts w:ascii="Times New Roman"/>
          <w:b w:val="false"/>
          <w:i w:val="false"/>
          <w:color w:val="000000"/>
          <w:sz w:val="28"/>
        </w:rPr>
        <w:t>
      8-1. Сақтандыру брокері брокерлік қызметтің қосымша түрі бойынша сақтандыру брокерінің қызметін жүзеге асыру құқығына арналған лицензияны алу үшін уәкілетті органға мынадай құжаттарды:</w:t>
      </w:r>
    </w:p>
    <w:bookmarkEnd w:id="814"/>
    <w:bookmarkStart w:name="z1422" w:id="815"/>
    <w:p>
      <w:pPr>
        <w:spacing w:after="0"/>
        <w:ind w:left="0"/>
        <w:jc w:val="both"/>
      </w:pPr>
      <w:r>
        <w:rPr>
          <w:rFonts w:ascii="Times New Roman"/>
          <w:b w:val="false"/>
          <w:i w:val="false"/>
          <w:color w:val="000000"/>
          <w:sz w:val="28"/>
        </w:rPr>
        <w:t>
      1) өтінішті;</w:t>
      </w:r>
    </w:p>
    <w:bookmarkEnd w:id="815"/>
    <w:bookmarkStart w:name="z1423" w:id="816"/>
    <w:p>
      <w:pPr>
        <w:spacing w:after="0"/>
        <w:ind w:left="0"/>
        <w:jc w:val="both"/>
      </w:pPr>
      <w:r>
        <w:rPr>
          <w:rFonts w:ascii="Times New Roman"/>
          <w:b w:val="false"/>
          <w:i w:val="false"/>
          <w:color w:val="000000"/>
          <w:sz w:val="28"/>
        </w:rPr>
        <w:t>
      2) жарғылық және (немесе) меншікті капитал мөлшерлерінің уәкілетті органның нормативтік құқықтық актісінде белгіленген ең төмен мөлшерлерге сәйкестігін растайтын құжаттарды;</w:t>
      </w:r>
    </w:p>
    <w:bookmarkEnd w:id="81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(02.01.2020 бастап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(02.01.2020 бастап қолданысқа енгізіледі);</w:t>
      </w:r>
      <w:r>
        <w:br/>
      </w:r>
      <w:r>
        <w:rPr>
          <w:rFonts w:ascii="Times New Roman"/>
          <w:b w:val="false"/>
          <w:i w:val="false"/>
          <w:color w:val="000000"/>
          <w:sz w:val="28"/>
        </w:rPr>
        <w:t>
</w:t>
      </w:r>
    </w:p>
    <w:bookmarkStart w:name="z1426" w:id="817"/>
    <w:p>
      <w:pPr>
        <w:spacing w:after="0"/>
        <w:ind w:left="0"/>
        <w:jc w:val="both"/>
      </w:pPr>
      <w:r>
        <w:rPr>
          <w:rFonts w:ascii="Times New Roman"/>
          <w:b w:val="false"/>
          <w:i w:val="false"/>
          <w:color w:val="000000"/>
          <w:sz w:val="28"/>
        </w:rPr>
        <w:t>
      5) "электрондық үкімет" төлем шлюзі арқылы төлем жасау жағдайларын қоспағанда, лицензиялық алымның төленгенін растайтын төлем құжатының көшірмесін ұсынады.</w:t>
      </w:r>
    </w:p>
    <w:bookmarkEnd w:id="817"/>
    <w:p>
      <w:pPr>
        <w:spacing w:after="0"/>
        <w:ind w:left="0"/>
        <w:jc w:val="both"/>
      </w:pPr>
      <w:r>
        <w:rPr>
          <w:rFonts w:ascii="Times New Roman"/>
          <w:b w:val="false"/>
          <w:i w:val="false"/>
          <w:color w:val="000000"/>
          <w:sz w:val="28"/>
        </w:rPr>
        <w:t>
      Брокерлік қызметтің қосымша түрі бойынша сақтандыру брокерінің қызметін жүзеге асыру құқығына арналған лицензияны алу үшін Қазақстан Республикасы бейрезидент-сақтандыру брокерінің филиалы уәкілетті органға мынадай құжаттарды ұсынады:</w:t>
      </w:r>
    </w:p>
    <w:p>
      <w:pPr>
        <w:spacing w:after="0"/>
        <w:ind w:left="0"/>
        <w:jc w:val="both"/>
      </w:pPr>
      <w:r>
        <w:rPr>
          <w:rFonts w:ascii="Times New Roman"/>
          <w:b w:val="false"/>
          <w:i w:val="false"/>
          <w:color w:val="000000"/>
          <w:sz w:val="28"/>
        </w:rPr>
        <w:t>
      1) осы тармақтың бірінші бөлігінің 1) және 5) тармақшаларында белгіленген құжаттар;</w:t>
      </w:r>
    </w:p>
    <w:p>
      <w:pPr>
        <w:spacing w:after="0"/>
        <w:ind w:left="0"/>
        <w:jc w:val="both"/>
      </w:pPr>
      <w:r>
        <w:rPr>
          <w:rFonts w:ascii="Times New Roman"/>
          <w:b w:val="false"/>
          <w:i w:val="false"/>
          <w:color w:val="000000"/>
          <w:sz w:val="28"/>
        </w:rPr>
        <w:t>
      2) Қазақстан Республикасы бейрезидент-сақтандыру брокері филиалының резерв ретінде қабылданатын активтері мөлшерінің уәкілетті органның нормативтік құқықтық актісінде белгіленген ең төмен мөлшерге сәйкестігін растайтын құжаттар.</w:t>
      </w:r>
    </w:p>
    <w:bookmarkStart w:name="z1427" w:id="818"/>
    <w:p>
      <w:pPr>
        <w:spacing w:after="0"/>
        <w:ind w:left="0"/>
        <w:jc w:val="both"/>
      </w:pPr>
      <w:r>
        <w:rPr>
          <w:rFonts w:ascii="Times New Roman"/>
          <w:b w:val="false"/>
          <w:i w:val="false"/>
          <w:color w:val="000000"/>
          <w:sz w:val="28"/>
        </w:rPr>
        <w:t>
      8-2. Лицензиядан брокерлік қызметтің жекелеген түрі алып тасталған жағдайда, лицензия брокерлік қызметтің осы түрі алып тастала отырып, қайта ресімделуге жатады.</w:t>
      </w:r>
    </w:p>
    <w:bookmarkEnd w:id="818"/>
    <w:bookmarkStart w:name="z1428" w:id="819"/>
    <w:p>
      <w:pPr>
        <w:spacing w:after="0"/>
        <w:ind w:left="0"/>
        <w:jc w:val="both"/>
      </w:pPr>
      <w:r>
        <w:rPr>
          <w:rFonts w:ascii="Times New Roman"/>
          <w:b w:val="false"/>
          <w:i w:val="false"/>
          <w:color w:val="000000"/>
          <w:sz w:val="28"/>
        </w:rPr>
        <w:t>
      8-3. Сақтандыру брокерінің қызметін жүзеге асыру құқығына арналған лицензиядан брокерлік қызметтің жекелеген түрін алып тастау үшін сақтандыру брокері уәкілетті органға мынадай құжаттарды:</w:t>
      </w:r>
    </w:p>
    <w:bookmarkEnd w:id="819"/>
    <w:bookmarkStart w:name="z1429" w:id="820"/>
    <w:p>
      <w:pPr>
        <w:spacing w:after="0"/>
        <w:ind w:left="0"/>
        <w:jc w:val="both"/>
      </w:pPr>
      <w:r>
        <w:rPr>
          <w:rFonts w:ascii="Times New Roman"/>
          <w:b w:val="false"/>
          <w:i w:val="false"/>
          <w:color w:val="000000"/>
          <w:sz w:val="28"/>
        </w:rPr>
        <w:t>
      1) өтінішті;</w:t>
      </w:r>
    </w:p>
    <w:bookmarkEnd w:id="820"/>
    <w:bookmarkStart w:name="z1430" w:id="821"/>
    <w:p>
      <w:pPr>
        <w:spacing w:after="0"/>
        <w:ind w:left="0"/>
        <w:jc w:val="both"/>
      </w:pPr>
      <w:r>
        <w:rPr>
          <w:rFonts w:ascii="Times New Roman"/>
          <w:b w:val="false"/>
          <w:i w:val="false"/>
          <w:color w:val="000000"/>
          <w:sz w:val="28"/>
        </w:rPr>
        <w:t>
      2) "электрондық үкімет" төлем шлюзі арқылы төлем жасау жағдайларын қоспағанда, лицензиялық алымның төленгенін растайтын төлем құжатының көшірмесін ұсынады.</w:t>
      </w:r>
    </w:p>
    <w:bookmarkEnd w:id="821"/>
    <w:bookmarkStart w:name="z477" w:id="822"/>
    <w:p>
      <w:pPr>
        <w:spacing w:after="0"/>
        <w:ind w:left="0"/>
        <w:jc w:val="both"/>
      </w:pPr>
      <w:r>
        <w:rPr>
          <w:rFonts w:ascii="Times New Roman"/>
          <w:b w:val="false"/>
          <w:i w:val="false"/>
          <w:color w:val="000000"/>
          <w:sz w:val="28"/>
        </w:rPr>
        <w:t>
      9. Лицензия бергені (қайта ресімдегені) үшін лицензиялық алым өндіріп алынады, оның мөлшері мен төлеу тәртібі Қазақстан Республикасының заңнамасында айқындалады.</w:t>
      </w:r>
    </w:p>
    <w:bookmarkEnd w:id="822"/>
    <w:bookmarkStart w:name="z478" w:id="823"/>
    <w:p>
      <w:pPr>
        <w:spacing w:after="0"/>
        <w:ind w:left="0"/>
        <w:jc w:val="both"/>
      </w:pPr>
      <w:r>
        <w:rPr>
          <w:rFonts w:ascii="Times New Roman"/>
          <w:b w:val="false"/>
          <w:i w:val="false"/>
          <w:color w:val="000000"/>
          <w:sz w:val="28"/>
        </w:rPr>
        <w:t>
      10. Уәкілетті орган лицензия беру туралы өтінішті Қазақстан Республикасы заңнамасының талаптарына сәйкес келетін құжаттардың толық топтамасы ұсынылған күннен бастап отыз жұмыс күні ішінде қарауға тиіс.</w:t>
      </w:r>
    </w:p>
    <w:bookmarkEnd w:id="823"/>
    <w:p>
      <w:pPr>
        <w:spacing w:after="0"/>
        <w:ind w:left="0"/>
        <w:jc w:val="both"/>
      </w:pPr>
      <w:r>
        <w:rPr>
          <w:rFonts w:ascii="Times New Roman"/>
          <w:b w:val="false"/>
          <w:i w:val="false"/>
          <w:color w:val="000000"/>
          <w:sz w:val="28"/>
        </w:rPr>
        <w:t>
      Осы Заңның 27-бабы 1-1-тармағының 5) тармақшасына сәйкес құрылатын сақтандыру (қайта сақтандыру) ұйымына лицензия беру туралы құжаттар ұсынылған кезде уәкілетті орган өтініш берушіге лицензия беру не беруден бас тарту туралы шешімді заңды тұлға мемлекеттік тіркелген күннен бастап тоғыз жұмыс күні ішінде жібереді.</w:t>
      </w:r>
    </w:p>
    <w:p>
      <w:pPr>
        <w:spacing w:after="0"/>
        <w:ind w:left="0"/>
        <w:jc w:val="both"/>
      </w:pPr>
      <w:r>
        <w:rPr>
          <w:rFonts w:ascii="Times New Roman"/>
          <w:b w:val="false"/>
          <w:i w:val="false"/>
          <w:color w:val="000000"/>
          <w:sz w:val="28"/>
        </w:rPr>
        <w:t>
      Осы Заңның 16-4-бабының 1-тармағына және 30-1-бабының 2-тармағына сәйкес, ашылатын Қазақстан Республикасы бейрезидент-сақтандыру (қайта сақтандыру) ұйымының филиалына, Қазақстан Республикасы бейрезидент-сақтандыру брокерінің филиалына лицензия беру туралы құжаттар ұсынылған кезде уәкілетті орган Қазақстан Республикасының бейрезидент-сақтандыру (қайта сақтандыру) ұйымына, Қазақстан Республикасының бейрезидент-сақтандыру брокеріне лицензия беру не беруден бас тарту туралы шешімді филиал есептік тіркелген күннен бастап тоғыз жұмыс күні ішінде жібереді.</w:t>
      </w:r>
    </w:p>
    <w:p>
      <w:pPr>
        <w:spacing w:after="0"/>
        <w:ind w:left="0"/>
        <w:jc w:val="both"/>
      </w:pPr>
      <w:r>
        <w:rPr>
          <w:rFonts w:ascii="Times New Roman"/>
          <w:b w:val="false"/>
          <w:i w:val="false"/>
          <w:color w:val="000000"/>
          <w:sz w:val="28"/>
        </w:rPr>
        <w:t>
      Құрылатын сақтандыру (қайта сақтандыру) ұйымына, ашылатын Қазақстан Республикасы бейрезидент-сақтандыру (қайта сақтандыру) ұйымының филиалына лицензия беруден бас тартылуына байланысты құжаттар қайта ұсынылған кезде уәкілетті орган құжаттарды осы тармақтың бірінші бөлігінде көзделген мерзімде қарайды.</w:t>
      </w:r>
    </w:p>
    <w:p>
      <w:pPr>
        <w:spacing w:after="0"/>
        <w:ind w:left="0"/>
        <w:jc w:val="both"/>
      </w:pPr>
      <w:r>
        <w:rPr>
          <w:rFonts w:ascii="Times New Roman"/>
          <w:b w:val="false"/>
          <w:i w:val="false"/>
          <w:color w:val="000000"/>
          <w:sz w:val="28"/>
        </w:rPr>
        <w:t>
      Өтініш беруші лицензия алу үшін Қазақстан Республикасының заңнамасында көзделген құжаттардың толық топтамасын ұсынбаған жағдайда, уәкілетті орган құжаттар алынған кезден бастап екі жұмыс күні ішінде өтінішті одан әрі қараудан уәжді бас тарту береді.</w:t>
      </w:r>
    </w:p>
    <w:p>
      <w:pPr>
        <w:spacing w:after="0"/>
        <w:ind w:left="0"/>
        <w:jc w:val="both"/>
      </w:pPr>
      <w:r>
        <w:rPr>
          <w:rFonts w:ascii="Times New Roman"/>
          <w:b w:val="false"/>
          <w:i w:val="false"/>
          <w:color w:val="000000"/>
          <w:sz w:val="28"/>
        </w:rPr>
        <w:t xml:space="preserve">
      "Рұқсаттар және хабарламалар туралы" Қазақстан Республикасы Заңының 34-бабында көзделген жағдайларды қоспағанда, лицензияны қайта ресімдеу туралы өтінішті уәкілетті орган Қазақстан Республикасы заңнамасының талаптарына сәйкес келетін құжаттардың толық топтамасы ұсынылған күннен бастап он бес жұмыс күні ішінде қарауға тиіс. </w:t>
      </w:r>
    </w:p>
    <w:p>
      <w:pPr>
        <w:spacing w:after="0"/>
        <w:ind w:left="0"/>
        <w:jc w:val="both"/>
      </w:pPr>
      <w:r>
        <w:rPr>
          <w:rFonts w:ascii="Times New Roman"/>
          <w:b w:val="false"/>
          <w:i w:val="false"/>
          <w:color w:val="000000"/>
          <w:sz w:val="28"/>
        </w:rPr>
        <w:t>
      Өтініш беруші лицензияны қайта ресімдеу үшін Қазақстан Республикасының заңнамасында көзделген құжаттардың толық топтамасын ұсынбаған жағдайда, уәкілетті орган құжаттар алынған кезден бастап екі жұмыс күні ішінде өтінішті одан әрі қараудан уәжді бас тарту береді.</w:t>
      </w:r>
    </w:p>
    <w:bookmarkStart w:name="z479" w:id="824"/>
    <w:p>
      <w:pPr>
        <w:spacing w:after="0"/>
        <w:ind w:left="0"/>
        <w:jc w:val="both"/>
      </w:pPr>
      <w:r>
        <w:rPr>
          <w:rFonts w:ascii="Times New Roman"/>
          <w:b w:val="false"/>
          <w:i w:val="false"/>
          <w:color w:val="000000"/>
          <w:sz w:val="28"/>
        </w:rPr>
        <w:t>
      11. Лицензия беру туралы ақпарат уәкілетті органның интернет-ресурсында қазақ және орыс тілдерінде жарияланады.</w:t>
      </w:r>
    </w:p>
    <w:bookmarkEnd w:id="824"/>
    <w:bookmarkStart w:name="z480" w:id="825"/>
    <w:p>
      <w:pPr>
        <w:spacing w:after="0"/>
        <w:ind w:left="0"/>
        <w:jc w:val="both"/>
      </w:pPr>
      <w:r>
        <w:rPr>
          <w:rFonts w:ascii="Times New Roman"/>
          <w:b w:val="false"/>
          <w:i w:val="false"/>
          <w:color w:val="000000"/>
          <w:sz w:val="28"/>
        </w:rPr>
        <w:t>
      12. Сақтандыру (қайта сақтандыру) қызметін және сақтандыру брокерінің қызметін лицензиялау тәртібі, сондай-ақ осы баптың 2, 3, 6, 7, 7-3, 8, 8-1 және 8-3-тармақтарында көрсетілген құжаттардың мазмұнына, оның ішінде сақтандыру тарифтерін есептеу тәртібі мен олардың экономикалық негіздемесіне қойылатын талаптар уәкілетті органның нормативтік құқықтық актілерінде айқындалады.</w:t>
      </w:r>
    </w:p>
    <w:bookmarkEnd w:id="825"/>
    <w:bookmarkStart w:name="z1746" w:id="826"/>
    <w:p>
      <w:pPr>
        <w:spacing w:after="0"/>
        <w:ind w:left="0"/>
        <w:jc w:val="both"/>
      </w:pPr>
      <w:r>
        <w:rPr>
          <w:rFonts w:ascii="Times New Roman"/>
          <w:b w:val="false"/>
          <w:i w:val="false"/>
          <w:color w:val="000000"/>
          <w:sz w:val="28"/>
        </w:rPr>
        <w:t>
      13. Осы баптың 7-2, 7-3 және 8-тармақтарының ережелері Қазақстан Республикасы бейрезидент-сақтандыру (қайта сақтандыру) ұйымының филиалына, Қазақстан Республикасы бейрезидент-исламдық сақтандыру (қайта сақтандыру) ұйымының филиалына қолданылмайды.</w:t>
      </w:r>
    </w:p>
    <w:bookmarkEnd w:id="82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37-бап жаңа редакцияда - ҚР 2005.12.23 </w:t>
      </w:r>
      <w:r>
        <w:rPr>
          <w:rFonts w:ascii="Times New Roman"/>
          <w:b w:val="false"/>
          <w:i w:val="false"/>
          <w:color w:val="000000"/>
          <w:sz w:val="28"/>
        </w:rPr>
        <w:t>№ 107</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Заңымен, өзгерістер енгізілді - 2007.01.12 </w:t>
      </w:r>
      <w:r>
        <w:rPr>
          <w:rFonts w:ascii="Times New Roman"/>
          <w:b w:val="false"/>
          <w:i w:val="false"/>
          <w:color w:val="000000"/>
          <w:sz w:val="28"/>
        </w:rPr>
        <w:t>№ 222</w:t>
      </w:r>
      <w:r>
        <w:rPr>
          <w:rFonts w:ascii="Times New Roman"/>
          <w:b w:val="false"/>
          <w:i w:val="false"/>
          <w:color w:val="ff0000"/>
          <w:sz w:val="28"/>
        </w:rPr>
        <w:t xml:space="preserve"> (ресми жарияланған күнінен бастап алты ай өткеннен кейін қолданысқа енгізіледі), 2007.05.07 </w:t>
      </w:r>
      <w:r>
        <w:rPr>
          <w:rFonts w:ascii="Times New Roman"/>
          <w:b w:val="false"/>
          <w:i w:val="false"/>
          <w:color w:val="000000"/>
          <w:sz w:val="28"/>
        </w:rPr>
        <w:t>№ 244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2008.10.23 </w:t>
      </w:r>
      <w:r>
        <w:rPr>
          <w:rFonts w:ascii="Times New Roman"/>
          <w:b w:val="false"/>
          <w:i w:val="false"/>
          <w:color w:val="000000"/>
          <w:sz w:val="28"/>
        </w:rPr>
        <w:t>№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2009.07.11 </w:t>
      </w:r>
      <w:r>
        <w:rPr>
          <w:rFonts w:ascii="Times New Roman"/>
          <w:b w:val="false"/>
          <w:i w:val="false"/>
          <w:color w:val="000000"/>
          <w:sz w:val="28"/>
        </w:rPr>
        <w:t>№ 185-IV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2009.12.30 </w:t>
      </w:r>
      <w:r>
        <w:rPr>
          <w:rFonts w:ascii="Times New Roman"/>
          <w:b w:val="false"/>
          <w:i w:val="false"/>
          <w:color w:val="000000"/>
          <w:sz w:val="28"/>
        </w:rPr>
        <w:t>№ 234-IV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2010.03.19 </w:t>
      </w:r>
      <w:r>
        <w:rPr>
          <w:rFonts w:ascii="Times New Roman"/>
          <w:b w:val="false"/>
          <w:i w:val="false"/>
          <w:color w:val="000000"/>
          <w:sz w:val="28"/>
        </w:rPr>
        <w:t>№ 258-IV</w:t>
      </w:r>
      <w:r>
        <w:rPr>
          <w:rFonts w:ascii="Times New Roman"/>
          <w:b w:val="false"/>
          <w:i w:val="false"/>
          <w:color w:val="ff0000"/>
          <w:sz w:val="28"/>
        </w:rPr>
        <w:t xml:space="preserve">,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2011.12.28 </w:t>
      </w:r>
      <w:r>
        <w:rPr>
          <w:rFonts w:ascii="Times New Roman"/>
          <w:b w:val="false"/>
          <w:i w:val="false"/>
          <w:color w:val="000000"/>
          <w:sz w:val="28"/>
        </w:rPr>
        <w:t>№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2012.07.05 </w:t>
      </w:r>
      <w:r>
        <w:rPr>
          <w:rFonts w:ascii="Times New Roman"/>
          <w:b w:val="false"/>
          <w:i w:val="false"/>
          <w:color w:val="000000"/>
          <w:sz w:val="28"/>
        </w:rPr>
        <w:t>№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2012.12.24 </w:t>
      </w:r>
      <w:r>
        <w:rPr>
          <w:rFonts w:ascii="Times New Roman"/>
          <w:b w:val="false"/>
          <w:i w:val="false"/>
          <w:color w:val="000000"/>
          <w:sz w:val="28"/>
        </w:rPr>
        <w:t>№ 60-V</w:t>
      </w:r>
      <w:r>
        <w:rPr>
          <w:rFonts w:ascii="Times New Roman"/>
          <w:b w:val="false"/>
          <w:i w:val="false"/>
          <w:color w:val="ff0000"/>
          <w:sz w:val="28"/>
        </w:rPr>
        <w:t xml:space="preserve"> (алғашқы ресми жарияланғанынан кейiн күнтiзбелiк он күн өткен соң қолданысқа енгiзiледi); 16.05.2014 </w:t>
      </w:r>
      <w:r>
        <w:rPr>
          <w:rFonts w:ascii="Times New Roman"/>
          <w:b w:val="false"/>
          <w:i w:val="false"/>
          <w:color w:val="000000"/>
          <w:sz w:val="28"/>
        </w:rPr>
        <w:t>№ 203-V</w:t>
      </w:r>
      <w:r>
        <w:rPr>
          <w:rFonts w:ascii="Times New Roman"/>
          <w:b w:val="false"/>
          <w:i w:val="false"/>
          <w:color w:val="ff0000"/>
          <w:sz w:val="28"/>
        </w:rPr>
        <w:t xml:space="preserve"> (алғашқы ресми жарияланған күнінен кейін алты ай өткен соң қолданысқа енгізіледі);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02.04.2019 </w:t>
      </w:r>
      <w:r>
        <w:rPr>
          <w:rFonts w:ascii="Times New Roman"/>
          <w:b w:val="false"/>
          <w:i w:val="false"/>
          <w:color w:val="000000"/>
          <w:sz w:val="28"/>
        </w:rPr>
        <w:t>№ 241-VI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(02.01.2020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102" w:id="827"/>
    <w:p>
      <w:pPr>
        <w:spacing w:after="0"/>
        <w:ind w:left="0"/>
        <w:jc w:val="left"/>
      </w:pPr>
      <w:r>
        <w:rPr>
          <w:rFonts w:ascii="Times New Roman"/>
          <w:b/>
          <w:i w:val="false"/>
          <w:color w:val="000000"/>
        </w:rPr>
        <w:t xml:space="preserve"> 37-1-бап. Сақтандыру портфелін беру </w:t>
      </w:r>
    </w:p>
    <w:bookmarkEnd w:id="827"/>
    <w:p>
      <w:pPr>
        <w:spacing w:after="0"/>
        <w:ind w:left="0"/>
        <w:jc w:val="both"/>
      </w:pPr>
      <w:r>
        <w:rPr>
          <w:rFonts w:ascii="Times New Roman"/>
          <w:b w:val="false"/>
          <w:i w:val="false"/>
          <w:color w:val="000000"/>
          <w:sz w:val="28"/>
        </w:rPr>
        <w:t>
      1. Сақтандыру (қайта сақтандыру) ұйымы сақтанушының келісімі болған кезде бір немесе бірнеше сақтандыру сыныптары бойынша осы сақтандыру сыныбы (сыныптары) бойынша лицензиясы бар басқа сақтандыру (қайта сақтандыру) ұйымына сақтандыру портфелін беруді жүзеге асыруға құқылы.</w:t>
      </w:r>
    </w:p>
    <w:bookmarkStart w:name="z481" w:id="828"/>
    <w:p>
      <w:pPr>
        <w:spacing w:after="0"/>
        <w:ind w:left="0"/>
        <w:jc w:val="both"/>
      </w:pPr>
      <w:r>
        <w:rPr>
          <w:rFonts w:ascii="Times New Roman"/>
          <w:b w:val="false"/>
          <w:i w:val="false"/>
          <w:color w:val="000000"/>
          <w:sz w:val="28"/>
        </w:rPr>
        <w:t xml:space="preserve">
      2. Осы Заңның </w:t>
      </w:r>
      <w:r>
        <w:rPr>
          <w:rFonts w:ascii="Times New Roman"/>
          <w:b w:val="false"/>
          <w:i w:val="false"/>
          <w:color w:val="000000"/>
          <w:sz w:val="28"/>
        </w:rPr>
        <w:t>37-бабына</w:t>
      </w:r>
      <w:r>
        <w:rPr>
          <w:rFonts w:ascii="Times New Roman"/>
          <w:b w:val="false"/>
          <w:i w:val="false"/>
          <w:color w:val="000000"/>
          <w:sz w:val="28"/>
        </w:rPr>
        <w:t xml:space="preserve"> сәйкес лицензиядан сақтандырудың жекелеген сыныптары алып тасталған кезде сақтандыру ұйымы сақтанушының келісімі болған жағдайда сақтандырудың осы сыныбы (сыныптары, түрлері) бойынша сақтандыру портфелін беруді жүзеге асыруға не сақтандырудың осы сыныбы (сыныптары, түрлері) бойынша сақтанушылармен сақтандыру шарттарын бұзуға міндетті.</w:t>
      </w:r>
    </w:p>
    <w:bookmarkEnd w:id="828"/>
    <w:p>
      <w:pPr>
        <w:spacing w:after="0"/>
        <w:ind w:left="0"/>
        <w:jc w:val="both"/>
      </w:pPr>
      <w:r>
        <w:rPr>
          <w:rFonts w:ascii="Times New Roman"/>
          <w:b w:val="false"/>
          <w:i w:val="false"/>
          <w:color w:val="000000"/>
          <w:sz w:val="28"/>
        </w:rPr>
        <w:t>
      Қайта сақтандыру ұйымы қайта сақтандыру жөніндегі лицензияны ерікті түрде қайтарған кезде қайта сақтандыру жөніндегі лицензиясы бар басқа қайта сақтандыру ұйымына сақтандыру портфелін беруді қайта сақтанушының (цеденттің) келісімі болған кезде жүзеге асыруға міндетті.</w:t>
      </w:r>
    </w:p>
    <w:p>
      <w:pPr>
        <w:spacing w:after="0"/>
        <w:ind w:left="0"/>
        <w:jc w:val="both"/>
      </w:pPr>
      <w:r>
        <w:rPr>
          <w:rFonts w:ascii="Times New Roman"/>
          <w:b w:val="false"/>
          <w:i w:val="false"/>
          <w:color w:val="000000"/>
          <w:sz w:val="28"/>
        </w:rPr>
        <w:t>
      Лицензиядан сақтандырудың жекелеген сыныптары алып тасталған, қайта сақтандыру жөніндегі қызметті жүзеге асыруға арналған лицензия ерікті түрде қайтарылған кезде сақтандыру ұйымы сақтандырудың осы сыныбы (сыныптары, түрлері) бойынша шарттар жасасуға және оларды орындауға байланысты қызметті жүзеге асыруға құқылы емес.</w:t>
      </w:r>
    </w:p>
    <w:bookmarkStart w:name="z482" w:id="829"/>
    <w:p>
      <w:pPr>
        <w:spacing w:after="0"/>
        <w:ind w:left="0"/>
        <w:jc w:val="both"/>
      </w:pPr>
      <w:r>
        <w:rPr>
          <w:rFonts w:ascii="Times New Roman"/>
          <w:b w:val="false"/>
          <w:i w:val="false"/>
          <w:color w:val="000000"/>
          <w:sz w:val="28"/>
        </w:rPr>
        <w:t>
      3. Сақтандыру портфелін қабылдайтын сақтандыру (қайта сақтандыру) ұйымы оны қабылдау сәтіне, сондай-ақ жаңадан қабылданатын сақтандыру портфелін ескере отырып, барлық пруденциялық нормативтерді және сақталуға міндетті өзге де нормалар мен лимиттерді орындауға тиіс.</w:t>
      </w:r>
    </w:p>
    <w:bookmarkEnd w:id="829"/>
    <w:p>
      <w:pPr>
        <w:spacing w:after="0"/>
        <w:ind w:left="0"/>
        <w:jc w:val="both"/>
      </w:pPr>
      <w:r>
        <w:rPr>
          <w:rFonts w:ascii="Times New Roman"/>
          <w:b w:val="false"/>
          <w:i w:val="false"/>
          <w:color w:val="000000"/>
          <w:sz w:val="28"/>
        </w:rPr>
        <w:t>
      Сақтандыру (қайта сақтандыру) ұйымы қатарынан соңғы алты ай ішінде төлем қабілеттілігі маржасының жеткіліктілігі нормативін бұзған жағдайда, уәкілетті орган сақтандырудың міндетті сыныптары бойынша, "Қазақстан Республикасында зейнетақымен қамсыздандыру туралы" Қазақстан Республикасының Заңына сәйкес жасалатын зейнетақы аннуитеті шарты бойынша және "Қызметкер еңбек (қызметтiк) мiндеттерiн атқарған кезде оны жазатайым оқиғалардан мiндеттi сақтандыру туралы" Қазақстан Республикасының Заңына сәйкес жасалатын аннуитеттік сақтандыру шарттары бойынша сақтандыру портфелін мәжбүрлеп беру туралы шешім қабылдауға құқылы.</w:t>
      </w:r>
    </w:p>
    <w:bookmarkStart w:name="z483" w:id="830"/>
    <w:p>
      <w:pPr>
        <w:spacing w:after="0"/>
        <w:ind w:left="0"/>
        <w:jc w:val="both"/>
      </w:pPr>
      <w:r>
        <w:rPr>
          <w:rFonts w:ascii="Times New Roman"/>
          <w:b w:val="false"/>
          <w:i w:val="false"/>
          <w:color w:val="000000"/>
          <w:sz w:val="28"/>
        </w:rPr>
        <w:t>
      4. Сақтандыру портфелін берудің тәртібі уәкілетті органның нормативтік құқықтық актісімен айқындалады.</w:t>
      </w:r>
    </w:p>
    <w:bookmarkEnd w:id="830"/>
    <w:bookmarkStart w:name="z1208" w:id="831"/>
    <w:p>
      <w:pPr>
        <w:spacing w:after="0"/>
        <w:ind w:left="0"/>
        <w:jc w:val="both"/>
      </w:pPr>
      <w:r>
        <w:rPr>
          <w:rFonts w:ascii="Times New Roman"/>
          <w:b w:val="false"/>
          <w:i w:val="false"/>
          <w:color w:val="000000"/>
          <w:sz w:val="28"/>
        </w:rPr>
        <w:t xml:space="preserve">
      5. Сақтанушының келісімін алу жөніндегі осы баптың 1-тармағының талабы "Қазақстан Республикасындағы банктер және банк қызметі туралы" Қазақстан Республикасы Заңының </w:t>
      </w:r>
      <w:r>
        <w:rPr>
          <w:rFonts w:ascii="Times New Roman"/>
          <w:b w:val="false"/>
          <w:i w:val="false"/>
          <w:color w:val="000000"/>
          <w:sz w:val="28"/>
        </w:rPr>
        <w:t>61-4-бабында</w:t>
      </w:r>
      <w:r>
        <w:rPr>
          <w:rFonts w:ascii="Times New Roman"/>
          <w:b w:val="false"/>
          <w:i w:val="false"/>
          <w:color w:val="000000"/>
          <w:sz w:val="28"/>
        </w:rPr>
        <w:t xml:space="preserve"> көзделген операцияны жүзеге асырған бас банктің еншілес сақтандыру (қайта сақтандыру) ұйымдарының арасында сақтандыру портфелін беруге қолданылмайды.</w:t>
      </w:r>
    </w:p>
    <w:bookmarkEnd w:id="831"/>
    <w:p>
      <w:pPr>
        <w:spacing w:after="0"/>
        <w:ind w:left="0"/>
        <w:jc w:val="both"/>
      </w:pPr>
      <w:r>
        <w:rPr>
          <w:rFonts w:ascii="Times New Roman"/>
          <w:b w:val="false"/>
          <w:i w:val="false"/>
          <w:color w:val="000000"/>
          <w:sz w:val="28"/>
        </w:rPr>
        <w:t>
      Сақтандыру ұйымы сақтанушыларды (пайда алушыларды) хабардар ету мақсатында сақтандыру портфелін алдағы беру туралы хабарландыруды Қазақстан Республикасының бүкіл аумағына таралатын екі мерзімді баспасөз басылымында және сақтандыру ұйымының интернет-ресурсында сақтандыру портфелін беру туралы шешім қабылданған күннен бастап бес жұмыс күні ішінде қазақ және орыс тілдерінде жариялайды.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37-1-баппен толықтырылды - ҚР 2006.02.20 </w:t>
      </w:r>
      <w:r>
        <w:rPr>
          <w:rFonts w:ascii="Times New Roman"/>
          <w:b w:val="false"/>
          <w:i w:val="false"/>
          <w:color w:val="000000"/>
          <w:sz w:val="28"/>
        </w:rPr>
        <w:t>N 128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өзгеріс енгізілді - ҚР 27.04.2015 </w:t>
      </w:r>
      <w:r>
        <w:rPr>
          <w:rFonts w:ascii="Times New Roman"/>
          <w:b w:val="false"/>
          <w:i w:val="false"/>
          <w:color w:val="000000"/>
          <w:sz w:val="28"/>
        </w:rPr>
        <w:t>№ 311-V</w:t>
      </w:r>
      <w:r>
        <w:rPr>
          <w:rFonts w:ascii="Times New Roman"/>
          <w:b w:val="false"/>
          <w:i w:val="false"/>
          <w:color w:val="ff0000"/>
          <w:sz w:val="28"/>
        </w:rPr>
        <w:t xml:space="preserve"> (01.01.2015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38-бап. Сақтандыру қызметін, қайта сақтандыру жөніндегі қызметті және сақтандыру брокерінің қызметін жүзеге асыру құқығына арналған лицензияларды беруден бас тарту</w:t>
      </w:r>
    </w:p>
    <w:bookmarkStart w:name="z1431" w:id="832"/>
    <w:p>
      <w:pPr>
        <w:spacing w:after="0"/>
        <w:ind w:left="0"/>
        <w:jc w:val="both"/>
      </w:pPr>
      <w:r>
        <w:rPr>
          <w:rFonts w:ascii="Times New Roman"/>
          <w:b w:val="false"/>
          <w:i w:val="false"/>
          <w:color w:val="000000"/>
          <w:sz w:val="28"/>
        </w:rPr>
        <w:t>
      1. Сақтандыру қызметін, қайта сақтандыру жөніндегі қызметті және сақтандыру брокерінің қызметін жүзеге асыру құқығына арналған лицензияны беруден (қайта ресімдеуден) бас тарту мынадай негіздер бойынша:</w:t>
      </w:r>
    </w:p>
    <w:bookmarkEnd w:id="832"/>
    <w:bookmarkStart w:name="z1432" w:id="833"/>
    <w:p>
      <w:pPr>
        <w:spacing w:after="0"/>
        <w:ind w:left="0"/>
        <w:jc w:val="both"/>
      </w:pPr>
      <w:r>
        <w:rPr>
          <w:rFonts w:ascii="Times New Roman"/>
          <w:b w:val="false"/>
          <w:i w:val="false"/>
          <w:color w:val="000000"/>
          <w:sz w:val="28"/>
        </w:rPr>
        <w:t>
      1) Қазақстан Республикасының заңнамасында белгіленген талаптар сақталмаса;</w:t>
      </w:r>
    </w:p>
    <w:bookmarkEnd w:id="833"/>
    <w:bookmarkStart w:name="z1433" w:id="834"/>
    <w:p>
      <w:pPr>
        <w:spacing w:after="0"/>
        <w:ind w:left="0"/>
        <w:jc w:val="both"/>
      </w:pPr>
      <w:r>
        <w:rPr>
          <w:rFonts w:ascii="Times New Roman"/>
          <w:b w:val="false"/>
          <w:i w:val="false"/>
          <w:color w:val="000000"/>
          <w:sz w:val="28"/>
        </w:rPr>
        <w:t>
      2) құрамына сақтандыру (қайта сақтандыру) ұйымы кіретін сақтандыру тобы өтініш берілгенге дейін алты ай ішіндегі кезеңде белгіленген пруденциялық нормативтерді және сақталуы міндетті басқа да нормалар мен лимиттерді сақтамаса;</w:t>
      </w:r>
    </w:p>
    <w:bookmarkEnd w:id="83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(02.01.2020 бастап қолданысқа енгізіледі);</w:t>
      </w:r>
      <w:r>
        <w:br/>
      </w:r>
      <w:r>
        <w:rPr>
          <w:rFonts w:ascii="Times New Roman"/>
          <w:b w:val="false"/>
          <w:i w:val="false"/>
          <w:color w:val="000000"/>
          <w:sz w:val="28"/>
        </w:rPr>
        <w:t>
</w:t>
      </w:r>
    </w:p>
    <w:bookmarkStart w:name="z1435" w:id="835"/>
    <w:p>
      <w:pPr>
        <w:spacing w:after="0"/>
        <w:ind w:left="0"/>
        <w:jc w:val="both"/>
      </w:pPr>
      <w:r>
        <w:rPr>
          <w:rFonts w:ascii="Times New Roman"/>
          <w:b w:val="false"/>
          <w:i w:val="false"/>
          <w:color w:val="000000"/>
          <w:sz w:val="28"/>
        </w:rPr>
        <w:t>
      4) ұсынылған құжаттар Қазақстан Республикасы заңнамасының талаптарына сәйкес келмесе;</w:t>
      </w:r>
    </w:p>
    <w:bookmarkEnd w:id="835"/>
    <w:bookmarkStart w:name="z1436" w:id="836"/>
    <w:p>
      <w:pPr>
        <w:spacing w:after="0"/>
        <w:ind w:left="0"/>
        <w:jc w:val="both"/>
      </w:pPr>
      <w:r>
        <w:rPr>
          <w:rFonts w:ascii="Times New Roman"/>
          <w:b w:val="false"/>
          <w:i w:val="false"/>
          <w:color w:val="000000"/>
          <w:sz w:val="28"/>
        </w:rPr>
        <w:t>
      5) тағайындауға (сайлауға) ұсынылып отырған кандидаттардың арасынан басшы қызметкерге келісім берілмесе (жаңадан құрылатын сақтандыру (қайта сақтандыру) ұйымы, сақтандыру брокері, ашылатын Қазақстан Республикасы бейрезидент-сақтандыру (қайта сақтандыру) ұйымының филиалы, Қазақстан Республикасы бейрезидент-сақтандыру брокерінің филиалы үшін);</w:t>
      </w:r>
    </w:p>
    <w:bookmarkEnd w:id="836"/>
    <w:bookmarkStart w:name="z1747" w:id="837"/>
    <w:p>
      <w:pPr>
        <w:spacing w:after="0"/>
        <w:ind w:left="0"/>
        <w:jc w:val="both"/>
      </w:pPr>
      <w:r>
        <w:rPr>
          <w:rFonts w:ascii="Times New Roman"/>
          <w:b w:val="false"/>
          <w:i w:val="false"/>
          <w:color w:val="000000"/>
          <w:sz w:val="28"/>
        </w:rPr>
        <w:t>
      6) осы Заңның 16-4-бабының 4-тармағына және 46-бабының 12-тармағына сәйкес Қазақстан Республикасы бейрезидент-сақтандыру (қайта сақтандыру) ұйымы филиалының, Қазақстан Республикасы бейрезидент-сақтандыру брокері филиалының резерв ретінде қабылданатын активтерін қалыптастыру жөніндегі талаптар орындамалса;</w:t>
      </w:r>
    </w:p>
    <w:bookmarkEnd w:id="837"/>
    <w:bookmarkStart w:name="z1748" w:id="838"/>
    <w:p>
      <w:pPr>
        <w:spacing w:after="0"/>
        <w:ind w:left="0"/>
        <w:jc w:val="both"/>
      </w:pPr>
      <w:r>
        <w:rPr>
          <w:rFonts w:ascii="Times New Roman"/>
          <w:b w:val="false"/>
          <w:i w:val="false"/>
          <w:color w:val="000000"/>
          <w:sz w:val="28"/>
        </w:rPr>
        <w:t>
      7) Қазақстан Республикасының бейрезидент-сақтандыру (қайта сақтандыру) ұйымында, Қазақстан Республикасының бейрезидент-сақтандыру брокерінде Қазақстан Республикасының бейрезидент-сақтандыру (қайта сақтандыру) ұйымы, Қазақстан Республикасының бейрезидент-сақтандыру брокері резиденті болып табылатын мемлекеттің қаржылық қадағалау органы берген, мәні бойынша ұқсас қызмет түрлерін жүзеге асыруға қолданыстағы лицензиялары болмаса;</w:t>
      </w:r>
    </w:p>
    <w:bookmarkEnd w:id="838"/>
    <w:bookmarkStart w:name="z1749" w:id="839"/>
    <w:p>
      <w:pPr>
        <w:spacing w:after="0"/>
        <w:ind w:left="0"/>
        <w:jc w:val="both"/>
      </w:pPr>
      <w:r>
        <w:rPr>
          <w:rFonts w:ascii="Times New Roman"/>
          <w:b w:val="false"/>
          <w:i w:val="false"/>
          <w:color w:val="000000"/>
          <w:sz w:val="28"/>
        </w:rPr>
        <w:t>
      8) осы Заңның 34-бабы 1-1-тармағының бірінші бөлігінде көрсетілген, Қазақстан Республикасының бейрезидент-сақтандыру (қайта сақтандыру) ұйымы филиалының басшы қызметкерлерінің ішінде кемінде екі Қазақстан Республикасының резидент-басшы қызметкердің болуы жөніндегі талап сақталмаса жүргізіледі.</w:t>
      </w:r>
    </w:p>
    <w:bookmarkEnd w:id="839"/>
    <w:bookmarkStart w:name="z1437" w:id="840"/>
    <w:p>
      <w:pPr>
        <w:spacing w:after="0"/>
        <w:ind w:left="0"/>
        <w:jc w:val="both"/>
      </w:pPr>
      <w:r>
        <w:rPr>
          <w:rFonts w:ascii="Times New Roman"/>
          <w:b w:val="false"/>
          <w:i w:val="false"/>
          <w:color w:val="000000"/>
          <w:sz w:val="28"/>
        </w:rPr>
        <w:t>
      2. Сақтандырудың қосымша сыныптары бойынша сақтандыру қызметін жүзеге асыру құқығына арналған лицензияны немесе қайта сақтандыру жөніндегі қызметті жүзеге асыру құқығына не брокерлік қызметтің қосымша түрі бойынша сақтандыру брокерінің қызметін жүзеге асыру құқығына арналған лицензияны беруден бас тарту, осы баптың 1-тармағында жазылған негіздерден басқа, мынадай:</w:t>
      </w:r>
    </w:p>
    <w:bookmarkEnd w:id="840"/>
    <w:bookmarkStart w:name="z1438" w:id="841"/>
    <w:p>
      <w:pPr>
        <w:spacing w:after="0"/>
        <w:ind w:left="0"/>
        <w:jc w:val="both"/>
      </w:pPr>
      <w:r>
        <w:rPr>
          <w:rFonts w:ascii="Times New Roman"/>
          <w:b w:val="false"/>
          <w:i w:val="false"/>
          <w:color w:val="000000"/>
          <w:sz w:val="28"/>
        </w:rPr>
        <w:t>
      1) сақтандырудың алынатын қосымша сыныбын ескере отырып, пруденциялық нормативтердің сақталмауын болжау (сақтандыру (қайта сақтандыру) ұйымдары үшін);</w:t>
      </w:r>
    </w:p>
    <w:bookmarkEnd w:id="841"/>
    <w:bookmarkStart w:name="z1439" w:id="842"/>
    <w:p>
      <w:pPr>
        <w:spacing w:after="0"/>
        <w:ind w:left="0"/>
        <w:jc w:val="both"/>
      </w:pPr>
      <w:r>
        <w:rPr>
          <w:rFonts w:ascii="Times New Roman"/>
          <w:b w:val="false"/>
          <w:i w:val="false"/>
          <w:color w:val="000000"/>
          <w:sz w:val="28"/>
        </w:rPr>
        <w:t>
      2) пруденциялық нормативтерді өтініш берілген күнге дейін соңғы үш ай ішінде және оны қарау кезеңінде сақтамау (сақтандыру (қайта сақтандыру) ұйымдары үшін);</w:t>
      </w:r>
    </w:p>
    <w:bookmarkEnd w:id="842"/>
    <w:bookmarkStart w:name="z1440" w:id="843"/>
    <w:p>
      <w:pPr>
        <w:spacing w:after="0"/>
        <w:ind w:left="0"/>
        <w:jc w:val="both"/>
      </w:pPr>
      <w:r>
        <w:rPr>
          <w:rFonts w:ascii="Times New Roman"/>
          <w:b w:val="false"/>
          <w:i w:val="false"/>
          <w:color w:val="000000"/>
          <w:sz w:val="28"/>
        </w:rPr>
        <w:t xml:space="preserve">
      3) өтініш берілген күні сақтандыру қызметін жүзеге асыру құқығына немесе сақтандыру брокерінің қызметін жүзеге асыру құқығына арналған лицензияның қолданысын тоқтата тұру түріндегі қолданыстағы санкцияның болуы (сақтандыру (қайта сақтандыру) ұйымдары мен сақтандыру брокерлері үшін) негіздері бойынша жүргізіледі. </w:t>
      </w:r>
    </w:p>
    <w:bookmarkEnd w:id="84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38-бап жаңа редакцияда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 енгізілді - ҚР 25.11.2019 </w:t>
      </w:r>
      <w:r>
        <w:rPr>
          <w:rFonts w:ascii="Times New Roman"/>
          <w:b w:val="false"/>
          <w:i w:val="false"/>
          <w:color w:val="000000"/>
          <w:sz w:val="28"/>
        </w:rPr>
        <w:t>№ 272-VI</w:t>
      </w:r>
      <w:r>
        <w:rPr>
          <w:rFonts w:ascii="Times New Roman"/>
          <w:b w:val="false"/>
          <w:i w:val="false"/>
          <w:color w:val="ff0000"/>
          <w:sz w:val="28"/>
        </w:rPr>
        <w:t xml:space="preserve"> (02.01.2020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46" w:id="844"/>
    <w:p>
      <w:pPr>
        <w:spacing w:after="0"/>
        <w:ind w:left="0"/>
        <w:jc w:val="left"/>
      </w:pPr>
      <w:r>
        <w:rPr>
          <w:rFonts w:ascii="Times New Roman"/>
          <w:b/>
          <w:i w:val="false"/>
          <w:color w:val="000000"/>
        </w:rPr>
        <w:t xml:space="preserve"> 39-бап.</w:t>
      </w:r>
    </w:p>
    <w:bookmarkEnd w:id="844"/>
    <w:p>
      <w:pPr>
        <w:spacing w:after="0"/>
        <w:ind w:left="0"/>
        <w:jc w:val="both"/>
      </w:pPr>
      <w:r>
        <w:rPr>
          <w:rFonts w:ascii="Times New Roman"/>
          <w:b w:val="false"/>
          <w:i w:val="false"/>
          <w:color w:val="ff0000"/>
          <w:sz w:val="28"/>
        </w:rPr>
        <w:t xml:space="preserve">
      Ескерту. 39-бап алынып тасталды - ҚР 2006.05.05 N </w:t>
      </w:r>
      <w:r>
        <w:rPr>
          <w:rFonts w:ascii="Times New Roman"/>
          <w:b w:val="false"/>
          <w:i w:val="false"/>
          <w:color w:val="ff0000"/>
          <w:sz w:val="28"/>
        </w:rPr>
        <w:t>139</w:t>
      </w:r>
      <w:r>
        <w:rPr>
          <w:rFonts w:ascii="Times New Roman"/>
          <w:b w:val="false"/>
          <w:i w:val="false"/>
          <w:color w:val="ff0000"/>
          <w:sz w:val="28"/>
        </w:rPr>
        <w:t xml:space="preserve"> Заңымен.   </w:t>
      </w:r>
    </w:p>
    <w:p>
      <w:pPr>
        <w:spacing w:after="0"/>
        <w:ind w:left="0"/>
        <w:jc w:val="both"/>
      </w:pPr>
      <w:r>
        <w:rPr>
          <w:rFonts w:ascii="Times New Roman"/>
          <w:b/>
          <w:i w:val="false"/>
          <w:color w:val="000000"/>
          <w:sz w:val="28"/>
        </w:rPr>
        <w:t>40-бап. Сақтандыру нарығында актуарлық қызметті лицензиялау</w:t>
      </w:r>
    </w:p>
    <w:bookmarkStart w:name="z1441" w:id="845"/>
    <w:p>
      <w:pPr>
        <w:spacing w:after="0"/>
        <w:ind w:left="0"/>
        <w:jc w:val="both"/>
      </w:pPr>
      <w:r>
        <w:rPr>
          <w:rFonts w:ascii="Times New Roman"/>
          <w:b w:val="false"/>
          <w:i w:val="false"/>
          <w:color w:val="000000"/>
          <w:sz w:val="28"/>
        </w:rPr>
        <w:t>
      1. Қазақстан Республикасының сақтандыру нарығында актуарлық қызметті лицензиялауды уәкілетті орган жүзеге асырады.</w:t>
      </w:r>
    </w:p>
    <w:bookmarkEnd w:id="845"/>
    <w:bookmarkStart w:name="z1442" w:id="846"/>
    <w:p>
      <w:pPr>
        <w:spacing w:after="0"/>
        <w:ind w:left="0"/>
        <w:jc w:val="both"/>
      </w:pPr>
      <w:r>
        <w:rPr>
          <w:rFonts w:ascii="Times New Roman"/>
          <w:b w:val="false"/>
          <w:i w:val="false"/>
          <w:color w:val="000000"/>
          <w:sz w:val="28"/>
        </w:rPr>
        <w:t>
      2. Өтініш беруші сақтандыру нарығында актуарлық қызметті жүзеге асыру құқығына арналған лицензияны алу үшін уәкілетті органға мынадай құжаттарды:</w:t>
      </w:r>
    </w:p>
    <w:bookmarkEnd w:id="846"/>
    <w:bookmarkStart w:name="z1443" w:id="847"/>
    <w:p>
      <w:pPr>
        <w:spacing w:after="0"/>
        <w:ind w:left="0"/>
        <w:jc w:val="both"/>
      </w:pPr>
      <w:r>
        <w:rPr>
          <w:rFonts w:ascii="Times New Roman"/>
          <w:b w:val="false"/>
          <w:i w:val="false"/>
          <w:color w:val="000000"/>
          <w:sz w:val="28"/>
        </w:rPr>
        <w:t>
      1) уәкілетті органның нормативтік құқықтық актісінде белгіленген нысан бойынша лицензия беру туралы өтінішті;</w:t>
      </w:r>
    </w:p>
    <w:bookmarkEnd w:id="84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445" w:id="848"/>
    <w:p>
      <w:pPr>
        <w:spacing w:after="0"/>
        <w:ind w:left="0"/>
        <w:jc w:val="both"/>
      </w:pPr>
      <w:r>
        <w:rPr>
          <w:rFonts w:ascii="Times New Roman"/>
          <w:b w:val="false"/>
          <w:i w:val="false"/>
          <w:color w:val="000000"/>
          <w:sz w:val="28"/>
        </w:rPr>
        <w:t>
      3) жеке басын куәландыратын құжаттың көшірмесін (Қазақстан Республикасының бейрезидент-жеке тұлғалары үшін);</w:t>
      </w:r>
    </w:p>
    <w:bookmarkEnd w:id="848"/>
    <w:bookmarkStart w:name="z1446" w:id="849"/>
    <w:p>
      <w:pPr>
        <w:spacing w:after="0"/>
        <w:ind w:left="0"/>
        <w:jc w:val="both"/>
      </w:pPr>
      <w:r>
        <w:rPr>
          <w:rFonts w:ascii="Times New Roman"/>
          <w:b w:val="false"/>
          <w:i w:val="false"/>
          <w:color w:val="000000"/>
          <w:sz w:val="28"/>
        </w:rPr>
        <w:t>
      4) жоғары білімі туралы дипломның нотариат куәландырған көшірмесін;</w:t>
      </w:r>
    </w:p>
    <w:bookmarkEnd w:id="849"/>
    <w:bookmarkStart w:name="z1447" w:id="850"/>
    <w:p>
      <w:pPr>
        <w:spacing w:after="0"/>
        <w:ind w:left="0"/>
        <w:jc w:val="both"/>
      </w:pPr>
      <w:r>
        <w:rPr>
          <w:rFonts w:ascii="Times New Roman"/>
          <w:b w:val="false"/>
          <w:i w:val="false"/>
          <w:color w:val="000000"/>
          <w:sz w:val="28"/>
        </w:rPr>
        <w:t>
      5) "электрондық үкімет" төлем шлюзі арқылы төлем жасау жағдайларын қоспағанда, лицензиялық алымның төленгенін растайтын құжаттың көшірмесін;</w:t>
      </w:r>
    </w:p>
    <w:bookmarkEnd w:id="850"/>
    <w:bookmarkStart w:name="z1448" w:id="851"/>
    <w:p>
      <w:pPr>
        <w:spacing w:after="0"/>
        <w:ind w:left="0"/>
        <w:jc w:val="both"/>
      </w:pPr>
      <w:r>
        <w:rPr>
          <w:rFonts w:ascii="Times New Roman"/>
          <w:b w:val="false"/>
          <w:i w:val="false"/>
          <w:color w:val="000000"/>
          <w:sz w:val="28"/>
        </w:rPr>
        <w:t>
      6) лицензия алуға өтініш берушінің уәкілетті органның нормативтік құқықтық актісінде белгіленген, актуарийлерді оқытудың ең қысқа міндетті бағдарламасы бойынша оқытудан өткенін және тиісті емтихандарды сәтті тапсырғанын куәландыратын құжаттардың көшірмелерін және (немесе) уәкілетті органның нормативтік құқықтық актісінің талаптарына сәйкес келетін магистр дипломының көшірмесін;</w:t>
      </w:r>
    </w:p>
    <w:bookmarkEnd w:id="851"/>
    <w:bookmarkStart w:name="z1449" w:id="852"/>
    <w:p>
      <w:pPr>
        <w:spacing w:after="0"/>
        <w:ind w:left="0"/>
        <w:jc w:val="both"/>
      </w:pPr>
      <w:r>
        <w:rPr>
          <w:rFonts w:ascii="Times New Roman"/>
          <w:b w:val="false"/>
          <w:i w:val="false"/>
          <w:color w:val="000000"/>
          <w:sz w:val="28"/>
        </w:rPr>
        <w:t>
      7) Қазақстан Республикасының бейрезиденттері-жеке тұлғалар үшін – актуарийдің мәртебесін және тізбесі мен талаптарын уәкілетті орган белгілейтін актуарийлердің халықаралық қауымдастықтарына мүшелікті растайтын құжаттардың көшірмелерін;</w:t>
      </w:r>
    </w:p>
    <w:bookmarkEnd w:id="852"/>
    <w:bookmarkStart w:name="z1450" w:id="853"/>
    <w:p>
      <w:pPr>
        <w:spacing w:after="0"/>
        <w:ind w:left="0"/>
        <w:jc w:val="both"/>
      </w:pPr>
      <w:r>
        <w:rPr>
          <w:rFonts w:ascii="Times New Roman"/>
          <w:b w:val="false"/>
          <w:i w:val="false"/>
          <w:color w:val="000000"/>
          <w:sz w:val="28"/>
        </w:rPr>
        <w:t>
      8) лицензия алуға өтініш берушінің уәкілетті органның нормативтік құқықтық актісінің талаптарына сәйкес келетін халықаралық емтихандарды тапсырғанын куәландыратын құжаттардың көшірмелерін (болған кезде);</w:t>
      </w:r>
    </w:p>
    <w:bookmarkEnd w:id="853"/>
    <w:bookmarkStart w:name="z1451" w:id="854"/>
    <w:p>
      <w:pPr>
        <w:spacing w:after="0"/>
        <w:ind w:left="0"/>
        <w:jc w:val="both"/>
      </w:pPr>
      <w:r>
        <w:rPr>
          <w:rFonts w:ascii="Times New Roman"/>
          <w:b w:val="false"/>
          <w:i w:val="false"/>
          <w:color w:val="000000"/>
          <w:sz w:val="28"/>
        </w:rPr>
        <w:t>
      9) уәкілетті органның нормативтік құқықтық актісінің талаптарына сәйкес келетін жұмыс тәжірибесінің болуын растайтын құжаттың көшірмесін ұсынады.</w:t>
      </w:r>
    </w:p>
    <w:bookmarkEnd w:id="854"/>
    <w:p>
      <w:pPr>
        <w:spacing w:after="0"/>
        <w:ind w:left="0"/>
        <w:jc w:val="both"/>
      </w:pPr>
      <w:r>
        <w:rPr>
          <w:rFonts w:ascii="Times New Roman"/>
          <w:b w:val="false"/>
          <w:i w:val="false"/>
          <w:color w:val="000000"/>
          <w:sz w:val="28"/>
        </w:rPr>
        <w:t xml:space="preserve">
      Уәкілетті орган лицензия беру туралы өтінішті Қазақстан Республикасы заңнамасының талаптарына сәйкес келетін құжаттардың толық топтамасы ұсынылған күннен бастап жиырма жұмыс күні ішінде қарайды. </w:t>
      </w:r>
    </w:p>
    <w:p>
      <w:pPr>
        <w:spacing w:after="0"/>
        <w:ind w:left="0"/>
        <w:jc w:val="both"/>
      </w:pPr>
      <w:r>
        <w:rPr>
          <w:rFonts w:ascii="Times New Roman"/>
          <w:b w:val="false"/>
          <w:i w:val="false"/>
          <w:color w:val="000000"/>
          <w:sz w:val="28"/>
        </w:rPr>
        <w:t xml:space="preserve">
      Өтініш беруші лицензия алу үшін Қазақстан Республикасының заңнамасында көзделген құжаттардың толық емес топтамасын ұсынған жағдайда, уәкілетті орган құжаттарды алған кезден бастап екі жұмыс күні ішінде өтінішті одан әрі қараудан уәжді бас тарту береді. </w:t>
      </w:r>
    </w:p>
    <w:p>
      <w:pPr>
        <w:spacing w:after="0"/>
        <w:ind w:left="0"/>
        <w:jc w:val="both"/>
      </w:pPr>
      <w:r>
        <w:rPr>
          <w:rFonts w:ascii="Times New Roman"/>
          <w:b w:val="false"/>
          <w:i w:val="false"/>
          <w:color w:val="000000"/>
          <w:sz w:val="28"/>
        </w:rPr>
        <w:t xml:space="preserve">
      "Рұқсаттар және хабарламалар туралы" Қазақстан Республикасы Заңының </w:t>
      </w:r>
      <w:r>
        <w:rPr>
          <w:rFonts w:ascii="Times New Roman"/>
          <w:b w:val="false"/>
          <w:i w:val="false"/>
          <w:color w:val="000000"/>
          <w:sz w:val="28"/>
        </w:rPr>
        <w:t>34-бабында</w:t>
      </w:r>
      <w:r>
        <w:rPr>
          <w:rFonts w:ascii="Times New Roman"/>
          <w:b w:val="false"/>
          <w:i w:val="false"/>
          <w:color w:val="000000"/>
          <w:sz w:val="28"/>
        </w:rPr>
        <w:t xml:space="preserve"> көзделген жағдайларды қоспағанда, лицензияны қайта ресімдеу туралы өтінішті уәкілетті орган Қазақстан Республикасы заңнамасының талаптарына сәйкес келетін құжаттардың толық топтамасы ұсынылған күннен бастап он бес жұмыс күні ішінде қарауға тиіс.</w:t>
      </w:r>
    </w:p>
    <w:p>
      <w:pPr>
        <w:spacing w:after="0"/>
        <w:ind w:left="0"/>
        <w:jc w:val="both"/>
      </w:pPr>
      <w:r>
        <w:rPr>
          <w:rFonts w:ascii="Times New Roman"/>
          <w:b w:val="false"/>
          <w:i w:val="false"/>
          <w:color w:val="000000"/>
          <w:sz w:val="28"/>
        </w:rPr>
        <w:t xml:space="preserve">
      Өтініш беруші лицензияны қайта ресімдеу үшін Қазақстан Республикасының заңнамасында көзделген құжаттардың толық емес топтамасын ұсынған жағдайда, уәкілетті орган құжаттарды алған кезден бастап екі жұмыс күні ішінде өтінішті одан әрі қараудан уәжді бас тарту береді. </w:t>
      </w:r>
    </w:p>
    <w:bookmarkStart w:name="z1452" w:id="855"/>
    <w:p>
      <w:pPr>
        <w:spacing w:after="0"/>
        <w:ind w:left="0"/>
        <w:jc w:val="both"/>
      </w:pPr>
      <w:r>
        <w:rPr>
          <w:rFonts w:ascii="Times New Roman"/>
          <w:b w:val="false"/>
          <w:i w:val="false"/>
          <w:color w:val="000000"/>
          <w:sz w:val="28"/>
        </w:rPr>
        <w:t xml:space="preserve">
      3. Сақтандыру нарығында актуарлық қызметті жүзеге асыруға арналған лицензия өтініш берушіге ол Қазақстан Республикасының сақтандыру және сақтандыру қызметі туралы заңнамасын білуіне тестілеуден өткеннен кейін беріледі. Тестілеуді өткізу тәртібі уәкілетті органның нормативтік құқықтық актісінде белгіленеді. </w:t>
      </w:r>
    </w:p>
    <w:bookmarkEnd w:id="855"/>
    <w:bookmarkStart w:name="z1453" w:id="856"/>
    <w:p>
      <w:pPr>
        <w:spacing w:after="0"/>
        <w:ind w:left="0"/>
        <w:jc w:val="both"/>
      </w:pPr>
      <w:r>
        <w:rPr>
          <w:rFonts w:ascii="Times New Roman"/>
          <w:b w:val="false"/>
          <w:i w:val="false"/>
          <w:color w:val="000000"/>
          <w:sz w:val="28"/>
        </w:rPr>
        <w:t>
      4. Сақтандыру нарығында актуарлық қызметті жүзеге асыруға арналған лицензиясы бар актуарий уәкiлеттi органның нормативтiк құқықтық актiсiнде белгiленген талаптарға сәйкес өзінің біліктілігін әрбір үш жыл сайын растайды.</w:t>
      </w:r>
    </w:p>
    <w:bookmarkEnd w:id="856"/>
    <w:bookmarkStart w:name="z1454" w:id="857"/>
    <w:p>
      <w:pPr>
        <w:spacing w:after="0"/>
        <w:ind w:left="0"/>
        <w:jc w:val="both"/>
      </w:pPr>
      <w:r>
        <w:rPr>
          <w:rFonts w:ascii="Times New Roman"/>
          <w:b w:val="false"/>
          <w:i w:val="false"/>
          <w:color w:val="000000"/>
          <w:sz w:val="28"/>
        </w:rPr>
        <w:t>
      5. Мынадай:</w:t>
      </w:r>
    </w:p>
    <w:bookmarkEnd w:id="857"/>
    <w:bookmarkStart w:name="z1455" w:id="858"/>
    <w:p>
      <w:pPr>
        <w:spacing w:after="0"/>
        <w:ind w:left="0"/>
        <w:jc w:val="both"/>
      </w:pPr>
      <w:r>
        <w:rPr>
          <w:rFonts w:ascii="Times New Roman"/>
          <w:b w:val="false"/>
          <w:i w:val="false"/>
          <w:color w:val="000000"/>
          <w:sz w:val="28"/>
        </w:rPr>
        <w:t>
      1) ұсынылған құжаттар Қазақстан Республикасы заңнамасының талаптарына сәйкес келмеген;</w:t>
      </w:r>
    </w:p>
    <w:bookmarkEnd w:id="858"/>
    <w:bookmarkStart w:name="z1456" w:id="859"/>
    <w:p>
      <w:pPr>
        <w:spacing w:after="0"/>
        <w:ind w:left="0"/>
        <w:jc w:val="both"/>
      </w:pPr>
      <w:r>
        <w:rPr>
          <w:rFonts w:ascii="Times New Roman"/>
          <w:b w:val="false"/>
          <w:i w:val="false"/>
          <w:color w:val="000000"/>
          <w:sz w:val="28"/>
        </w:rPr>
        <w:t xml:space="preserve">
      2) осы Заңның </w:t>
      </w:r>
      <w:r>
        <w:rPr>
          <w:rFonts w:ascii="Times New Roman"/>
          <w:b w:val="false"/>
          <w:i w:val="false"/>
          <w:color w:val="000000"/>
          <w:sz w:val="28"/>
        </w:rPr>
        <w:t>60-бабы</w:t>
      </w:r>
      <w:r>
        <w:rPr>
          <w:rFonts w:ascii="Times New Roman"/>
          <w:b w:val="false"/>
          <w:i w:val="false"/>
          <w:color w:val="000000"/>
          <w:sz w:val="28"/>
        </w:rPr>
        <w:t xml:space="preserve"> 1-тармағының 2), 3) және 4) тармақшаларында көзделген негіздер бойынша лицензиядан айыру туралы деректер болған;</w:t>
      </w:r>
    </w:p>
    <w:bookmarkEnd w:id="859"/>
    <w:bookmarkStart w:name="z1457" w:id="860"/>
    <w:p>
      <w:pPr>
        <w:spacing w:after="0"/>
        <w:ind w:left="0"/>
        <w:jc w:val="both"/>
      </w:pPr>
      <w:r>
        <w:rPr>
          <w:rFonts w:ascii="Times New Roman"/>
          <w:b w:val="false"/>
          <w:i w:val="false"/>
          <w:color w:val="000000"/>
          <w:sz w:val="28"/>
        </w:rPr>
        <w:t>
      3) уәкілетті орган өткізген тестілеудің нәтижесі теріс болған жағдайлар лицензия беруден бас тарту үшін негіз болып табылады.</w:t>
      </w:r>
    </w:p>
    <w:bookmarkEnd w:id="860"/>
    <w:bookmarkStart w:name="z1458" w:id="861"/>
    <w:p>
      <w:pPr>
        <w:spacing w:after="0"/>
        <w:ind w:left="0"/>
        <w:jc w:val="both"/>
      </w:pPr>
      <w:r>
        <w:rPr>
          <w:rFonts w:ascii="Times New Roman"/>
          <w:b w:val="false"/>
          <w:i w:val="false"/>
          <w:color w:val="000000"/>
          <w:sz w:val="28"/>
        </w:rPr>
        <w:t>
      6. Лицензия беру туралы ақпарат уәкілетті органның интернет-ресурсында қазақ және орыс тілдерінде жарияланады.</w:t>
      </w:r>
    </w:p>
    <w:bookmarkEnd w:id="86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40-бап жаңа редакцияда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 өзгеріс енгізілді - ҚР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48" w:id="862"/>
    <w:p>
      <w:pPr>
        <w:spacing w:after="0"/>
        <w:ind w:left="0"/>
        <w:jc w:val="left"/>
      </w:pPr>
      <w:r>
        <w:rPr>
          <w:rFonts w:ascii="Times New Roman"/>
          <w:b/>
          <w:i w:val="false"/>
          <w:color w:val="000000"/>
        </w:rPr>
        <w:t xml:space="preserve"> 8-тарау. Уәкiлеттi орган және сақтандыру қызметін мемлекеттiк реттеу, бақылау мен қадағалау</w:t>
      </w:r>
    </w:p>
    <w:bookmarkEnd w:id="862"/>
    <w:p>
      <w:pPr>
        <w:spacing w:after="0"/>
        <w:ind w:left="0"/>
        <w:jc w:val="both"/>
      </w:pPr>
      <w:r>
        <w:rPr>
          <w:rFonts w:ascii="Times New Roman"/>
          <w:b w:val="false"/>
          <w:i w:val="false"/>
          <w:color w:val="ff0000"/>
          <w:sz w:val="28"/>
        </w:rPr>
        <w:t xml:space="preserve">
      Ескерту. Тақырып жаңа редакцияда - ҚР 2012.07.05 </w:t>
      </w:r>
      <w:r>
        <w:rPr>
          <w:rFonts w:ascii="Times New Roman"/>
          <w:b w:val="false"/>
          <w:i w:val="false"/>
          <w:color w:val="ff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  </w:t>
      </w:r>
    </w:p>
    <w:bookmarkStart w:name="z49" w:id="863"/>
    <w:p>
      <w:pPr>
        <w:spacing w:after="0"/>
        <w:ind w:left="0"/>
        <w:jc w:val="left"/>
      </w:pPr>
      <w:r>
        <w:rPr>
          <w:rFonts w:ascii="Times New Roman"/>
          <w:b/>
          <w:i w:val="false"/>
          <w:color w:val="000000"/>
        </w:rPr>
        <w:t xml:space="preserve"> 41-бап. Сақтандыру саласындағы мемлекеттiк реттеудiң мiндеттерi </w:t>
      </w:r>
    </w:p>
    <w:bookmarkEnd w:id="863"/>
    <w:p>
      <w:pPr>
        <w:spacing w:after="0"/>
        <w:ind w:left="0"/>
        <w:jc w:val="both"/>
      </w:pPr>
      <w:r>
        <w:rPr>
          <w:rFonts w:ascii="Times New Roman"/>
          <w:b w:val="false"/>
          <w:i w:val="false"/>
          <w:color w:val="000000"/>
          <w:sz w:val="28"/>
        </w:rPr>
        <w:t xml:space="preserve">
      1. Сақтандыру саласындағы мемлекеттiк реттеудiң негiзгi мiндеттерi: </w:t>
      </w:r>
    </w:p>
    <w:p>
      <w:pPr>
        <w:spacing w:after="0"/>
        <w:ind w:left="0"/>
        <w:jc w:val="both"/>
      </w:pPr>
      <w:r>
        <w:rPr>
          <w:rFonts w:ascii="Times New Roman"/>
          <w:b w:val="false"/>
          <w:i w:val="false"/>
          <w:color w:val="000000"/>
          <w:sz w:val="28"/>
        </w:rPr>
        <w:t xml:space="preserve">
      1) Қазақстан Республикасында тұрақты сақтандыру жүйесiн жасау мен қолдау және ұлттық сақтандыру рыногының инфрақұрылымын қалыптастыру; </w:t>
      </w:r>
    </w:p>
    <w:p>
      <w:pPr>
        <w:spacing w:after="0"/>
        <w:ind w:left="0"/>
        <w:jc w:val="both"/>
      </w:pPr>
      <w:r>
        <w:rPr>
          <w:rFonts w:ascii="Times New Roman"/>
          <w:b w:val="false"/>
          <w:i w:val="false"/>
          <w:color w:val="000000"/>
          <w:sz w:val="28"/>
        </w:rPr>
        <w:t>
      2) сақтандыру нарығын реттеу, сақтандыру қызметiн бақылау мен қадағалау;</w:t>
      </w:r>
    </w:p>
    <w:p>
      <w:pPr>
        <w:spacing w:after="0"/>
        <w:ind w:left="0"/>
        <w:jc w:val="both"/>
      </w:pPr>
      <w:r>
        <w:rPr>
          <w:rFonts w:ascii="Times New Roman"/>
          <w:b w:val="false"/>
          <w:i w:val="false"/>
          <w:color w:val="000000"/>
          <w:sz w:val="28"/>
        </w:rPr>
        <w:t xml:space="preserve">
      3) сақтандырудың негiздерiн заңдармен баянды ету, мiндетті сақтандыру түрлерiн, халықаралық сақтандыру жүйесiне Қазақстан Республикасының қатысу принциптерiн белгiлеу; </w:t>
      </w:r>
    </w:p>
    <w:p>
      <w:pPr>
        <w:spacing w:after="0"/>
        <w:ind w:left="0"/>
        <w:jc w:val="both"/>
      </w:pPr>
      <w:r>
        <w:rPr>
          <w:rFonts w:ascii="Times New Roman"/>
          <w:b w:val="false"/>
          <w:i w:val="false"/>
          <w:color w:val="000000"/>
          <w:sz w:val="28"/>
        </w:rPr>
        <w:t>
      4) сақтанушылардың, сақтандырылушылардың және пайда алушылардың құқықтары мен заңды мүдделерiн қорғау болып табылады.</w:t>
      </w:r>
    </w:p>
    <w:bookmarkStart w:name="z488" w:id="864"/>
    <w:p>
      <w:pPr>
        <w:spacing w:after="0"/>
        <w:ind w:left="0"/>
        <w:jc w:val="both"/>
      </w:pPr>
      <w:r>
        <w:rPr>
          <w:rFonts w:ascii="Times New Roman"/>
          <w:b w:val="false"/>
          <w:i w:val="false"/>
          <w:color w:val="000000"/>
          <w:sz w:val="28"/>
        </w:rPr>
        <w:t xml:space="preserve">
      2. Сақтандыру саласындағы мемлекеттiк саясатты iске асыруды, сақтандыру рыногындағы iстiң жайына мемлекеттiк бақылау жасауды қамтамасыз етудi қоса, уәкiлеттi мемлекеттiк орган және мемлекеттiң өзге де органдары өз құзыретi шегiнде жүзеге асырады. </w:t>
      </w:r>
    </w:p>
    <w:bookmarkEnd w:id="864"/>
    <w:p>
      <w:pPr>
        <w:spacing w:after="0"/>
        <w:ind w:left="0"/>
        <w:jc w:val="both"/>
      </w:pPr>
      <w:r>
        <w:rPr>
          <w:rFonts w:ascii="Times New Roman"/>
          <w:b w:val="false"/>
          <w:i w:val="false"/>
          <w:color w:val="000000"/>
          <w:sz w:val="28"/>
        </w:rPr>
        <w:t xml:space="preserve">
      Өзге де мемлекеттiк органдардың осы Заңмен реттелмеген өкiлеттiгi Қазақстан Республикасының сақтандырудың міндетті түрлерін реттейтін тиісті жекелеген заңнамалық актілерінде көзделуi мүмкін. </w:t>
      </w:r>
    </w:p>
    <w:p>
      <w:pPr>
        <w:spacing w:after="0"/>
        <w:ind w:left="0"/>
        <w:jc w:val="both"/>
      </w:pPr>
      <w:r>
        <w:rPr>
          <w:rFonts w:ascii="Times New Roman"/>
          <w:b w:val="false"/>
          <w:i w:val="false"/>
          <w:color w:val="000000"/>
          <w:sz w:val="28"/>
        </w:rPr>
        <w:t>
      Қазақстан Республикасының заң актiлерiнде тiкелей көзделген жағдайларды қоспағанда, мемлекеттiк органдар мен олардың лауазымды адамдарының сақтандыру (қайта сақтандыру) ұйымы мен сақтандыру брокерiнiң сақтандыру қызметiне араласуына тыйым салынады.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41-бапқа өзгеріс енгізілді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50" w:id="865"/>
    <w:p>
      <w:pPr>
        <w:spacing w:after="0"/>
        <w:ind w:left="0"/>
        <w:jc w:val="left"/>
      </w:pPr>
      <w:r>
        <w:rPr>
          <w:rFonts w:ascii="Times New Roman"/>
          <w:b/>
          <w:i w:val="false"/>
          <w:color w:val="000000"/>
        </w:rPr>
        <w:t xml:space="preserve"> 42-бап. Уәкілетті орган</w:t>
      </w:r>
    </w:p>
    <w:bookmarkEnd w:id="865"/>
    <w:bookmarkStart w:name="z489" w:id="866"/>
    <w:p>
      <w:pPr>
        <w:spacing w:after="0"/>
        <w:ind w:left="0"/>
        <w:jc w:val="both"/>
      </w:pPr>
      <w:r>
        <w:rPr>
          <w:rFonts w:ascii="Times New Roman"/>
          <w:b w:val="false"/>
          <w:i w:val="false"/>
          <w:color w:val="000000"/>
          <w:sz w:val="28"/>
        </w:rPr>
        <w:t>
      Сақтандыру қызметін мемлекеттік реттеуді, бақылау мен қадағалауды Қазақстан Республикасының заңнамасында белгіленген өкілеттіктерге сәйкес уәкілетті орган жүзеге асырады.</w:t>
      </w:r>
    </w:p>
    <w:bookmarkEnd w:id="866"/>
    <w:bookmarkStart w:name="z989" w:id="867"/>
    <w:p>
      <w:pPr>
        <w:spacing w:after="0"/>
        <w:ind w:left="0"/>
        <w:jc w:val="both"/>
      </w:pPr>
      <w:r>
        <w:rPr>
          <w:rFonts w:ascii="Times New Roman"/>
          <w:b w:val="false"/>
          <w:i w:val="false"/>
          <w:color w:val="000000"/>
          <w:sz w:val="28"/>
        </w:rPr>
        <w:t>
      Уәкілетті органның құқықтық мәртебесі Қазақстан Республикасының заңдарымен және Қазақстан Республикасы Президентінің актілерімен айқындалады.</w:t>
      </w:r>
    </w:p>
    <w:bookmarkEnd w:id="86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42-бап жаңа редакцияда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43-бап. Уәкілетті органның құзыреті</w:t>
      </w:r>
    </w:p>
    <w:p>
      <w:pPr>
        <w:spacing w:after="0"/>
        <w:ind w:left="0"/>
        <w:jc w:val="left"/>
      </w:pPr>
    </w:p>
    <w:p>
      <w:pPr>
        <w:spacing w:after="0"/>
        <w:ind w:left="0"/>
        <w:jc w:val="both"/>
      </w:pPr>
      <w:r>
        <w:rPr>
          <w:rFonts w:ascii="Times New Roman"/>
          <w:b w:val="false"/>
          <w:i w:val="false"/>
          <w:color w:val="000000"/>
          <w:sz w:val="28"/>
        </w:rPr>
        <w:t xml:space="preserve">
      Уәкiлеттi орган: </w:t>
      </w:r>
    </w:p>
    <w:bookmarkStart w:name="z1460" w:id="868"/>
    <w:p>
      <w:pPr>
        <w:spacing w:after="0"/>
        <w:ind w:left="0"/>
        <w:jc w:val="both"/>
      </w:pPr>
      <w:r>
        <w:rPr>
          <w:rFonts w:ascii="Times New Roman"/>
          <w:b w:val="false"/>
          <w:i w:val="false"/>
          <w:color w:val="000000"/>
          <w:sz w:val="28"/>
        </w:rPr>
        <w:t xml:space="preserve">
      1) Қазақстан Республикасында сақтандыру жүйесiнiң жұмыс iстеуiн қамтамасыз ету және ұлттық сақтандыру нарығының инфрақұрылымын қалыптастыру, сақтанушылардың және сақтандыру нарығына өзге де қатысушылардың құқықтары мен заңды мүдделерiн қорғау жөніндегі мемлекеттік саясатты жүргiзедi; </w:t>
      </w:r>
    </w:p>
    <w:bookmarkEnd w:id="868"/>
    <w:bookmarkStart w:name="z1461" w:id="869"/>
    <w:p>
      <w:pPr>
        <w:spacing w:after="0"/>
        <w:ind w:left="0"/>
        <w:jc w:val="both"/>
      </w:pPr>
      <w:r>
        <w:rPr>
          <w:rFonts w:ascii="Times New Roman"/>
          <w:b w:val="false"/>
          <w:i w:val="false"/>
          <w:color w:val="000000"/>
          <w:sz w:val="28"/>
        </w:rPr>
        <w:t>
      2) сақтандыру нарығын реттеу қағидаттары мен әдiстерiн, сақтандыру қызметiн бақылау мен қадағалауды ұйымдастыру тәртiбiн айқындайды;</w:t>
      </w:r>
    </w:p>
    <w:bookmarkEnd w:id="869"/>
    <w:bookmarkStart w:name="z1462" w:id="870"/>
    <w:p>
      <w:pPr>
        <w:spacing w:after="0"/>
        <w:ind w:left="0"/>
        <w:jc w:val="both"/>
      </w:pPr>
      <w:r>
        <w:rPr>
          <w:rFonts w:ascii="Times New Roman"/>
          <w:b w:val="false"/>
          <w:i w:val="false"/>
          <w:color w:val="000000"/>
          <w:sz w:val="28"/>
        </w:rPr>
        <w:t>
      3) сақтандыру (қайта сақтандыру) ұйымдарын құруға, Қазақстан Республикасы бейрезидент-сақтандыру (қайта сақтандыру) ұйымының филиалын, Қазақстан Республикасы бейрезидент-сақтандыру брокерінің филиалын ашуға рұқсат бередi;</w:t>
      </w:r>
    </w:p>
    <w:bookmarkEnd w:id="870"/>
    <w:bookmarkStart w:name="z1463" w:id="871"/>
    <w:p>
      <w:pPr>
        <w:spacing w:after="0"/>
        <w:ind w:left="0"/>
        <w:jc w:val="both"/>
      </w:pPr>
      <w:r>
        <w:rPr>
          <w:rFonts w:ascii="Times New Roman"/>
          <w:b w:val="false"/>
          <w:i w:val="false"/>
          <w:color w:val="000000"/>
          <w:sz w:val="28"/>
        </w:rPr>
        <w:t>
      4) осы Заңның талаптарын ескере отырып, сақтандыру (қайта сақтандыру) ұйымына немесе сақтандыру холдингіне ірі қатысушы мәртебесін иеленуге келісім беру және оны кері қайтарып алу тәртібін айқындайды, сақтандыру (қайта сақтандыру) ұйымына немесе сақтандыру холдингіне ірі қатысушы мәртебесін иеленуге рұқсат береді, ірі қатысушының сақтандыру (қайта сақтандыру) ұйымының немесе сақтандыру холдингінің дауыс беретін (артықшылықты акцияларды шегергенде) акцияларын тікелей және (немесе) жанама иелену үлесін белгілейді;</w:t>
      </w:r>
    </w:p>
    <w:bookmarkEnd w:id="871"/>
    <w:bookmarkStart w:name="z1464" w:id="872"/>
    <w:p>
      <w:pPr>
        <w:spacing w:after="0"/>
        <w:ind w:left="0"/>
        <w:jc w:val="both"/>
      </w:pPr>
      <w:r>
        <w:rPr>
          <w:rFonts w:ascii="Times New Roman"/>
          <w:b w:val="false"/>
          <w:i w:val="false"/>
          <w:color w:val="000000"/>
          <w:sz w:val="28"/>
        </w:rPr>
        <w:t>
      5) сақтандыру (қайта сақтандыру) ұйымын ерікті түрде қайта ұйымдастыруға және таратуға, Қазақстан Республикасы бейрезидент-сақтандыру (қайта сақтандыру) ұйымы филиалының қызметін ерікті түрде тоқтатуға келісім береді;</w:t>
      </w:r>
    </w:p>
    <w:bookmarkEnd w:id="872"/>
    <w:bookmarkStart w:name="z1465" w:id="873"/>
    <w:p>
      <w:pPr>
        <w:spacing w:after="0"/>
        <w:ind w:left="0"/>
        <w:jc w:val="both"/>
      </w:pPr>
      <w:r>
        <w:rPr>
          <w:rFonts w:ascii="Times New Roman"/>
          <w:b w:val="false"/>
          <w:i w:val="false"/>
          <w:color w:val="000000"/>
          <w:sz w:val="28"/>
        </w:rPr>
        <w:t>
      6) сақтандыру (қайта сақтандыру) ұйымының еншілес ұйымын құруға, сақтандыру холдингіне заңды тұлғалардың жарғылық капиталына елеулі қатысуға рұқсат береді;</w:t>
      </w:r>
    </w:p>
    <w:bookmarkEnd w:id="873"/>
    <w:bookmarkStart w:name="z1466" w:id="874"/>
    <w:p>
      <w:pPr>
        <w:spacing w:after="0"/>
        <w:ind w:left="0"/>
        <w:jc w:val="both"/>
      </w:pPr>
      <w:r>
        <w:rPr>
          <w:rFonts w:ascii="Times New Roman"/>
          <w:b w:val="false"/>
          <w:i w:val="false"/>
          <w:color w:val="000000"/>
          <w:sz w:val="28"/>
        </w:rPr>
        <w:t>
      7) сақтандыру (қайта сақтандыру) ұйымдары және сақтандыру топтары үшін тәуекелдерді басқару және ішкі бақылау жүйесін қалыптастыру тәртібін айқындайды;</w:t>
      </w:r>
    </w:p>
    <w:bookmarkEnd w:id="874"/>
    <w:bookmarkStart w:name="z1467" w:id="875"/>
    <w:p>
      <w:pPr>
        <w:spacing w:after="0"/>
        <w:ind w:left="0"/>
        <w:jc w:val="both"/>
      </w:pPr>
      <w:r>
        <w:rPr>
          <w:rFonts w:ascii="Times New Roman"/>
          <w:b w:val="false"/>
          <w:i w:val="false"/>
          <w:color w:val="000000"/>
          <w:sz w:val="28"/>
        </w:rPr>
        <w:t xml:space="preserve">
      8) осы Заңның талаптарын ескере отырып, сақтандыру (қайта сақтандыру) қызметiн, сақтандыру брокерiнiң қызметiн, сақтандыру нарығында актуарлық қызметтi жүзеге асыру құқығына арналған лицензияны беру тәртібін айқындайды және оны береді; </w:t>
      </w:r>
    </w:p>
    <w:bookmarkEnd w:id="875"/>
    <w:bookmarkStart w:name="z1468" w:id="876"/>
    <w:p>
      <w:pPr>
        <w:spacing w:after="0"/>
        <w:ind w:left="0"/>
        <w:jc w:val="both"/>
      </w:pPr>
      <w:r>
        <w:rPr>
          <w:rFonts w:ascii="Times New Roman"/>
          <w:b w:val="false"/>
          <w:i w:val="false"/>
          <w:color w:val="000000"/>
          <w:sz w:val="28"/>
        </w:rPr>
        <w:t>
      9) сақтандыру портфелін беру тәртібін айқындайды;</w:t>
      </w:r>
    </w:p>
    <w:bookmarkEnd w:id="876"/>
    <w:bookmarkStart w:name="z1469" w:id="877"/>
    <w:p>
      <w:pPr>
        <w:spacing w:after="0"/>
        <w:ind w:left="0"/>
        <w:jc w:val="both"/>
      </w:pPr>
      <w:r>
        <w:rPr>
          <w:rFonts w:ascii="Times New Roman"/>
          <w:b w:val="false"/>
          <w:i w:val="false"/>
          <w:color w:val="000000"/>
          <w:sz w:val="28"/>
        </w:rPr>
        <w:t xml:space="preserve">
      10) жарғылық капиталдың, кепілдік беру қорының, төлем қабілеттілігі маржасының ең төмен мөлшерлерiн қоса алғанда, сақтандыру (қайта сақтандыру) ұйымы мен сақтандыру тобы үшiн пруденциялық нормативтердi және сақталуы мiндеттi өзге де нормалар мен лимиттердi белгiлейдi және олардың сақталуын бақылауды қамтамасыз етедi; </w:t>
      </w:r>
    </w:p>
    <w:bookmarkEnd w:id="877"/>
    <w:bookmarkStart w:name="z1470" w:id="878"/>
    <w:p>
      <w:pPr>
        <w:spacing w:after="0"/>
        <w:ind w:left="0"/>
        <w:jc w:val="both"/>
      </w:pPr>
      <w:r>
        <w:rPr>
          <w:rFonts w:ascii="Times New Roman"/>
          <w:b w:val="false"/>
          <w:i w:val="false"/>
          <w:color w:val="000000"/>
          <w:sz w:val="28"/>
        </w:rPr>
        <w:t xml:space="preserve">
      11) сақтандыру брокерінің жарғылық және меншікті капиталының ең төмен мөлшеріне қойылатын талаптарды белгілейді, олардың сақталуын бақылауды қамтамасыз етедi; </w:t>
      </w:r>
    </w:p>
    <w:bookmarkEnd w:id="878"/>
    <w:bookmarkStart w:name="z1471" w:id="879"/>
    <w:p>
      <w:pPr>
        <w:spacing w:after="0"/>
        <w:ind w:left="0"/>
        <w:jc w:val="both"/>
      </w:pPr>
      <w:r>
        <w:rPr>
          <w:rFonts w:ascii="Times New Roman"/>
          <w:b w:val="false"/>
          <w:i w:val="false"/>
          <w:color w:val="000000"/>
          <w:sz w:val="28"/>
        </w:rPr>
        <w:t>
      12) сақтандыру брокерінің қызметін жүзеге асыру шарттары мен тәртібін айқындайды;</w:t>
      </w:r>
    </w:p>
    <w:bookmarkEnd w:id="879"/>
    <w:bookmarkStart w:name="z1472" w:id="880"/>
    <w:p>
      <w:pPr>
        <w:spacing w:after="0"/>
        <w:ind w:left="0"/>
        <w:jc w:val="both"/>
      </w:pPr>
      <w:r>
        <w:rPr>
          <w:rFonts w:ascii="Times New Roman"/>
          <w:b w:val="false"/>
          <w:i w:val="false"/>
          <w:color w:val="000000"/>
          <w:sz w:val="28"/>
        </w:rPr>
        <w:t>
      13) таратылатын сақтандыру (қайта сақтандыру) ұйымдарының, қызметі мәжбүрлеп тоқтатылатын Қазақстан Республикасы бейрезидент-сақтандыру (қайта сақтандыру) ұйымдары филиалдарының тарату комиссияларының қызметiне бақылауды жүзеге асырады;</w:t>
      </w:r>
    </w:p>
    <w:bookmarkEnd w:id="880"/>
    <w:bookmarkStart w:name="z1473" w:id="881"/>
    <w:p>
      <w:pPr>
        <w:spacing w:after="0"/>
        <w:ind w:left="0"/>
        <w:jc w:val="both"/>
      </w:pPr>
      <w:r>
        <w:rPr>
          <w:rFonts w:ascii="Times New Roman"/>
          <w:b w:val="false"/>
          <w:i w:val="false"/>
          <w:color w:val="000000"/>
          <w:sz w:val="28"/>
        </w:rPr>
        <w:t xml:space="preserve">
      14) осы Заңның </w:t>
      </w:r>
      <w:r>
        <w:rPr>
          <w:rFonts w:ascii="Times New Roman"/>
          <w:b w:val="false"/>
          <w:i w:val="false"/>
          <w:color w:val="000000"/>
          <w:sz w:val="28"/>
        </w:rPr>
        <w:t>54-бабы</w:t>
      </w:r>
      <w:r>
        <w:rPr>
          <w:rFonts w:ascii="Times New Roman"/>
          <w:b w:val="false"/>
          <w:i w:val="false"/>
          <w:color w:val="000000"/>
          <w:sz w:val="28"/>
        </w:rPr>
        <w:t xml:space="preserve"> 1-тармағының 2) тармақшасында көзделген негіздер бойынша лицензияның қолданысы тоқтатыла тұрған жағдайда, шығыстардың, оның ішінде әкімшілік шығыстардың, сақтандыру (қайта сақтандыру) ұйымы шығыстарының ұлғаюын шектеуге құқылы;</w:t>
      </w:r>
    </w:p>
    <w:bookmarkEnd w:id="881"/>
    <w:bookmarkStart w:name="z1474" w:id="882"/>
    <w:p>
      <w:pPr>
        <w:spacing w:after="0"/>
        <w:ind w:left="0"/>
        <w:jc w:val="both"/>
      </w:pPr>
      <w:r>
        <w:rPr>
          <w:rFonts w:ascii="Times New Roman"/>
          <w:b w:val="false"/>
          <w:i w:val="false"/>
          <w:color w:val="000000"/>
          <w:sz w:val="28"/>
        </w:rPr>
        <w:t xml:space="preserve">
      15) сақтандыру (қайта сақтандыру) ұйымдарының, сақтандыру холдингтерінің және сақтандыру брокерлерiнің басшы қызметкерлерiн тағайындауға (сайлауға) келісім бередi; </w:t>
      </w:r>
    </w:p>
    <w:bookmarkEnd w:id="882"/>
    <w:bookmarkStart w:name="z1475" w:id="883"/>
    <w:p>
      <w:pPr>
        <w:spacing w:after="0"/>
        <w:ind w:left="0"/>
        <w:jc w:val="both"/>
      </w:pPr>
      <w:r>
        <w:rPr>
          <w:rFonts w:ascii="Times New Roman"/>
          <w:b w:val="false"/>
          <w:i w:val="false"/>
          <w:color w:val="000000"/>
          <w:sz w:val="28"/>
        </w:rPr>
        <w:t xml:space="preserve">
      16) сақтандыру (қайта сақтандыру) ұйымының қаржылық тұрақтылығы мен төлем қабiлеттілігін талдауды, бағалауды және бақылауды жүзеге асырады; </w:t>
      </w:r>
    </w:p>
    <w:bookmarkEnd w:id="883"/>
    <w:bookmarkStart w:name="z1476" w:id="884"/>
    <w:p>
      <w:pPr>
        <w:spacing w:after="0"/>
        <w:ind w:left="0"/>
        <w:jc w:val="both"/>
      </w:pPr>
      <w:r>
        <w:rPr>
          <w:rFonts w:ascii="Times New Roman"/>
          <w:b w:val="false"/>
          <w:i w:val="false"/>
          <w:color w:val="000000"/>
          <w:sz w:val="28"/>
        </w:rPr>
        <w:t xml:space="preserve">
      17) сақтандыру (қайта сақтандыру) ұйымының сақтандыру (сақтандыру полистерiн) және қайта сақтандыру шарттарын есепке алу тәртібін белгiлейдi; </w:t>
      </w:r>
    </w:p>
    <w:bookmarkEnd w:id="884"/>
    <w:bookmarkStart w:name="z1477" w:id="885"/>
    <w:p>
      <w:pPr>
        <w:spacing w:after="0"/>
        <w:ind w:left="0"/>
        <w:jc w:val="both"/>
      </w:pPr>
      <w:r>
        <w:rPr>
          <w:rFonts w:ascii="Times New Roman"/>
          <w:b w:val="false"/>
          <w:i w:val="false"/>
          <w:color w:val="000000"/>
          <w:sz w:val="28"/>
        </w:rPr>
        <w:t>
      18) сақтандыру (қайта сақтандыру) ұйымдарының сақтандыру сыныптары (түрлері) бойынша сақтандыру тарифтерін бағалау әдістеріне және есептеу қағидаттарына талаптар қояды;</w:t>
      </w:r>
    </w:p>
    <w:bookmarkEnd w:id="885"/>
    <w:bookmarkStart w:name="z1478" w:id="886"/>
    <w:p>
      <w:pPr>
        <w:spacing w:after="0"/>
        <w:ind w:left="0"/>
        <w:jc w:val="both"/>
      </w:pPr>
      <w:r>
        <w:rPr>
          <w:rFonts w:ascii="Times New Roman"/>
          <w:b w:val="false"/>
          <w:i w:val="false"/>
          <w:color w:val="000000"/>
          <w:sz w:val="28"/>
        </w:rPr>
        <w:t>
      19) сақтандыру (қайта сақтандыру) ұйымының шығындылығын сипаттайтын коэффициенттерді (шығындылық коэффициентін, шығындар коэффициентін, аралас коэффициентті) есептеу тәртібін айқындайды;</w:t>
      </w:r>
    </w:p>
    <w:bookmarkEnd w:id="886"/>
    <w:bookmarkStart w:name="z1479" w:id="887"/>
    <w:p>
      <w:pPr>
        <w:spacing w:after="0"/>
        <w:ind w:left="0"/>
        <w:jc w:val="both"/>
      </w:pPr>
      <w:r>
        <w:rPr>
          <w:rFonts w:ascii="Times New Roman"/>
          <w:b w:val="false"/>
          <w:i w:val="false"/>
          <w:color w:val="000000"/>
          <w:sz w:val="28"/>
        </w:rPr>
        <w:t>
      20) сатып алу сомасын есептеу тәртібін белгілейді;</w:t>
      </w:r>
    </w:p>
    <w:bookmarkEnd w:id="887"/>
    <w:bookmarkStart w:name="z1750" w:id="888"/>
    <w:p>
      <w:pPr>
        <w:spacing w:after="0"/>
        <w:ind w:left="0"/>
        <w:jc w:val="both"/>
      </w:pPr>
      <w:r>
        <w:rPr>
          <w:rFonts w:ascii="Times New Roman"/>
          <w:b w:val="false"/>
          <w:i w:val="false"/>
          <w:color w:val="000000"/>
          <w:sz w:val="28"/>
        </w:rPr>
        <w:t>
      20-1) жинақтаушы сақтандыру жөніндегі қызметті жүзеге асыратын Қазақстан Республикасы бейрезидент-сақтандыру (қайта сақтандыру) ұйымы филиалының Қазақстан Республикасы бейрезидент-сақтандыру ұйымының өз сақтанушыларына қарыздар беруі бойынша көрсетілетін қызметтерді ұсыну тәртібі мен шарттарын айқындайды;</w:t>
      </w:r>
    </w:p>
    <w:bookmarkEnd w:id="888"/>
    <w:bookmarkStart w:name="z1480" w:id="889"/>
    <w:p>
      <w:pPr>
        <w:spacing w:after="0"/>
        <w:ind w:left="0"/>
        <w:jc w:val="both"/>
      </w:pPr>
      <w:r>
        <w:rPr>
          <w:rFonts w:ascii="Times New Roman"/>
          <w:b w:val="false"/>
          <w:i w:val="false"/>
          <w:color w:val="000000"/>
          <w:sz w:val="28"/>
        </w:rPr>
        <w:t xml:space="preserve">
      21) сақтандыру (қайта сақтандыру) ұйымдарының, сақтандыру брокерлерінің, сақтандыру (қайта сақтандыру) ұйымдары мен сақтандыру брокерлерiнiң филиалдары мен өкілдіктерінің, актуарийлердiң тiзiлiмiн жүргiзедi; </w:t>
      </w:r>
    </w:p>
    <w:bookmarkEnd w:id="88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22)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bookmarkStart w:name="z1482" w:id="890"/>
    <w:p>
      <w:pPr>
        <w:spacing w:after="0"/>
        <w:ind w:left="0"/>
        <w:jc w:val="both"/>
      </w:pPr>
      <w:r>
        <w:rPr>
          <w:rFonts w:ascii="Times New Roman"/>
          <w:b w:val="false"/>
          <w:i w:val="false"/>
          <w:color w:val="000000"/>
          <w:sz w:val="28"/>
        </w:rPr>
        <w:t>
      23) мыналарға:</w:t>
      </w:r>
    </w:p>
    <w:bookmarkEnd w:id="890"/>
    <w:p>
      <w:pPr>
        <w:spacing w:after="0"/>
        <w:ind w:left="0"/>
        <w:jc w:val="both"/>
      </w:pPr>
      <w:r>
        <w:rPr>
          <w:rFonts w:ascii="Times New Roman"/>
          <w:b w:val="false"/>
          <w:i w:val="false"/>
          <w:color w:val="000000"/>
          <w:sz w:val="28"/>
        </w:rPr>
        <w:t>
      ақпараттық процеске;</w:t>
      </w:r>
    </w:p>
    <w:p>
      <w:pPr>
        <w:spacing w:after="0"/>
        <w:ind w:left="0"/>
        <w:jc w:val="both"/>
      </w:pPr>
      <w:r>
        <w:rPr>
          <w:rFonts w:ascii="Times New Roman"/>
          <w:b w:val="false"/>
          <w:i w:val="false"/>
          <w:color w:val="000000"/>
          <w:sz w:val="28"/>
        </w:rPr>
        <w:t>
      қауіпсіздік жүйесін қалыптастыруға және электрондық жабдыққа ең төмен талаптарды белгілеуге;</w:t>
      </w:r>
    </w:p>
    <w:p>
      <w:pPr>
        <w:spacing w:after="0"/>
        <w:ind w:left="0"/>
        <w:jc w:val="both"/>
      </w:pPr>
      <w:r>
        <w:rPr>
          <w:rFonts w:ascii="Times New Roman"/>
          <w:b w:val="false"/>
          <w:i w:val="false"/>
          <w:color w:val="000000"/>
          <w:sz w:val="28"/>
        </w:rPr>
        <w:t>
      дерекқордың сақталуына;</w:t>
      </w:r>
    </w:p>
    <w:p>
      <w:pPr>
        <w:spacing w:after="0"/>
        <w:ind w:left="0"/>
        <w:jc w:val="both"/>
      </w:pPr>
      <w:r>
        <w:rPr>
          <w:rFonts w:ascii="Times New Roman"/>
          <w:b w:val="false"/>
          <w:i w:val="false"/>
          <w:color w:val="000000"/>
          <w:sz w:val="28"/>
        </w:rPr>
        <w:t>
      үй-жайларға қойылатын талаптарды қоса алғанда, дерекқорды қалыптастыру және жүргізу жөніндегі ұйымның қызметіне қойылатын талаптарды белгілейді;</w:t>
      </w:r>
    </w:p>
    <w:bookmarkStart w:name="z1483" w:id="891"/>
    <w:p>
      <w:pPr>
        <w:spacing w:after="0"/>
        <w:ind w:left="0"/>
        <w:jc w:val="both"/>
      </w:pPr>
      <w:r>
        <w:rPr>
          <w:rFonts w:ascii="Times New Roman"/>
          <w:b w:val="false"/>
          <w:i w:val="false"/>
          <w:color w:val="000000"/>
          <w:sz w:val="28"/>
        </w:rPr>
        <w:t>
      24) сақтандыру (қайта сақтандыру) ұйымының сақтандыру шарттарын жасасуды, сақтанушы мен сақтандырушы арасында электрондық ақпараттық ресурстармен алмасуды қамтамасыз ететін бағдарламалық-техникалық құралдары мен интернет-ресурстарына қойылатын талаптарды белгілейді;</w:t>
      </w:r>
    </w:p>
    <w:bookmarkEnd w:id="891"/>
    <w:bookmarkStart w:name="z1484" w:id="892"/>
    <w:p>
      <w:pPr>
        <w:spacing w:after="0"/>
        <w:ind w:left="0"/>
        <w:jc w:val="both"/>
      </w:pPr>
      <w:r>
        <w:rPr>
          <w:rFonts w:ascii="Times New Roman"/>
          <w:b w:val="false"/>
          <w:i w:val="false"/>
          <w:color w:val="000000"/>
          <w:sz w:val="28"/>
        </w:rPr>
        <w:t>
      25) сақтандыру (қайта сақтандыру) ұйымында сақталатын деректерге санкцияланбаған қол жеткізуден ақпараттың сақталуын және қорғалуын қамтамасыз ететін қауіпсіз жұмысты ұйымдастыруға, сондай-ақ сақтандыру (қайта сақтандыру) ұйымының киберқауіпсіздігіне қойылатын талаптарды белгілейді;</w:t>
      </w:r>
    </w:p>
    <w:bookmarkEnd w:id="892"/>
    <w:bookmarkStart w:name="z1485" w:id="893"/>
    <w:p>
      <w:pPr>
        <w:spacing w:after="0"/>
        <w:ind w:left="0"/>
        <w:jc w:val="both"/>
      </w:pPr>
      <w:r>
        <w:rPr>
          <w:rFonts w:ascii="Times New Roman"/>
          <w:b w:val="false"/>
          <w:i w:val="false"/>
          <w:color w:val="000000"/>
          <w:sz w:val="28"/>
        </w:rPr>
        <w:t>
      26) қайта сақтандыру жөніндегі қызметті, сондай-ақ сақтандыру (қайта сақтандыру) пулының қызметін жүзеге асыру тәртібі мен ерекшеліктерін айқындайды;</w:t>
      </w:r>
    </w:p>
    <w:bookmarkEnd w:id="893"/>
    <w:bookmarkStart w:name="z1486" w:id="894"/>
    <w:p>
      <w:pPr>
        <w:spacing w:after="0"/>
        <w:ind w:left="0"/>
        <w:jc w:val="both"/>
      </w:pPr>
      <w:r>
        <w:rPr>
          <w:rFonts w:ascii="Times New Roman"/>
          <w:b w:val="false"/>
          <w:i w:val="false"/>
          <w:color w:val="000000"/>
          <w:sz w:val="28"/>
        </w:rPr>
        <w:t xml:space="preserve">
      27) сақтандыру (қайта сақтандыру) ұйымдары мен сақтандыру нарығына басқа да қатысушылар орындауға мiндеттi нормативтiк құқықтық актiлерді қабылдайды; </w:t>
      </w:r>
    </w:p>
    <w:bookmarkEnd w:id="894"/>
    <w:bookmarkStart w:name="z1487" w:id="895"/>
    <w:p>
      <w:pPr>
        <w:spacing w:after="0"/>
        <w:ind w:left="0"/>
        <w:jc w:val="both"/>
      </w:pPr>
      <w:r>
        <w:rPr>
          <w:rFonts w:ascii="Times New Roman"/>
          <w:b w:val="false"/>
          <w:i w:val="false"/>
          <w:color w:val="000000"/>
          <w:sz w:val="28"/>
        </w:rPr>
        <w:t xml:space="preserve">
      28) сақтандыру қызметi субъектiлерiн, сақтандыру брокерлерін, сақтандыру қызметі субъектілері мен сақтандыру брокерлерінің оқшауланған бөлімшелерін, сақтандыру ұйымы мәжбүрлеп таратылған жағдайда сақтанушыларға (сақтандырылушыларға, пайда алушыларға) сақтандыру төлемдерiн жүзеге асыруға кепілдік беретін ұйымды, сондай-ақ сақтандыру холдингтері мен сақтандыру топтарын тексерудi жүргізеді; </w:t>
      </w:r>
    </w:p>
    <w:bookmarkEnd w:id="895"/>
    <w:bookmarkStart w:name="z1488" w:id="896"/>
    <w:p>
      <w:pPr>
        <w:spacing w:after="0"/>
        <w:ind w:left="0"/>
        <w:jc w:val="both"/>
      </w:pPr>
      <w:r>
        <w:rPr>
          <w:rFonts w:ascii="Times New Roman"/>
          <w:b w:val="false"/>
          <w:i w:val="false"/>
          <w:color w:val="000000"/>
          <w:sz w:val="28"/>
        </w:rPr>
        <w:t>
      29) сақтандыру (қайта сақтандыру) ұйымдарының және сақтандыру брокерлерінің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заңнамасында көзделген талаптарды сақтауын бақылауды жүзеге асырады;</w:t>
      </w:r>
    </w:p>
    <w:bookmarkEnd w:id="896"/>
    <w:bookmarkStart w:name="z1489" w:id="897"/>
    <w:p>
      <w:pPr>
        <w:spacing w:after="0"/>
        <w:ind w:left="0"/>
        <w:jc w:val="both"/>
      </w:pPr>
      <w:r>
        <w:rPr>
          <w:rFonts w:ascii="Times New Roman"/>
          <w:b w:val="false"/>
          <w:i w:val="false"/>
          <w:color w:val="000000"/>
          <w:sz w:val="28"/>
        </w:rPr>
        <w:t xml:space="preserve">
      30) сақтандыру нарығына кәсiби қатысушыларға, сақтандыру холдингіне, сақтандыру тобының құрамына кіретін ұйымдарға, сақтандыру (қайта сақтандыру) ұйымына ірі қатысушыларға, сақтандыру ұйымдары мәжбүрлеп таратылған жағдайда сақтанушыларға (сақтандырылушыларға, пайда алушыларға) сақтандыру төлемдерiн жүзеге асыруға кепілдік беретін ұйымға және оның лауазымды адамдарына санкциялар қолданады; </w:t>
      </w:r>
    </w:p>
    <w:bookmarkEnd w:id="897"/>
    <w:bookmarkStart w:name="z1490" w:id="898"/>
    <w:p>
      <w:pPr>
        <w:spacing w:after="0"/>
        <w:ind w:left="0"/>
        <w:jc w:val="both"/>
      </w:pPr>
      <w:r>
        <w:rPr>
          <w:rFonts w:ascii="Times New Roman"/>
          <w:b w:val="false"/>
          <w:i w:val="false"/>
          <w:color w:val="000000"/>
          <w:sz w:val="28"/>
        </w:rPr>
        <w:t xml:space="preserve">
      31) сақтандыру нарығына кәсiби қатысушыларға берiлген лицензиялардың қолданысын тоқтата тұру және лицензиялардан айыру туралы шешiмдер қабылдайды; </w:t>
      </w:r>
    </w:p>
    <w:bookmarkEnd w:id="898"/>
    <w:bookmarkStart w:name="z1491" w:id="899"/>
    <w:p>
      <w:pPr>
        <w:spacing w:after="0"/>
        <w:ind w:left="0"/>
        <w:jc w:val="both"/>
      </w:pPr>
      <w:r>
        <w:rPr>
          <w:rFonts w:ascii="Times New Roman"/>
          <w:b w:val="false"/>
          <w:i w:val="false"/>
          <w:color w:val="000000"/>
          <w:sz w:val="28"/>
        </w:rPr>
        <w:t>
      32) уақытша әкімшіліктің сақтандыру (қайта сақтандыру) ұйымын консервациялау немесе лицензиясынан айыру кезінде сақтандыру портфелін беру туралы шешімін келіседі;</w:t>
      </w:r>
    </w:p>
    <w:bookmarkEnd w:id="899"/>
    <w:bookmarkStart w:name="z1492" w:id="900"/>
    <w:p>
      <w:pPr>
        <w:spacing w:after="0"/>
        <w:ind w:left="0"/>
        <w:jc w:val="both"/>
      </w:pPr>
      <w:r>
        <w:rPr>
          <w:rFonts w:ascii="Times New Roman"/>
          <w:b w:val="false"/>
          <w:i w:val="false"/>
          <w:color w:val="000000"/>
          <w:sz w:val="28"/>
        </w:rPr>
        <w:t xml:space="preserve">
      33) сақтандыру (қайта сақтандыру) ұйымының қызметiн Қазақстан Республикасының заңдарында көзделген негiздер бойынша тоқтату туралы талап арызбен сотқа жүгiну туралы шешiм қабылдайды; </w:t>
      </w:r>
    </w:p>
    <w:bookmarkEnd w:id="900"/>
    <w:bookmarkStart w:name="z1493" w:id="901"/>
    <w:p>
      <w:pPr>
        <w:spacing w:after="0"/>
        <w:ind w:left="0"/>
        <w:jc w:val="both"/>
      </w:pPr>
      <w:r>
        <w:rPr>
          <w:rFonts w:ascii="Times New Roman"/>
          <w:b w:val="false"/>
          <w:i w:val="false"/>
          <w:color w:val="000000"/>
          <w:sz w:val="28"/>
        </w:rPr>
        <w:t xml:space="preserve">
      34) сақтандыру (қайта сақтандыру) ұйымының қызметi, оның құрылтайшыларының құқықтық мәртебесi мен қаржылық жай-күйi, сондай-ақ сақтандыру (қайта сақтандыру) ұйымына қатысты еншiлес ұйымдар немесе оқшауланған бөлiмшелер болып табылатын тұлғалар және оның құрылтайшылары туралы мәлiметтер алуға құқылы; </w:t>
      </w:r>
    </w:p>
    <w:bookmarkEnd w:id="901"/>
    <w:bookmarkStart w:name="z1494" w:id="902"/>
    <w:p>
      <w:pPr>
        <w:spacing w:after="0"/>
        <w:ind w:left="0"/>
        <w:jc w:val="both"/>
      </w:pPr>
      <w:r>
        <w:rPr>
          <w:rFonts w:ascii="Times New Roman"/>
          <w:b w:val="false"/>
          <w:i w:val="false"/>
          <w:color w:val="000000"/>
          <w:sz w:val="28"/>
        </w:rPr>
        <w:t>
      35) сақтандыру нарығына кәсіби қатысушылардан және олардың бірлестіктерінен, сақтандыру агенттерінен осы Заңға сәйкес өздерінің бақылау және қадағалау функцияларын жүзеге асыру үшін қажетті мәліметтерді алуға құқылы;</w:t>
      </w:r>
    </w:p>
    <w:bookmarkEnd w:id="902"/>
    <w:bookmarkStart w:name="z1495" w:id="903"/>
    <w:p>
      <w:pPr>
        <w:spacing w:after="0"/>
        <w:ind w:left="0"/>
        <w:jc w:val="both"/>
      </w:pPr>
      <w:r>
        <w:rPr>
          <w:rFonts w:ascii="Times New Roman"/>
          <w:b w:val="false"/>
          <w:i w:val="false"/>
          <w:color w:val="000000"/>
          <w:sz w:val="28"/>
        </w:rPr>
        <w:t xml:space="preserve">
      36) мемлекеттік органдар мен ұйымдардан өздерiнiң бақылау және қадағалау функцияларын жүзеге асыру үшiн қажеттi мәлiметтердi, оның iшiнде қызметтiк немесе коммерциялық құпияны құрайтын мәлiметтердi алуға құқылы; </w:t>
      </w:r>
    </w:p>
    <w:bookmarkEnd w:id="903"/>
    <w:bookmarkStart w:name="z1496" w:id="904"/>
    <w:p>
      <w:pPr>
        <w:spacing w:after="0"/>
        <w:ind w:left="0"/>
        <w:jc w:val="both"/>
      </w:pPr>
      <w:r>
        <w:rPr>
          <w:rFonts w:ascii="Times New Roman"/>
          <w:b w:val="false"/>
          <w:i w:val="false"/>
          <w:color w:val="000000"/>
          <w:sz w:val="28"/>
        </w:rPr>
        <w:t>
      37) сақтандыру полистерінің мазмұнына және ресімделу тәртібіне қойылатын талаптарды белгілейді;</w:t>
      </w:r>
    </w:p>
    <w:bookmarkEnd w:id="90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38)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1498" w:id="905"/>
    <w:p>
      <w:pPr>
        <w:spacing w:after="0"/>
        <w:ind w:left="0"/>
        <w:jc w:val="both"/>
      </w:pPr>
      <w:r>
        <w:rPr>
          <w:rFonts w:ascii="Times New Roman"/>
          <w:b w:val="false"/>
          <w:i w:val="false"/>
          <w:color w:val="000000"/>
          <w:sz w:val="28"/>
        </w:rPr>
        <w:t>
      39) сақтанушы (сақтандырылушы, пайда алушы) мен сақтандырушы арасында электрондық ақпараттық ресурстармен алмасу тәртібін белгілейді;</w:t>
      </w:r>
    </w:p>
    <w:bookmarkEnd w:id="905"/>
    <w:bookmarkStart w:name="z1499" w:id="906"/>
    <w:p>
      <w:pPr>
        <w:spacing w:after="0"/>
        <w:ind w:left="0"/>
        <w:jc w:val="both"/>
      </w:pPr>
      <w:r>
        <w:rPr>
          <w:rFonts w:ascii="Times New Roman"/>
          <w:b w:val="false"/>
          <w:i w:val="false"/>
          <w:color w:val="000000"/>
          <w:sz w:val="28"/>
        </w:rPr>
        <w:t>
      40) сақтандыру нарығының кәсіби қатысушыларына, сақтандыру холдингіне, сақтандыру төлемдерін жүзеге асыруға кепілдік беретін ұйымға, олардың басшы қызметкерлеріне, сақтандыру тобының құрамына кіретін ұйымдарға, сақтандыру (қайта сақтандыру) ұйымының ірі қатысушыларына, сақтандыру (қайта сақтандыру) ұйымының ірі қатысушысы немесе сақтандыру холдингі белгілері бар тұлғаларға орындалуы міндетті қадағалап ден қою шарасын қолдануға құқылы;</w:t>
      </w:r>
    </w:p>
    <w:bookmarkEnd w:id="906"/>
    <w:bookmarkStart w:name="z1500" w:id="907"/>
    <w:p>
      <w:pPr>
        <w:spacing w:after="0"/>
        <w:ind w:left="0"/>
        <w:jc w:val="both"/>
      </w:pPr>
      <w:r>
        <w:rPr>
          <w:rFonts w:ascii="Times New Roman"/>
          <w:b w:val="false"/>
          <w:i w:val="false"/>
          <w:color w:val="000000"/>
          <w:sz w:val="28"/>
        </w:rPr>
        <w:t xml:space="preserve">
      41) Қазақстан Республикасының заңнамасында көзделген тәртiппен сақтандыру (қайта сақтандыру) ұйымының акцияларын мәжбүрлеп сатып алу жөнiндегі шараларды қабылдайды; </w:t>
      </w:r>
    </w:p>
    <w:bookmarkEnd w:id="907"/>
    <w:bookmarkStart w:name="z1501" w:id="908"/>
    <w:p>
      <w:pPr>
        <w:spacing w:after="0"/>
        <w:ind w:left="0"/>
        <w:jc w:val="both"/>
      </w:pPr>
      <w:r>
        <w:rPr>
          <w:rFonts w:ascii="Times New Roman"/>
          <w:b w:val="false"/>
          <w:i w:val="false"/>
          <w:color w:val="000000"/>
          <w:sz w:val="28"/>
        </w:rPr>
        <w:t xml:space="preserve">
      42) Қазақстан Республикасы қаржы нарығының субъектiлерiн қадағалайтын басқа да уәкiлеттi органдармен ынтымақтастықты және қажеттi ақпарат алмасуды жүзеге асырады; </w:t>
      </w:r>
    </w:p>
    <w:bookmarkEnd w:id="908"/>
    <w:bookmarkStart w:name="z1502" w:id="909"/>
    <w:p>
      <w:pPr>
        <w:spacing w:after="0"/>
        <w:ind w:left="0"/>
        <w:jc w:val="both"/>
      </w:pPr>
      <w:r>
        <w:rPr>
          <w:rFonts w:ascii="Times New Roman"/>
          <w:b w:val="false"/>
          <w:i w:val="false"/>
          <w:color w:val="000000"/>
          <w:sz w:val="28"/>
        </w:rPr>
        <w:t>
      43) сақтандыру нарығын реттеу және сақтандыру қызметiн қадағалау мәселелерi бойынша басқа мемлекеттердiң сақтандыруды қадағалау органдарымен, сондай-ақ халықаралық ұйымдармен қатынастарда Қазақстан Республикасының мүдделерiн бiлдiредi;</w:t>
      </w:r>
    </w:p>
    <w:bookmarkEnd w:id="909"/>
    <w:bookmarkStart w:name="z1503" w:id="910"/>
    <w:p>
      <w:pPr>
        <w:spacing w:after="0"/>
        <w:ind w:left="0"/>
        <w:jc w:val="both"/>
      </w:pPr>
      <w:r>
        <w:rPr>
          <w:rFonts w:ascii="Times New Roman"/>
          <w:b w:val="false"/>
          <w:i w:val="false"/>
          <w:color w:val="000000"/>
          <w:sz w:val="28"/>
        </w:rPr>
        <w:t xml:space="preserve">
      44) сақтандыру ұйымының, сақтандыру брокерінің, дерекқорды қалыптастыру және жүргізу жөніндегі ұйымның және сақтандыру ұйымдары мәжбүрлеп таратылған жағдайда сақтанушыларға (сақтандырылушыларға, пайда алушыларға) сақтандыру төлемдерiн жүзеге асыруға кепілдік беретін ұйымның, сақтандыру омбудсманының интернет-ресурсында ақпарат орналастыру тәртібін белгілейді; </w:t>
      </w:r>
    </w:p>
    <w:bookmarkEnd w:id="910"/>
    <w:bookmarkStart w:name="z1504" w:id="911"/>
    <w:p>
      <w:pPr>
        <w:spacing w:after="0"/>
        <w:ind w:left="0"/>
        <w:jc w:val="both"/>
      </w:pPr>
      <w:r>
        <w:rPr>
          <w:rFonts w:ascii="Times New Roman"/>
          <w:b w:val="false"/>
          <w:i w:val="false"/>
          <w:color w:val="000000"/>
          <w:sz w:val="28"/>
        </w:rPr>
        <w:t>
      45) тәуелсіз актуарийлердің актуарлық есеп-қисаптарды тағайындау шарттарын және оларды жүргізу тәртібін белгілейді;</w:t>
      </w:r>
    </w:p>
    <w:bookmarkEnd w:id="911"/>
    <w:bookmarkStart w:name="z1505" w:id="912"/>
    <w:p>
      <w:pPr>
        <w:spacing w:after="0"/>
        <w:ind w:left="0"/>
        <w:jc w:val="both"/>
      </w:pPr>
      <w:r>
        <w:rPr>
          <w:rFonts w:ascii="Times New Roman"/>
          <w:b w:val="false"/>
          <w:i w:val="false"/>
          <w:color w:val="000000"/>
          <w:sz w:val="28"/>
        </w:rPr>
        <w:t>
      46) сақтандыру (қайта сақтандыру) ұйымы, сақтандыру брокері анық емес (толық емес) есептілік ұсынған жағдайда, олардың қаржылық және өзге есептілікті түзетуін талап етуге құқылы;</w:t>
      </w:r>
    </w:p>
    <w:bookmarkEnd w:id="912"/>
    <w:bookmarkStart w:name="z1506" w:id="913"/>
    <w:p>
      <w:pPr>
        <w:spacing w:after="0"/>
        <w:ind w:left="0"/>
        <w:jc w:val="both"/>
      </w:pPr>
      <w:r>
        <w:rPr>
          <w:rFonts w:ascii="Times New Roman"/>
          <w:b w:val="false"/>
          <w:i w:val="false"/>
          <w:color w:val="000000"/>
          <w:sz w:val="28"/>
        </w:rPr>
        <w:t>
      47) осы Заңда, Қазақстан Республикасының өзге де заңдарында және Қазақстан Республикасы Президентінің актілерінде көзделген өзге де функцияларды жүзеге асырады.</w:t>
      </w:r>
    </w:p>
    <w:bookmarkEnd w:id="91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43-бап жаңа редакцияда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өзгерістер енгізілді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44-бап. Сақтандыру (қайта сақтандыру) ұйымдарының, сақтандыру (қайта сақтандыру) ұйымдары ірі қатысушыларының, сақтандыру брокерлерінің, сақтандыру холдингтерінің, сақтандыру топтарының, сақтандыру нарығында актуарлық қызметті жүзеге асыруға лицензиясы бар актуарийлердің, сақтандыру төлемдерін жүзеге асыруға кепілдік беретін ұйымның қызметін тексеру</w:t>
      </w:r>
    </w:p>
    <w:bookmarkStart w:name="z1751" w:id="914"/>
    <w:p>
      <w:pPr>
        <w:spacing w:after="0"/>
        <w:ind w:left="0"/>
        <w:jc w:val="both"/>
      </w:pPr>
      <w:r>
        <w:rPr>
          <w:rFonts w:ascii="Times New Roman"/>
          <w:b w:val="false"/>
          <w:i w:val="false"/>
          <w:color w:val="000000"/>
          <w:sz w:val="28"/>
        </w:rPr>
        <w:t>
      1. Сақтандыру (қайта сақтандыру) ұйымдарының, сақтандыру (қайта сақтандыру) ұйымдары ірі қатысушыларының, сақтандыру брокерлерінің, сақтандыру холдингтерінің, сақтандыру топтарының, сақтандыру нарығында актуарлық қызметті жүзеге асыруға лицензиясы бар актуарийлердің, сақтандыру төлемдерін жүзеге асыруға кепілдік беретін ұйымның қызметін тексеруді уәкілетті орган дербес не басқа да мемлекеттік органдарды және (немесе) ұйымдарды тарта отырып жүргізеді.</w:t>
      </w:r>
    </w:p>
    <w:bookmarkEnd w:id="914"/>
    <w:bookmarkStart w:name="z1752" w:id="915"/>
    <w:p>
      <w:pPr>
        <w:spacing w:after="0"/>
        <w:ind w:left="0"/>
        <w:jc w:val="both"/>
      </w:pPr>
      <w:r>
        <w:rPr>
          <w:rFonts w:ascii="Times New Roman"/>
          <w:b w:val="false"/>
          <w:i w:val="false"/>
          <w:color w:val="000000"/>
          <w:sz w:val="28"/>
        </w:rPr>
        <w:t>
      2. Сақтандыру (қайта сақтандыру) ұйымдары, сақтандыру (қайта сақтандыру) ұйымдарының ірі қатысушылары, сақтандыру брокерлері, сақтандыру холдингтері, сақтандыру топтары, сақтандыру нарығында актуарлық қызметті жүзеге асыруға лицензиясы бар актуарийлер, сақтандыру төлемдерін жүзеге асыруға кепілдік беретін ұйым, сондай-ақ олардың үлестес тұлғалары тексеруші органға уәкілетті органның тексеру тапсырмасында көрсетілген мәселелер бойынша жәрдем көрсетуге, сондай-ақ кез келген лауазымды адамдарға және қызметкерлерге сауал қою мүмкiндiгiн және ақпаратты тексеру үшін қажет кез келген дереккөздерге қолжетімділікті қамтамасыз етуге мiндеттi.</w:t>
      </w:r>
    </w:p>
    <w:bookmarkEnd w:id="915"/>
    <w:bookmarkStart w:name="z1753" w:id="916"/>
    <w:p>
      <w:pPr>
        <w:spacing w:after="0"/>
        <w:ind w:left="0"/>
        <w:jc w:val="both"/>
      </w:pPr>
      <w:r>
        <w:rPr>
          <w:rFonts w:ascii="Times New Roman"/>
          <w:b w:val="false"/>
          <w:i w:val="false"/>
          <w:color w:val="000000"/>
          <w:sz w:val="28"/>
        </w:rPr>
        <w:t>
      3. Тексеруді жүзеге асыратын тұлғалар сақтандыру (қайта сақтандыру) ұйымдарының, сақтандыру (қайта сақтандыру) ұйымдары ірі қатысушыларының, сақтандыру брокерлерінің, сақтандыру холдингтерінің, сақтандыру топтарының, сақтандыру нарығында актуарлық қызметті жүзеге асыруға лицензиясы бар актуарийлердің, сақтандыру төлемдерін жүзеге асыруға кепілдік беретін ұйымның қызметін тексеру барысында алынған, сақтандыру құпиясын не коммерциялық құпияны құрайтын мәлiметтердi жария еткені үшін жауапты болады.</w:t>
      </w:r>
    </w:p>
    <w:bookmarkEnd w:id="916"/>
    <w:bookmarkStart w:name="z1754" w:id="917"/>
    <w:p>
      <w:pPr>
        <w:spacing w:after="0"/>
        <w:ind w:left="0"/>
        <w:jc w:val="both"/>
      </w:pPr>
      <w:r>
        <w:rPr>
          <w:rFonts w:ascii="Times New Roman"/>
          <w:b w:val="false"/>
          <w:i w:val="false"/>
          <w:color w:val="000000"/>
          <w:sz w:val="28"/>
        </w:rPr>
        <w:t>
      4. Уәкілетті органның қызметкерлеріне сақтандыру (қайта сақтандыру) ұйымдарының, сақтандыру (қайта сақтандыру) ұйымдары ірі қатысушыларының, сақтандыру брокерлерінің, сақтандыру холдингтерінің, сақтандыру топтарының, сақтандыру нарығында актуарлық қызметті жүзеге асыруға лицензиясы бар актуарийлердің, сақтандыру төлемдерін жүзеге асыруға кепілдік беретін ұйымның қызметін тексеру барысында алынған мәліметтерді жария етуге не үшінші тұлғаларға беруге тыйым салынады.</w:t>
      </w:r>
    </w:p>
    <w:bookmarkEnd w:id="917"/>
    <w:bookmarkStart w:name="z1755" w:id="918"/>
    <w:p>
      <w:pPr>
        <w:spacing w:after="0"/>
        <w:ind w:left="0"/>
        <w:jc w:val="both"/>
      </w:pPr>
      <w:r>
        <w:rPr>
          <w:rFonts w:ascii="Times New Roman"/>
          <w:b w:val="false"/>
          <w:i w:val="false"/>
          <w:color w:val="000000"/>
          <w:sz w:val="28"/>
        </w:rPr>
        <w:t>
      5. Өздеріне Қазақстан Республикасының заңнамасында берілген өкілеттіктер шегінде сақтандыру (қайта сақтандыру) ұйымдарының, сақтандыру (қайта сақтандыру) ұйымдары ірі қатысушыларының, сақтандыру брокерлерінің, сақтандыру (қайта сақтандыру) ұйымдарының, сақтандыру брокерлерінің оқшауланған бөлімшелерінің, сақтандыру холдингтерінің, сақтандыру топтарының, сақтандыру нарығында актуарлық қызметті жүзеге асыруға лицензиясы бар актуарийлердің, сақтандыру төлемдерін жүзеге асыруға кепілдік беретін ұйымның қызметін тексеруді жүзеге асыратын мемлекеттік органдар уәкілетті органға Қазақстан Республикасының сақтандыру және сақтандыру қызметі туралы заңнамасының анықталған бұзушылықтары туралы хабарлауға міндетті.</w:t>
      </w:r>
    </w:p>
    <w:bookmarkEnd w:id="918"/>
    <w:bookmarkStart w:name="z1756" w:id="919"/>
    <w:p>
      <w:pPr>
        <w:spacing w:after="0"/>
        <w:ind w:left="0"/>
        <w:jc w:val="both"/>
      </w:pPr>
      <w:r>
        <w:rPr>
          <w:rFonts w:ascii="Times New Roman"/>
          <w:b w:val="false"/>
          <w:i w:val="false"/>
          <w:color w:val="000000"/>
          <w:sz w:val="28"/>
        </w:rPr>
        <w:t xml:space="preserve">
      6. Осы баптың 1 және </w:t>
      </w:r>
      <w:r>
        <w:rPr>
          <w:rFonts w:ascii="Times New Roman"/>
          <w:b w:val="false"/>
          <w:i w:val="false"/>
          <w:color w:val="000000"/>
          <w:sz w:val="28"/>
        </w:rPr>
        <w:t>2-тармақтарының</w:t>
      </w:r>
      <w:r>
        <w:rPr>
          <w:rFonts w:ascii="Times New Roman"/>
          <w:b w:val="false"/>
          <w:i w:val="false"/>
          <w:color w:val="000000"/>
          <w:sz w:val="28"/>
        </w:rPr>
        <w:t xml:space="preserve"> талаптары сақтандыру (қайта сақтандыру) ұйымының ірі қатысушысы – заңды тұлға, сақтандыру холдингі, сақтандыру (қайта сақтандыру) ұйымының ірі қатысушысы немесе сақтандыру холдингі белгілері бар тұлға болып табылатын Қазақстан Республикасының бейрезиденттеріне мынадай шарттардың бірі орындалған кезде қолданылмайды: </w:t>
      </w:r>
    </w:p>
    <w:bookmarkEnd w:id="919"/>
    <w:p>
      <w:pPr>
        <w:spacing w:after="0"/>
        <w:ind w:left="0"/>
        <w:jc w:val="both"/>
      </w:pPr>
      <w:r>
        <w:rPr>
          <w:rFonts w:ascii="Times New Roman"/>
          <w:b w:val="false"/>
          <w:i w:val="false"/>
          <w:color w:val="000000"/>
          <w:sz w:val="28"/>
        </w:rPr>
        <w:t xml:space="preserve">
      тізбесін уәкілетті орган белгілейтін рейтингтік агенттіктердің бірінің А рейтингінен төмен емес жеке кредиттік рейтингі, сондай-ақ сақтандыру холдингі, сақтандыру холдингінің белгілері бар тұлға шыққан елдің қаржылық қадағалау органынан аталған Қазақстан Республикасының бейрезидент-тұлғаларының шоғырландырылған қадағалауға жататындығы туралы жазбаша растауының болуы; </w:t>
      </w:r>
    </w:p>
    <w:p>
      <w:pPr>
        <w:spacing w:after="0"/>
        <w:ind w:left="0"/>
        <w:jc w:val="both"/>
      </w:pPr>
      <w:r>
        <w:rPr>
          <w:rFonts w:ascii="Times New Roman"/>
          <w:b w:val="false"/>
          <w:i w:val="false"/>
          <w:color w:val="000000"/>
          <w:sz w:val="28"/>
        </w:rPr>
        <w:t>
      уәкілетті орган мен шет мемлекеттің тиісті қадағалау органы арасында ақпарат алмасу туралы келісімнің, сондай-ақ рейтингтік агенттіктердің бірінің ең төмен талап етілетін рейтингінің болуы. Ең төмен рейтинг пен рейтингтік агенттіктердің тізбесі уәкілетті органның нормативтік құқықтық актісінде белгіленеді.</w:t>
      </w:r>
    </w:p>
    <w:bookmarkStart w:name="z1757" w:id="920"/>
    <w:p>
      <w:pPr>
        <w:spacing w:after="0"/>
        <w:ind w:left="0"/>
        <w:jc w:val="both"/>
      </w:pPr>
      <w:r>
        <w:rPr>
          <w:rFonts w:ascii="Times New Roman"/>
          <w:b w:val="false"/>
          <w:i w:val="false"/>
          <w:color w:val="000000"/>
          <w:sz w:val="28"/>
        </w:rPr>
        <w:t>
      7. Қазақстан Республикасы бейрезидент-сақтандыру (қайта сақтандыру) ұйымы филиалының қызметіне тексеру жүргізу кезінде уәкілетті орган Қазақстан Республикасының бейрезидент-сақтандыру (қайта сақтандыру) ұйымы резиденті болып табылатын мемлекеттің қаржылық қадағалау органынан осы Заңның 30-1-бабы 1-тармағының 4) тармақшасында көрсетілген келісім шеңберінде Қазақстан Республикасы бейрезидент-сақтандыру (қайта сақтандыру) ұйымының қызметі туралы ақпарат алуға құқылы.</w:t>
      </w:r>
    </w:p>
    <w:bookmarkEnd w:id="92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44-бап жаңа редакцияда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өзгеріс енгізілді – ҚР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1259" w:id="921"/>
    <w:p>
      <w:pPr>
        <w:spacing w:after="0"/>
        <w:ind w:left="0"/>
        <w:jc w:val="left"/>
      </w:pPr>
      <w:r>
        <w:rPr>
          <w:rFonts w:ascii="Times New Roman"/>
          <w:b/>
          <w:i w:val="false"/>
          <w:color w:val="000000"/>
        </w:rPr>
        <w:t xml:space="preserve"> 44-1-бап. Уәкілетті органның халықаралық шарттар және құпия ақпарат алмасуды көздейтін өзге де шарттар шеңберінде ақпаратты ашуы</w:t>
      </w:r>
    </w:p>
    <w:bookmarkEnd w:id="921"/>
    <w:p>
      <w:pPr>
        <w:spacing w:after="0"/>
        <w:ind w:left="0"/>
        <w:jc w:val="left"/>
      </w:pPr>
    </w:p>
    <w:p>
      <w:pPr>
        <w:spacing w:after="0"/>
        <w:ind w:left="0"/>
        <w:jc w:val="both"/>
      </w:pPr>
      <w:r>
        <w:rPr>
          <w:rFonts w:ascii="Times New Roman"/>
          <w:b w:val="false"/>
          <w:i w:val="false"/>
          <w:color w:val="000000"/>
          <w:sz w:val="28"/>
        </w:rPr>
        <w:t>
      Уәкілетті орган "Қаржы нарығы мен қаржы ұйымдарын мемлекеттік реттеу, бақылау және қадағалау туралы" Қазақстан Республикасы Заңының 15-бабының 4-тармағында көрсетілген ұйымдарға сақтандыру құпиясын құрайтын мәліметтерді көрсетілген бапта көзделген шарттармен береді.</w:t>
      </w:r>
    </w:p>
    <w:bookmarkStart w:name="z1258" w:id="922"/>
    <w:p>
      <w:pPr>
        <w:spacing w:after="0"/>
        <w:ind w:left="0"/>
        <w:jc w:val="both"/>
      </w:pPr>
      <w:r>
        <w:rPr>
          <w:rFonts w:ascii="Times New Roman"/>
          <w:b w:val="false"/>
          <w:i w:val="false"/>
          <w:color w:val="000000"/>
          <w:sz w:val="28"/>
        </w:rPr>
        <w:t>
      Уәкілетті орган Қазақстан Республикасының халықаралық шарттарына, құпия ақпарат алмасуды көздейтін шарттарға сәйкес алынған ақпаратты Қазақстан Республикасының басқа мемлекеттік органдарына осындай ақпаратты ұсынған тараптың келісімімен ғана береді.</w:t>
      </w:r>
    </w:p>
    <w:bookmarkEnd w:id="922"/>
    <w:p>
      <w:pPr>
        <w:spacing w:after="0"/>
        <w:ind w:left="0"/>
        <w:jc w:val="left"/>
      </w:pPr>
      <w:r>
        <w:rPr>
          <w:rFonts w:ascii="Times New Roman"/>
          <w:b w:val="false"/>
          <w:i w:val="false"/>
          <w:color w:val="000000"/>
          <w:sz w:val="28"/>
        </w:rPr>
        <w:t>
</w:t>
      </w:r>
      <w:r>
        <w:rPr>
          <w:rFonts w:ascii="Times New Roman"/>
          <w:b w:val="false"/>
          <w:i w:val="false"/>
          <w:color w:val="ff0000"/>
          <w:sz w:val="28"/>
        </w:rPr>
        <w:t>      Ескерту. Заң 44-1-баппен толықтырылды - ҚР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Заңымен;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Заңымен.</w:t>
      </w:r>
      <w:r>
        <w:br/>
      </w:r>
      <w:r>
        <w:rPr>
          <w:rFonts w:ascii="Times New Roman"/>
          <w:b w:val="false"/>
          <w:i w:val="false"/>
          <w:color w:val="000000"/>
          <w:sz w:val="28"/>
        </w:rPr>
        <w:t>
</w:t>
      </w:r>
    </w:p>
    <w:bookmarkStart w:name="z53" w:id="923"/>
    <w:p>
      <w:pPr>
        <w:spacing w:after="0"/>
        <w:ind w:left="0"/>
        <w:jc w:val="left"/>
      </w:pPr>
      <w:r>
        <w:rPr>
          <w:rFonts w:ascii="Times New Roman"/>
          <w:b/>
          <w:i w:val="false"/>
          <w:color w:val="000000"/>
        </w:rPr>
        <w:t xml:space="preserve"> 9-тарау. САҚТАНДЫРУ (ҚАЙТА САҚТАНДЫРУ) ҰЙЫМДАРЫНЫҢ ҚЫЗМЕТIН РЕТТЕУ</w:t>
      </w:r>
    </w:p>
    <w:bookmarkEnd w:id="923"/>
    <w:bookmarkStart w:name="z54" w:id="924"/>
    <w:p>
      <w:pPr>
        <w:spacing w:after="0"/>
        <w:ind w:left="0"/>
        <w:jc w:val="left"/>
      </w:pPr>
      <w:r>
        <w:rPr>
          <w:rFonts w:ascii="Times New Roman"/>
          <w:b/>
          <w:i w:val="false"/>
          <w:color w:val="000000"/>
        </w:rPr>
        <w:t xml:space="preserve"> 45-бап.</w:t>
      </w:r>
    </w:p>
    <w:bookmarkEnd w:id="924"/>
    <w:p>
      <w:pPr>
        <w:spacing w:after="0"/>
        <w:ind w:left="0"/>
        <w:jc w:val="both"/>
      </w:pPr>
      <w:r>
        <w:rPr>
          <w:rFonts w:ascii="Times New Roman"/>
          <w:b w:val="false"/>
          <w:i w:val="false"/>
          <w:color w:val="ff0000"/>
          <w:sz w:val="28"/>
        </w:rPr>
        <w:t xml:space="preserve">
      Ескерту. 45-бап алынып тасталды - ҚР 2006.02.20 </w:t>
      </w:r>
      <w:r>
        <w:rPr>
          <w:rFonts w:ascii="Times New Roman"/>
          <w:b w:val="false"/>
          <w:i w:val="false"/>
          <w:color w:val="ff0000"/>
          <w:sz w:val="28"/>
        </w:rPr>
        <w:t>N 128</w:t>
      </w:r>
      <w:r>
        <w:rPr>
          <w:rFonts w:ascii="Times New Roman"/>
          <w:b w:val="false"/>
          <w:i w:val="false"/>
          <w:color w:val="ff0000"/>
          <w:sz w:val="28"/>
        </w:rPr>
        <w:t xml:space="preserve"> (қолданысқа енгізілу тәртібін </w:t>
      </w:r>
      <w:r>
        <w:rPr>
          <w:rFonts w:ascii="Times New Roman"/>
          <w:b w:val="false"/>
          <w:i w:val="false"/>
          <w:color w:val="ff0000"/>
          <w:sz w:val="28"/>
        </w:rPr>
        <w:t>2-баптан</w:t>
      </w:r>
      <w:r>
        <w:rPr>
          <w:rFonts w:ascii="Times New Roman"/>
          <w:b w:val="false"/>
          <w:i w:val="false"/>
          <w:color w:val="ff0000"/>
          <w:sz w:val="28"/>
        </w:rPr>
        <w:t xml:space="preserve"> қараңыз) Заңымен.   </w:t>
      </w:r>
    </w:p>
    <w:bookmarkStart w:name="z55" w:id="925"/>
    <w:p>
      <w:pPr>
        <w:spacing w:after="0"/>
        <w:ind w:left="0"/>
        <w:jc w:val="left"/>
      </w:pPr>
      <w:r>
        <w:rPr>
          <w:rFonts w:ascii="Times New Roman"/>
          <w:b/>
          <w:i w:val="false"/>
          <w:color w:val="000000"/>
        </w:rPr>
        <w:t xml:space="preserve"> 46-бап. Пруденциялық нормативтер және сақталуға міндетті өзге де нормалар мен лимиттер </w:t>
      </w:r>
    </w:p>
    <w:bookmarkEnd w:id="925"/>
    <w:p>
      <w:pPr>
        <w:spacing w:after="0"/>
        <w:ind w:left="0"/>
        <w:jc w:val="both"/>
      </w:pPr>
      <w:r>
        <w:rPr>
          <w:rFonts w:ascii="Times New Roman"/>
          <w:b w:val="false"/>
          <w:i w:val="false"/>
          <w:color w:val="000000"/>
          <w:sz w:val="28"/>
        </w:rPr>
        <w:t>
      1. Сақтандыру (қайта сақтандыру) ұйымының және оларға қатысты шоғырландырылған негізде қадағалау жүзеге асырылатын тұлғалардың төлем қабiлеттiлiгi мен қаржылық тұрақтылығын бақылау және қадағалау уәкілетті орган белгілеген пруденциялық нормативтердің және (немесе) сақталуға міндетті өзге де нормалар мен лимиттердің орындалуын немесе сақталуын бақылау мен қадағалау арқылы жүргізіледі.</w:t>
      </w:r>
    </w:p>
    <w:bookmarkStart w:name="z485" w:id="926"/>
    <w:p>
      <w:pPr>
        <w:spacing w:after="0"/>
        <w:ind w:left="0"/>
        <w:jc w:val="both"/>
      </w:pPr>
      <w:r>
        <w:rPr>
          <w:rFonts w:ascii="Times New Roman"/>
          <w:b w:val="false"/>
          <w:i w:val="false"/>
          <w:color w:val="000000"/>
          <w:sz w:val="28"/>
        </w:rPr>
        <w:t>
      2. Сақтандыру (қайта сақтандыру) ұйымдарына арналған пруденциялық нормативтер:</w:t>
      </w:r>
    </w:p>
    <w:bookmarkEnd w:id="926"/>
    <w:bookmarkStart w:name="z493" w:id="927"/>
    <w:p>
      <w:pPr>
        <w:spacing w:after="0"/>
        <w:ind w:left="0"/>
        <w:jc w:val="both"/>
      </w:pPr>
      <w:r>
        <w:rPr>
          <w:rFonts w:ascii="Times New Roman"/>
          <w:b w:val="false"/>
          <w:i w:val="false"/>
          <w:color w:val="000000"/>
          <w:sz w:val="28"/>
        </w:rPr>
        <w:t>
      жарғылық капиталдың ең төмен мөлшерін;</w:t>
      </w:r>
    </w:p>
    <w:bookmarkEnd w:id="927"/>
    <w:bookmarkStart w:name="z494" w:id="928"/>
    <w:p>
      <w:pPr>
        <w:spacing w:after="0"/>
        <w:ind w:left="0"/>
        <w:jc w:val="both"/>
      </w:pPr>
      <w:r>
        <w:rPr>
          <w:rFonts w:ascii="Times New Roman"/>
          <w:b w:val="false"/>
          <w:i w:val="false"/>
          <w:color w:val="000000"/>
          <w:sz w:val="28"/>
        </w:rPr>
        <w:t>
      төлем қабілеттілігі маржасының жеткіліктілігі нормативін;</w:t>
      </w:r>
    </w:p>
    <w:bookmarkEnd w:id="928"/>
    <w:bookmarkStart w:name="z495" w:id="929"/>
    <w:p>
      <w:pPr>
        <w:spacing w:after="0"/>
        <w:ind w:left="0"/>
        <w:jc w:val="both"/>
      </w:pPr>
      <w:r>
        <w:rPr>
          <w:rFonts w:ascii="Times New Roman"/>
          <w:b w:val="false"/>
          <w:i w:val="false"/>
          <w:color w:val="000000"/>
          <w:sz w:val="28"/>
        </w:rPr>
        <w:t>
      өтімділігі жоғары активтердің жеткіліктілігі нормативін;</w:t>
      </w:r>
    </w:p>
    <w:bookmarkEnd w:id="929"/>
    <w:bookmarkStart w:name="z496" w:id="930"/>
    <w:p>
      <w:pPr>
        <w:spacing w:after="0"/>
        <w:ind w:left="0"/>
        <w:jc w:val="both"/>
      </w:pPr>
      <w:r>
        <w:rPr>
          <w:rFonts w:ascii="Times New Roman"/>
          <w:b w:val="false"/>
          <w:i w:val="false"/>
          <w:color w:val="000000"/>
          <w:sz w:val="28"/>
        </w:rPr>
        <w:t>
      активтерді әртараптандыру нормативтерін қамтиды.</w:t>
      </w:r>
    </w:p>
    <w:bookmarkEnd w:id="930"/>
    <w:p>
      <w:pPr>
        <w:spacing w:after="0"/>
        <w:ind w:left="0"/>
        <w:jc w:val="both"/>
      </w:pPr>
      <w:r>
        <w:rPr>
          <w:rFonts w:ascii="Times New Roman"/>
          <w:b w:val="false"/>
          <w:i w:val="false"/>
          <w:color w:val="000000"/>
          <w:sz w:val="28"/>
        </w:rPr>
        <w:t>
      Сақтандыру топтарына арналған пруденциялық норматив төлем қабілеттілігі маржасының жеткіліктілік нормативі болып табылады.</w:t>
      </w:r>
    </w:p>
    <w:p>
      <w:pPr>
        <w:spacing w:after="0"/>
        <w:ind w:left="0"/>
        <w:jc w:val="both"/>
      </w:pPr>
      <w:r>
        <w:rPr>
          <w:rFonts w:ascii="Times New Roman"/>
          <w:b w:val="false"/>
          <w:i w:val="false"/>
          <w:color w:val="000000"/>
          <w:sz w:val="28"/>
        </w:rPr>
        <w:t>
      Уәкiлеттi орган қосымша пруденциялық нормативтер, оның ішінде аннуитеттік сақтандыру бойынша сақтандыру резервтерінің орнын толтыратын активтерді инвестициялау бойынша қосымша нормативтер белгілеуге құқылы.</w:t>
      </w:r>
    </w:p>
    <w:p>
      <w:pPr>
        <w:spacing w:after="0"/>
        <w:ind w:left="0"/>
        <w:jc w:val="both"/>
      </w:pPr>
      <w:r>
        <w:rPr>
          <w:rFonts w:ascii="Times New Roman"/>
          <w:b w:val="false"/>
          <w:i w:val="false"/>
          <w:color w:val="000000"/>
          <w:sz w:val="28"/>
        </w:rPr>
        <w:t>
      Уәкілетті орган бағалы қағаздар нарығында инвестициялық портфельді басқару жөніндегі қызметті жүзеге асыруға арналған лицензиясы бар сақтандыру ұйымдары үшін қосымша пруденциялық нормативтерді белгілеуге құқылы.</w:t>
      </w:r>
    </w:p>
    <w:bookmarkStart w:name="z497" w:id="931"/>
    <w:p>
      <w:pPr>
        <w:spacing w:after="0"/>
        <w:ind w:left="0"/>
        <w:jc w:val="both"/>
      </w:pPr>
      <w:r>
        <w:rPr>
          <w:rFonts w:ascii="Times New Roman"/>
          <w:b w:val="false"/>
          <w:i w:val="false"/>
          <w:color w:val="000000"/>
          <w:sz w:val="28"/>
        </w:rPr>
        <w:t>
      Уәкілетті орган Қазақстан Республикасының заңнамасына сәйкес сақтандыру (қайта сақтандыру) ұйымдарының пруденциялық нормативтерді және (немесе) сақталуға міндетті өзге де нормалар мен лимиттерді бұзғаны үшін сақтандыру (қайта сақтандыру) ұйымдарын және (немесе) сақтандыру холдингтерін не олардың лауазымды тұлғаларын және (немесе) сақтандыру (қайта сақтандыру) ұйымдарына ірі қатысушыларды немесе сақтандыру холдингтерін жауапкершілікке тарту жөнінде шаралар қолданады.</w:t>
      </w:r>
    </w:p>
    <w:bookmarkEnd w:id="931"/>
    <w:p>
      <w:pPr>
        <w:spacing w:after="0"/>
        <w:ind w:left="0"/>
        <w:jc w:val="both"/>
      </w:pPr>
      <w:r>
        <w:rPr>
          <w:rFonts w:ascii="Times New Roman"/>
          <w:b w:val="false"/>
          <w:i w:val="false"/>
          <w:color w:val="000000"/>
          <w:sz w:val="28"/>
        </w:rPr>
        <w:t>
      3. Сақтандыру (қайта сақтандыру) ұйымы, сақтандыру тобы уәкілетті органның нормативтік құқықтық актілерінде белгіленген төлем қабілеттігі маржасының жеткіліктілік нормативтерін бұзған жағдайда сақтандыру (қайта сақтандыру) ұйымы, сақтандыру холдингі уәкілетті органға қайта капиталдандыру жоспарын жіберуге тиіс. Бұзушылықтарды жою жөніндегі іс-шаралардың толық сипаттамасы мен мерзімдері бар жоспар төлем қабілеттігі маржасының жеткіліктілік нормативін бұзған күннен бастап бір ай ішінде берілуге тиіс.</w:t>
      </w:r>
    </w:p>
    <w:bookmarkStart w:name="z498" w:id="932"/>
    <w:p>
      <w:pPr>
        <w:spacing w:after="0"/>
        <w:ind w:left="0"/>
        <w:jc w:val="both"/>
      </w:pPr>
      <w:r>
        <w:rPr>
          <w:rFonts w:ascii="Times New Roman"/>
          <w:b w:val="false"/>
          <w:i w:val="false"/>
          <w:color w:val="000000"/>
          <w:sz w:val="28"/>
        </w:rPr>
        <w:t xml:space="preserve">
      4. Сақтандыру холдингі, сондай-ақ сақтандыру (қайта сақтандыру) ұйымының ірі қатысушылары – сақтандыру (қайта сақтандыру) ұйымының дауыс беретін акцияларының (артықшылықты акцияларды шегере отырып) жиырма бес пайыздан астамын тікелей немесе жанама иеленетін жеке тұлғалар уәкілетті органның нормативтік құқықтық актілерінде көзделген, пруденциялық нормативтерді белгіленген деңгейден төмен емес деңгейде ұстап тұру бойынша шаралар қолдануға міндетті. </w:t>
      </w:r>
    </w:p>
    <w:bookmarkEnd w:id="932"/>
    <w:p>
      <w:pPr>
        <w:spacing w:after="0"/>
        <w:ind w:left="0"/>
        <w:jc w:val="both"/>
      </w:pPr>
      <w:r>
        <w:rPr>
          <w:rFonts w:ascii="Times New Roman"/>
          <w:b w:val="false"/>
          <w:i w:val="false"/>
          <w:color w:val="000000"/>
          <w:sz w:val="28"/>
        </w:rPr>
        <w:t>
      Сақтандыру (қайта сақтандыру) ұйымының немесе сақтандыру тобының қаржылық жағдайы нашарлаған жағдайда сақтандыру холдингі, сақтандыру (қайта сақтандыру) ұйымының ірі қатысушысы, оның ішінде уәкілетті органның талап етуі бойынша сақтандыру (қайта сақтандыру) ұйымының немесе сақтандыру тобының қаржылық жағдайын жақсарту жөнінде, сақтандыру (қайта сақтандыру) ұйымының немесе сақтандыру тобының қаржылық орнықтылығын қамтамасыз етуге жеткілікті мөлшерде сақтандыру (қайта сақтандыру) ұйымының немесе сақтандыру тобының меншікті капиталын ұлғайту жөнінде шаралар қолдануға міндетті.</w:t>
      </w:r>
    </w:p>
    <w:p>
      <w:pPr>
        <w:spacing w:after="0"/>
        <w:ind w:left="0"/>
        <w:jc w:val="both"/>
      </w:pPr>
      <w:r>
        <w:rPr>
          <w:rFonts w:ascii="Times New Roman"/>
          <w:b w:val="false"/>
          <w:i w:val="false"/>
          <w:color w:val="000000"/>
          <w:sz w:val="28"/>
        </w:rPr>
        <w:t>
      Уәкілетті орган осы тармақта көзделген талаптар орындалмаған кезде сақтандыру холдингіне, сақтандыру (қайта сақтандыру) ұйымының ірі қатысушысына осы Заңның 53-4-бабында көзделген қадағалап ден қоюдың мәжбүрлеу шараларын қолдануға құқылы.</w:t>
      </w:r>
    </w:p>
    <w:bookmarkStart w:name="z1507" w:id="933"/>
    <w:p>
      <w:pPr>
        <w:spacing w:after="0"/>
        <w:ind w:left="0"/>
        <w:jc w:val="both"/>
      </w:pPr>
      <w:r>
        <w:rPr>
          <w:rFonts w:ascii="Times New Roman"/>
          <w:b w:val="false"/>
          <w:i w:val="false"/>
          <w:color w:val="000000"/>
          <w:sz w:val="28"/>
        </w:rPr>
        <w:t>
      4-1. Осы бапта келтірілген шаралар, егер уәкілетті орган сақтандыру (қайта сақтандыру) ұйымына ірі қатысушылардың үлестес тұлғаларының, олардың лауазымды адамдарының немесе қызметкерлерінің заң бұзушылықтары, құқыққа сыйымсыз әрекеті немесе әрекетсіздігі сақтандыру (қайта сақтандыру) ұйымының қаржылық жағдайын нашарлатқанын анықтаса, осы тұлғаларға да қатысты қолданылуы мүмкін.</w:t>
      </w:r>
    </w:p>
    <w:bookmarkEnd w:id="933"/>
    <w:bookmarkStart w:name="z1508" w:id="934"/>
    <w:p>
      <w:pPr>
        <w:spacing w:after="0"/>
        <w:ind w:left="0"/>
        <w:jc w:val="both"/>
      </w:pPr>
      <w:r>
        <w:rPr>
          <w:rFonts w:ascii="Times New Roman"/>
          <w:b w:val="false"/>
          <w:i w:val="false"/>
          <w:color w:val="000000"/>
          <w:sz w:val="28"/>
        </w:rPr>
        <w:t>
      5. Төлем қабілеттігі маржасы сақтандыру (қайта сақтандыру) ұйымының міндеттемелерінен активтердің асып түсуін білдіреді.</w:t>
      </w:r>
    </w:p>
    <w:bookmarkEnd w:id="934"/>
    <w:bookmarkStart w:name="z500" w:id="935"/>
    <w:p>
      <w:pPr>
        <w:spacing w:after="0"/>
        <w:ind w:left="0"/>
        <w:jc w:val="both"/>
      </w:pPr>
      <w:r>
        <w:rPr>
          <w:rFonts w:ascii="Times New Roman"/>
          <w:b w:val="false"/>
          <w:i w:val="false"/>
          <w:color w:val="000000"/>
          <w:sz w:val="28"/>
        </w:rPr>
        <w:t>
      6. Кепілдік қоры сақтандыру (қайта сақтандыру) ұйымының қаржылық тұрақтылығын және төлем қабілеттігін қамтамасыз ету мақсатында төлем қабілеттігі маржасының белгіленген ең аз мөлшерден төмендеуі нәтижесінде құрылады.</w:t>
      </w:r>
    </w:p>
    <w:bookmarkEnd w:id="935"/>
    <w:bookmarkStart w:name="z501" w:id="936"/>
    <w:p>
      <w:pPr>
        <w:spacing w:after="0"/>
        <w:ind w:left="0"/>
        <w:jc w:val="both"/>
      </w:pPr>
      <w:r>
        <w:rPr>
          <w:rFonts w:ascii="Times New Roman"/>
          <w:b w:val="false"/>
          <w:i w:val="false"/>
          <w:color w:val="000000"/>
          <w:sz w:val="28"/>
        </w:rPr>
        <w:t>
      7. Сақтандыру, қайта сақтандыру, ортақ сақтандыру (бірлескен қайта сақтандыру) шарты (шарттары) бойынша сақтандыру (қайта сақтандыру) ұйымының меншікті ұстап қалуының мөлшерін есептеуге қойылатын талаптар уәкілетті органның нормативтік құқықтық актілерінде белгіленеді.</w:t>
      </w:r>
    </w:p>
    <w:bookmarkEnd w:id="93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8. Алып тасталды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503" w:id="937"/>
    <w:p>
      <w:pPr>
        <w:spacing w:after="0"/>
        <w:ind w:left="0"/>
        <w:jc w:val="both"/>
      </w:pPr>
      <w:r>
        <w:rPr>
          <w:rFonts w:ascii="Times New Roman"/>
          <w:b w:val="false"/>
          <w:i w:val="false"/>
          <w:color w:val="000000"/>
          <w:sz w:val="28"/>
        </w:rPr>
        <w:t>
      9. Сақтандыру (қайта сақтандыру) ұйымы қаржылық есептілікке кірмейтін туынды қаржы құралдарының болуы және оларды пайдалануды шектеу туралы мәліметтерді уәкілетті органға береді.</w:t>
      </w:r>
    </w:p>
    <w:bookmarkEnd w:id="937"/>
    <w:bookmarkStart w:name="z504" w:id="938"/>
    <w:p>
      <w:pPr>
        <w:spacing w:after="0"/>
        <w:ind w:left="0"/>
        <w:jc w:val="both"/>
      </w:pPr>
      <w:r>
        <w:rPr>
          <w:rFonts w:ascii="Times New Roman"/>
          <w:b w:val="false"/>
          <w:i w:val="false"/>
          <w:color w:val="000000"/>
          <w:sz w:val="28"/>
        </w:rPr>
        <w:t>
      10. Сақтандыру (қайта сақтандыру) ұйымының және сақтандыру тобының пруденциялық нормативтерінің және сақталуға міндетті өзге де нормалар мен лимиттердің нормативтік мәндері және оларды есептеу әдістемелері уәкілетті органның нормативтік құқықтық актілерінде белгіленеді.</w:t>
      </w:r>
    </w:p>
    <w:bookmarkEnd w:id="938"/>
    <w:bookmarkStart w:name="z1650" w:id="939"/>
    <w:p>
      <w:pPr>
        <w:spacing w:after="0"/>
        <w:ind w:left="0"/>
        <w:jc w:val="both"/>
      </w:pPr>
      <w:r>
        <w:rPr>
          <w:rFonts w:ascii="Times New Roman"/>
          <w:b w:val="false"/>
          <w:i w:val="false"/>
          <w:color w:val="000000"/>
          <w:sz w:val="28"/>
        </w:rPr>
        <w:t>
      Сақтандыру (қайта сақтандыру) ұйымдары мен сақтандыру топтарының пруденциялық нормативтерді орындауы туралы есептіліктің тізбесі, нысандары, оны Ұлттық Банкке ұсыну мерзімдері мен тәртібі уәкілетті органмен келісу бойынша Ұлттық Банктің нормативтік құқықтық актілерінде белгіленеді.</w:t>
      </w:r>
    </w:p>
    <w:bookmarkEnd w:id="939"/>
    <w:bookmarkStart w:name="z1209" w:id="940"/>
    <w:p>
      <w:pPr>
        <w:spacing w:after="0"/>
        <w:ind w:left="0"/>
        <w:jc w:val="both"/>
      </w:pPr>
      <w:r>
        <w:rPr>
          <w:rFonts w:ascii="Times New Roman"/>
          <w:b w:val="false"/>
          <w:i w:val="false"/>
          <w:color w:val="000000"/>
          <w:sz w:val="28"/>
        </w:rPr>
        <w:t>
      10-1. Исламдық сақтандыру (қайта сақтандыру) ұйымының пруденциялық нормативтерінің және сақталуға міндетті өзге де нормалар мен лимиттердің нормативтік мәндері және оларды есептеу әдістемелері уәкілетті органның нормативтік құқықтық актілерінде исламдық сақтандыру (қайта сақтандыру) ұйымдарының осы Заңда көзделген исламдық сақтандыру қызметін жүзеге асыру ерекшеліктері ескеріле отырып белгіленеді.</w:t>
      </w:r>
    </w:p>
    <w:bookmarkEnd w:id="940"/>
    <w:bookmarkStart w:name="z1651" w:id="941"/>
    <w:p>
      <w:pPr>
        <w:spacing w:after="0"/>
        <w:ind w:left="0"/>
        <w:jc w:val="both"/>
      </w:pPr>
      <w:r>
        <w:rPr>
          <w:rFonts w:ascii="Times New Roman"/>
          <w:b w:val="false"/>
          <w:i w:val="false"/>
          <w:color w:val="000000"/>
          <w:sz w:val="28"/>
        </w:rPr>
        <w:t>
      Исламдық сақтандыру (қайта сақтандыру) ұйымдарының пруденциялық нормативтерді орындауы туралы есептіліктің тізбесі, нысандары, оны Ұлттық Банкке ұсыну мерзімдері мен тәртібі уәкілетті органмен келісу бойынша Ұлттық Банктің нормативтік құқықтық актісінде белгіленеді.</w:t>
      </w:r>
    </w:p>
    <w:bookmarkEnd w:id="941"/>
    <w:p>
      <w:pPr>
        <w:spacing w:after="0"/>
        <w:ind w:left="0"/>
        <w:jc w:val="both"/>
      </w:pPr>
      <w:r>
        <w:rPr>
          <w:rFonts w:ascii="Times New Roman"/>
          <w:b w:val="false"/>
          <w:i w:val="false"/>
          <w:color w:val="000000"/>
          <w:sz w:val="28"/>
        </w:rPr>
        <w:t xml:space="preserve">
      10-2. Пруденциялық нормативтерді есептеу кезінде ескерілетін активтердің құнын айқындау мақсатында уәкілетті орган сақтандыру (қайта сақтандыру) ұйымынан, сақтандыру холдингінен олардың құнын бағалаушыдан не бағалаушылар палатасы арқылы бағалауды жүргізуді талап етуге құқылы. </w:t>
      </w:r>
    </w:p>
    <w:p>
      <w:pPr>
        <w:spacing w:after="0"/>
        <w:ind w:left="0"/>
        <w:jc w:val="both"/>
      </w:pPr>
      <w:r>
        <w:rPr>
          <w:rFonts w:ascii="Times New Roman"/>
          <w:b w:val="false"/>
          <w:i w:val="false"/>
          <w:color w:val="000000"/>
          <w:sz w:val="28"/>
        </w:rPr>
        <w:t>
      Сақтандыру (қайта сақтандыру) ұйымы, сақтандыру холдингі уәкілетті органның осы тармақтың бірінші бөлігінде белгіленген талаптарын орындамаған жағдайда, тиісті актив пруденциялық нормативтердің келесі есебінен алынады.</w:t>
      </w:r>
    </w:p>
    <w:bookmarkStart w:name="z1044" w:id="942"/>
    <w:p>
      <w:pPr>
        <w:spacing w:after="0"/>
        <w:ind w:left="0"/>
        <w:jc w:val="both"/>
      </w:pPr>
      <w:r>
        <w:rPr>
          <w:rFonts w:ascii="Times New Roman"/>
          <w:b w:val="false"/>
          <w:i w:val="false"/>
          <w:color w:val="000000"/>
          <w:sz w:val="28"/>
        </w:rPr>
        <w:t>
      11. Сақтандыру (қайта сақтандыру) ұйымы, сақтандыру тобына қатысушы уәкілетті органның жазбаша нұсқамасында көрсетілген, қаржылық және (немесе) өзге де есептіліктегі деректерді түзету жөніндегі талаптарын орындамаған кезде пруденциялық нормативтерді және басқа да міндетті нормалар мен лимиттерді есептеуді уәкілетті орган өзі түзеткен есептілік негізінде жүзеге асырады.</w:t>
      </w:r>
    </w:p>
    <w:bookmarkEnd w:id="942"/>
    <w:bookmarkStart w:name="z1282" w:id="943"/>
    <w:p>
      <w:pPr>
        <w:spacing w:after="0"/>
        <w:ind w:left="0"/>
        <w:jc w:val="both"/>
      </w:pPr>
      <w:r>
        <w:rPr>
          <w:rFonts w:ascii="Times New Roman"/>
          <w:b w:val="false"/>
          <w:i w:val="false"/>
          <w:color w:val="000000"/>
          <w:sz w:val="28"/>
        </w:rPr>
        <w:t>
      12. Уәкілетті орган қаржы жүйесінің тұтастығы мен тұрақтылығын қамтамасыз ету, инвесторларды, сақтанушыларды (сақтандырылушыларды, пайда алушыларды) қорғау мақсатында Қазақстан Республикасы бейрезидент-сақтандыру (қайта сақтандыру) ұйымдарының филиалдары үшін пруденциялық нормативтерді және сақталуы міндетті өзге де нормалар мен лимиттерді белгілейді.</w:t>
      </w:r>
    </w:p>
    <w:bookmarkEnd w:id="943"/>
    <w:p>
      <w:pPr>
        <w:spacing w:after="0"/>
        <w:ind w:left="0"/>
        <w:jc w:val="both"/>
      </w:pPr>
      <w:r>
        <w:rPr>
          <w:rFonts w:ascii="Times New Roman"/>
          <w:b w:val="false"/>
          <w:i w:val="false"/>
          <w:color w:val="000000"/>
          <w:sz w:val="28"/>
        </w:rPr>
        <w:t>
      Уәкiлеттi орган қосымша пруденциялық нормативтерді, оның ішінде аннуитеттік сақтандыру бойынша сақтандыру резервтерінің орнын толтыратын активтерді инвестициялау бойынша қосымша нормативтерді белгілеуге құқылы.</w:t>
      </w:r>
    </w:p>
    <w:p>
      <w:pPr>
        <w:spacing w:after="0"/>
        <w:ind w:left="0"/>
        <w:jc w:val="both"/>
      </w:pPr>
      <w:r>
        <w:rPr>
          <w:rFonts w:ascii="Times New Roman"/>
          <w:b w:val="false"/>
          <w:i w:val="false"/>
          <w:color w:val="000000"/>
          <w:sz w:val="28"/>
        </w:rPr>
        <w:t xml:space="preserve">
      Қазақстан Республикасы бейрезидент-сақтандыру (қайта сақтандыру) ұйымы филиалының қаржылық орнықтылығын қамтамасыз ету мақсатында Қазақстан Республикасының бейрезидент-сақтандыру (қайта сақтандыру) ұйымы Қазақстан Республикасы бейрезидент-сақтандыру (қайта сақтандыру) ұйымының филиалы есептік тіркелгеннен кейін үш жұмыс күнінен кешіктірмей Қазақстан Республикасы бейрезидент-сақтандыру (қайта сақтандыру) ұйымы филиалының резерв ретінде қабылданатын активтерін қалыптастырады. </w:t>
      </w:r>
    </w:p>
    <w:p>
      <w:pPr>
        <w:spacing w:after="0"/>
        <w:ind w:left="0"/>
        <w:jc w:val="both"/>
      </w:pPr>
      <w:r>
        <w:rPr>
          <w:rFonts w:ascii="Times New Roman"/>
          <w:b w:val="false"/>
          <w:i w:val="false"/>
          <w:color w:val="000000"/>
          <w:sz w:val="28"/>
        </w:rPr>
        <w:t>
      Қазақстан Республикасы бейрезидент-сақтандыру (қайта сақтандыру) ұйымы филиалының пруденциялық нормативтерінің және сақталуы міндетті өзге де нормалар мен лимиттердің нормативтік мәндері және оларды есептеу әдістемелері, оның ішінде Қазақстан Республикасы бейрезидент-сақтандыру (қайта сақтандыру) ұйымы филиалының резерв ретінде қабылданатын активтерін қалыптастыру тәртібі және олардың ең төмен мөлшері уәкілетті органның нормативтік құқықтық актілерінде белгіленеді.</w:t>
      </w:r>
    </w:p>
    <w:p>
      <w:pPr>
        <w:spacing w:after="0"/>
        <w:ind w:left="0"/>
        <w:jc w:val="both"/>
      </w:pPr>
      <w:r>
        <w:rPr>
          <w:rFonts w:ascii="Times New Roman"/>
          <w:b w:val="false"/>
          <w:i w:val="false"/>
          <w:color w:val="000000"/>
          <w:sz w:val="28"/>
        </w:rPr>
        <w:t>
      Уәкілетті орган Қазақстан Республикасы бейрезидент-сақтандыру (қайта сақтандыру) ұйымы филиалының пруденциялық нормативтерді және (немесе) сақталуы міндетті өзге де нормалар мен міндеттерді бұзғаны үшін Қазақстан Республикасының заңнамасына сәйкес Қазақстан Республикасы бейрезидент-сақтандыру (қайта сақтандыру ұйымдарының филиалдарын жауаптылыққа тарту жөнінде шаралар қабылдайды.</w:t>
      </w:r>
    </w:p>
    <w:p>
      <w:pPr>
        <w:spacing w:after="0"/>
        <w:ind w:left="0"/>
        <w:jc w:val="both"/>
      </w:pPr>
      <w:r>
        <w:rPr>
          <w:rFonts w:ascii="Times New Roman"/>
          <w:b w:val="false"/>
          <w:i w:val="false"/>
          <w:color w:val="000000"/>
          <w:sz w:val="28"/>
        </w:rPr>
        <w:t>
      Қазақстан Республикасы бейрезидент-сақтандыру (қайта сақтандыру) ұйымдары филиалдарының пруденциялық нормативтерді орындауы туралы есептіліктің тізбесі, нысандары, оны Ұлттық Банкке ұсыну мерзімдері мен тәртібі уәкілетті органмен келісу бойынша Ұлттық Банктің нормативтік құқықтық актілерінде белгіленеді.</w:t>
      </w:r>
    </w:p>
    <w:p>
      <w:pPr>
        <w:spacing w:after="0"/>
        <w:ind w:left="0"/>
        <w:jc w:val="both"/>
      </w:pPr>
      <w:r>
        <w:rPr>
          <w:rFonts w:ascii="Times New Roman"/>
          <w:b w:val="false"/>
          <w:i w:val="false"/>
          <w:color w:val="000000"/>
          <w:sz w:val="28"/>
        </w:rPr>
        <w:t>
      Қазақстан Республикасының бейрезидент-исламдық сақтандыру (қайта сақтандыру) ұйымы филиалының пруденциалдық нормативтерінің және сақталуы міндетті өзге де нормалар мен лимиттердің нормативтік мәндері мен оларды есептеу әдістемелері, оның ішінде Қазақстан Республикасының бейрезидент-исламдық сақтандыру (қайта сақтандыру) ұйымы филиалының резерв ретінде қабылданатын активтерін қалыптастыру тәртібі және олардың ең төмен мөлшері Қазақстан Республикасының бейрезидент-исламдық сақтандыру (қайта сақтандыру) ұйымдары филиалдарының осы Заңда көзделген исламдық сақтандыру қызметін жүзеге асыру ерекшеліктері ескеріле отырып, уәкілетті органның нормативтік құқықтық актілерінде белгіленеді.</w:t>
      </w:r>
    </w:p>
    <w:p>
      <w:pPr>
        <w:spacing w:after="0"/>
        <w:ind w:left="0"/>
        <w:jc w:val="both"/>
      </w:pPr>
      <w:r>
        <w:rPr>
          <w:rFonts w:ascii="Times New Roman"/>
          <w:b w:val="false"/>
          <w:i w:val="false"/>
          <w:color w:val="000000"/>
          <w:sz w:val="28"/>
        </w:rPr>
        <w:t>
      Қазақстан Республикасының бейрезидент-исламдық сақтандыру (қайта сақтандыру) ұйымдары филиалдарының пруденциалдық нормативтерді орындауы туралы есептіліктің тізбесі, нысандары, оны Ұлттық Банкке ұсыну мерзімдері мен тәртібі уәкілетті органмен келісу бойынша Ұлттық Банктің нормативтік құқықтық актісінде белгіленеді.</w:t>
      </w:r>
    </w:p>
    <w:p>
      <w:pPr>
        <w:spacing w:after="0"/>
        <w:ind w:left="0"/>
        <w:jc w:val="both"/>
      </w:pPr>
      <w:r>
        <w:rPr>
          <w:rFonts w:ascii="Times New Roman"/>
          <w:b w:val="false"/>
          <w:i w:val="false"/>
          <w:color w:val="000000"/>
          <w:sz w:val="28"/>
        </w:rPr>
        <w:t>
      Филиалы Қазақстан Республикасының аумағында ашылған Қазақстан Республикасының бейрезидент-сақтандыру (қайта сақтандыру) ұйымы уәкілетті органның нормативтік құқықтық актілерінде көзделген Қазақстан Республикасы бейрезидент-сақтандыру (қайта сақтандыру) ұйымы филиалының пруденциялық нормативтерін белгіленген деңгейден төмен емес деңгейде ұстап тұру жөнінде шаралар қабылдауға міндетті.</w:t>
      </w:r>
    </w:p>
    <w:p>
      <w:pPr>
        <w:spacing w:after="0"/>
        <w:ind w:left="0"/>
        <w:jc w:val="both"/>
      </w:pPr>
      <w:r>
        <w:rPr>
          <w:rFonts w:ascii="Times New Roman"/>
          <w:b w:val="false"/>
          <w:i w:val="false"/>
          <w:color w:val="000000"/>
          <w:sz w:val="28"/>
        </w:rPr>
        <w:t>
      Қазақстан Республикасы бейрезидент-сақтандыру (қайта сақтандыру) ұйымы филиалының қаржылық жағдайы нашарлаған жағдайда, Қазақстан Республикасының бейрезидент-сақтандыру (қайта сақтандыру) ұйымы, оның ішінде уәкілетті органның талап етуі бойынша Қазақстан Республикасы бейрезидент-сақтандыру (қайта сақтандыру) ұйымы филиалының қаржылық жағдайын жақсарту бойынша, Қазақстан Республикасы бейрезидент-сақтандыру (қайта сақтандыру) ұйымы филиалының резерв ретінде қабылданатын, осы тармақтың үшінші бөлігінде көзделген активтерін Қазақстан Республикасы бейрезидент-сақтандыру (қайта сақтандыру) ұйымы филиалының қаржылық орнықтылығын қамтамасыз етуге жеткілікті мөлшерде ұлғайту бойынша шаралар қабылдауға міндетті.</w:t>
      </w:r>
    </w:p>
    <w:p>
      <w:pPr>
        <w:spacing w:after="0"/>
        <w:ind w:left="0"/>
        <w:jc w:val="both"/>
      </w:pPr>
      <w:r>
        <w:rPr>
          <w:rFonts w:ascii="Times New Roman"/>
          <w:b w:val="false"/>
          <w:i w:val="false"/>
          <w:color w:val="000000"/>
          <w:sz w:val="28"/>
        </w:rPr>
        <w:t>
      Қазақстан Республикасының бейрезидент-сақтандыру (қайта сақтандыру) ұйымы қабылдайтын, осы тармақтың оныншы бөлігінде көрсетілген шаралар жеткізіліксіз болған кезде Қазақстан Республикасының бейрезидент-сақтандыру (қайта сақтандыру) ұйымы Қазақстан Республикасы бейрезидент-сақтандыру (қайта сақтандыру) ұйымының филиалы орындамаған және (немесе) тиісінше орындамаған міндеттемелерді бұрын уәкілетті органға осы Заңның 30-1-бабы 2-тармағы бірінші бөлігінің 12) тармақшасына сәйкес ұсынылған жазбаша міндеттемеге сәйкес орындайды.</w:t>
      </w:r>
    </w:p>
    <w:p>
      <w:pPr>
        <w:spacing w:after="0"/>
        <w:ind w:left="0"/>
        <w:jc w:val="both"/>
      </w:pPr>
      <w:r>
        <w:rPr>
          <w:rFonts w:ascii="Times New Roman"/>
          <w:b w:val="false"/>
          <w:i w:val="false"/>
          <w:color w:val="000000"/>
          <w:sz w:val="28"/>
        </w:rPr>
        <w:t>
      Қазақстан Республикасы бейрезидент-сақтандыру (қайта сақтандыру) ұйымының филиалы уәкілетті органның жазбаша нұсқамада көрсетілген бухгалтерлік есепке алу деректері бойынша есептіліктегі және (немесе) өзге де есептіліктегі деректерді түзету жөніндегі талаптарын орындамаған кезде пруденциялық нормативтерді және басқа да міндетті нормалар мен лимиттерді есептеуді уәкілетті орган өзі түзеткен есептілік негізінде жүзеге асырады.</w:t>
      </w:r>
    </w:p>
    <w:p>
      <w:pPr>
        <w:spacing w:after="0"/>
        <w:ind w:left="0"/>
        <w:jc w:val="both"/>
      </w:pPr>
      <w:r>
        <w:rPr>
          <w:rFonts w:ascii="Times New Roman"/>
          <w:b w:val="false"/>
          <w:i w:val="false"/>
          <w:color w:val="000000"/>
          <w:sz w:val="28"/>
        </w:rPr>
        <w:t>
      Осы баптың 3, 5, 6 және 10-2-тармақтарының ережелері Қазақстан Республикасы бейрезидент-сақтандыру (қайта сақтандыру) ұйымының филиалына қолданылады.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46-бап жаңа редакцияда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 енгізілді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24.11.2015 </w:t>
      </w:r>
      <w:r>
        <w:rPr>
          <w:rFonts w:ascii="Times New Roman"/>
          <w:b w:val="false"/>
          <w:i w:val="false"/>
          <w:color w:val="000000"/>
          <w:sz w:val="28"/>
        </w:rPr>
        <w:t>№ 422-V</w:t>
      </w:r>
      <w:r>
        <w:rPr>
          <w:rFonts w:ascii="Times New Roman"/>
          <w:b w:val="false"/>
          <w:i w:val="false"/>
          <w:color w:val="ff0000"/>
          <w:sz w:val="28"/>
        </w:rPr>
        <w:t xml:space="preserve"> (16.12.2020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93" w:id="944"/>
    <w:p>
      <w:pPr>
        <w:spacing w:after="0"/>
        <w:ind w:left="0"/>
        <w:jc w:val="left"/>
      </w:pPr>
      <w:r>
        <w:rPr>
          <w:rFonts w:ascii="Times New Roman"/>
          <w:b/>
          <w:i w:val="false"/>
          <w:color w:val="000000"/>
        </w:rPr>
        <w:t xml:space="preserve"> 46-1-бап. Ірі қатысушылардың міндеттері </w:t>
      </w:r>
    </w:p>
    <w:bookmarkEnd w:id="944"/>
    <w:p>
      <w:pPr>
        <w:spacing w:after="0"/>
        <w:ind w:left="0"/>
        <w:jc w:val="both"/>
      </w:pPr>
      <w:r>
        <w:rPr>
          <w:rFonts w:ascii="Times New Roman"/>
          <w:b w:val="false"/>
          <w:i w:val="false"/>
          <w:color w:val="ff0000"/>
          <w:sz w:val="28"/>
        </w:rPr>
        <w:t xml:space="preserve">
      Ескерту. 46-1-бап алып тасталды – ҚР 02.07.2018 </w:t>
      </w:r>
      <w:r>
        <w:rPr>
          <w:rFonts w:ascii="Times New Roman"/>
          <w:b w:val="false"/>
          <w:i w:val="false"/>
          <w:color w:val="ff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  </w:t>
      </w:r>
    </w:p>
    <w:bookmarkStart w:name="z56" w:id="945"/>
    <w:p>
      <w:pPr>
        <w:spacing w:after="0"/>
        <w:ind w:left="0"/>
        <w:jc w:val="left"/>
      </w:pPr>
      <w:r>
        <w:rPr>
          <w:rFonts w:ascii="Times New Roman"/>
          <w:b/>
          <w:i w:val="false"/>
          <w:color w:val="000000"/>
        </w:rPr>
        <w:t xml:space="preserve"> 47-бап. Сақтандыру резервтерi </w:t>
      </w:r>
    </w:p>
    <w:bookmarkEnd w:id="945"/>
    <w:p>
      <w:pPr>
        <w:spacing w:after="0"/>
        <w:ind w:left="0"/>
        <w:jc w:val="both"/>
      </w:pPr>
      <w:r>
        <w:rPr>
          <w:rFonts w:ascii="Times New Roman"/>
          <w:b w:val="false"/>
          <w:i w:val="false"/>
          <w:color w:val="000000"/>
          <w:sz w:val="28"/>
        </w:rPr>
        <w:t xml:space="preserve">
      1. Сақтандыру және қайта сақтандыру шарттары бойынша қабылданған мiндеттемелердің орындалуын қамтамасыз ету үшiн сақтандыру (қайта сақтандыру) ұйымында сақтандыру нарығында актуарлық қызметті жүзеге асыруға арналған лицензиясы бар актуарий есептеген көлемде қалыптастырылған сақтандыру резервтерiнiң болуы мiндеттi. </w:t>
      </w:r>
    </w:p>
    <w:p>
      <w:pPr>
        <w:spacing w:after="0"/>
        <w:ind w:left="0"/>
        <w:jc w:val="both"/>
      </w:pPr>
      <w:r>
        <w:rPr>
          <w:rFonts w:ascii="Times New Roman"/>
          <w:b w:val="false"/>
          <w:i w:val="false"/>
          <w:color w:val="000000"/>
          <w:sz w:val="28"/>
        </w:rPr>
        <w:t xml:space="preserve">
      2. Сақтандыру резервтерiнiң қаражаты сақтандыру (қайта сақтандыру) ұйымының сақтандыру және қайта сақтандыру шарттары бойынша өз мiндеттемелерiн орындауына байланысты сақтандыру төлемдерiн жүзеге асыруға ғана арналған. </w:t>
      </w:r>
    </w:p>
    <w:p>
      <w:pPr>
        <w:spacing w:after="0"/>
        <w:ind w:left="0"/>
        <w:jc w:val="both"/>
      </w:pPr>
      <w:r>
        <w:rPr>
          <w:rFonts w:ascii="Times New Roman"/>
          <w:b w:val="false"/>
          <w:i w:val="false"/>
          <w:color w:val="000000"/>
          <w:sz w:val="28"/>
        </w:rPr>
        <w:t>
      3. Сақтандыру резервтерiн қалыптастыруға, есептеу әдiстемесiне және олардың құрылымына қойылатын талаптар уәкiлеттi органның нормативтiк құқықтық актілерінде белгiленедi.</w:t>
      </w:r>
    </w:p>
    <w:bookmarkStart w:name="z1611" w:id="946"/>
    <w:p>
      <w:pPr>
        <w:spacing w:after="0"/>
        <w:ind w:left="0"/>
        <w:jc w:val="both"/>
      </w:pPr>
      <w:r>
        <w:rPr>
          <w:rFonts w:ascii="Times New Roman"/>
          <w:b w:val="false"/>
          <w:i w:val="false"/>
          <w:color w:val="000000"/>
          <w:sz w:val="28"/>
        </w:rPr>
        <w:t>
      4. Сақтандыру (қайта сақтандыру) ұйымы қалыптастырған сақтандыру резервтерінің жеткіліктілігін бағалауды уәкілетті орган, оның ішінде уәжді пайымдауды пайдалана отырып жүзеге асырады.</w:t>
      </w:r>
    </w:p>
    <w:bookmarkEnd w:id="94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47-бап жаңа редакцияда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 енгізілді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p>
    <w:bookmarkStart w:name="z57" w:id="947"/>
    <w:p>
      <w:pPr>
        <w:spacing w:after="0"/>
        <w:ind w:left="0"/>
        <w:jc w:val="left"/>
      </w:pPr>
      <w:r>
        <w:rPr>
          <w:rFonts w:ascii="Times New Roman"/>
          <w:b/>
          <w:i w:val="false"/>
          <w:color w:val="000000"/>
        </w:rPr>
        <w:t xml:space="preserve"> 48-бап. Сақтандыру (қайта сақтандыру) ұйымдары және сақтандыру холдингтері үшін тыйым салынған немесе шектелген қызмет</w:t>
      </w:r>
    </w:p>
    <w:bookmarkEnd w:id="947"/>
    <w:p>
      <w:pPr>
        <w:spacing w:after="0"/>
        <w:ind w:left="0"/>
        <w:jc w:val="both"/>
      </w:pPr>
      <w:r>
        <w:rPr>
          <w:rFonts w:ascii="Times New Roman"/>
          <w:b w:val="false"/>
          <w:i w:val="false"/>
          <w:color w:val="000000"/>
          <w:sz w:val="28"/>
        </w:rPr>
        <w:t>
      1. Сақтандыру (қайта сақтандыру) ұйымына, Қазақстан Республикасының Ұлттық кәсіпкерлер палатасына мүшелікті, сондай-ақ осы Заңда белгiленген жағдайларды қоспағанда, заңды тұлғалардың жарғылық капиталдарына қатысу үлестерiн немесе акцияларын иемденуге, коммерциялық емес ұйымдарды құруға және олардың қызметiне қатысуға және осы баптың 4-тармағында көзделген жағдайларда бағалы қағаздармен жасалатын мәмiлелердi жүзеге асыруға тыйым салынады.</w:t>
      </w:r>
    </w:p>
    <w:bookmarkStart w:name="z512" w:id="948"/>
    <w:p>
      <w:pPr>
        <w:spacing w:after="0"/>
        <w:ind w:left="0"/>
        <w:jc w:val="both"/>
      </w:pPr>
      <w:r>
        <w:rPr>
          <w:rFonts w:ascii="Times New Roman"/>
          <w:b w:val="false"/>
          <w:i w:val="false"/>
          <w:color w:val="000000"/>
          <w:sz w:val="28"/>
        </w:rPr>
        <w:t>
      2. Сақтандыру холдингтерiне, Қазақстан Республикасының Ұлттық кәсіпкерлер палатасына мүшелікті, сондай-ақ осы Заңда белгiленген жағдайларды қоспағанда, операциялар мен мәмiлелердi кәсiпкерлiк қызмет ретiнде жүзеге асыруға, сондай-ақ заңды тұлғалардың жарғылық капиталдарына қатысу үлестерiн немесе акцияларын иемденуге, коммерциялық емес ұйымдарды құруға және олардың қызметiне қатысуға және осы баптың 4-тармағында көзделген жағдайларда бағалы қағаздармен жасалатын мәмiлелердi жүзеге асыруға тыйым салынады.</w:t>
      </w:r>
    </w:p>
    <w:bookmarkEnd w:id="948"/>
    <w:bookmarkStart w:name="z1045" w:id="949"/>
    <w:p>
      <w:pPr>
        <w:spacing w:after="0"/>
        <w:ind w:left="0"/>
        <w:jc w:val="both"/>
      </w:pPr>
      <w:r>
        <w:rPr>
          <w:rFonts w:ascii="Times New Roman"/>
          <w:b w:val="false"/>
          <w:i w:val="false"/>
          <w:color w:val="000000"/>
          <w:sz w:val="28"/>
        </w:rPr>
        <w:t>
      3. Осы баптың 1 және 2-тармақтарында белгіленген тыйым салу:</w:t>
      </w:r>
    </w:p>
    <w:bookmarkEnd w:id="949"/>
    <w:p>
      <w:pPr>
        <w:spacing w:after="0"/>
        <w:ind w:left="0"/>
        <w:jc w:val="both"/>
      </w:pPr>
      <w:r>
        <w:rPr>
          <w:rFonts w:ascii="Times New Roman"/>
          <w:b w:val="false"/>
          <w:i w:val="false"/>
          <w:color w:val="000000"/>
          <w:sz w:val="28"/>
        </w:rPr>
        <w:t>
      1) сақтандыру (қайта сақтандыру) ұйымдарының:</w:t>
      </w:r>
    </w:p>
    <w:bookmarkStart w:name="z1046" w:id="950"/>
    <w:p>
      <w:pPr>
        <w:spacing w:after="0"/>
        <w:ind w:left="0"/>
        <w:jc w:val="both"/>
      </w:pPr>
      <w:r>
        <w:rPr>
          <w:rFonts w:ascii="Times New Roman"/>
          <w:b w:val="false"/>
          <w:i w:val="false"/>
          <w:color w:val="000000"/>
          <w:sz w:val="28"/>
        </w:rPr>
        <w:t>
      деректер базасын қалыптастыру және жүргізу жөніндегі ұйымды;</w:t>
      </w:r>
    </w:p>
    <w:bookmarkEnd w:id="950"/>
    <w:p>
      <w:pPr>
        <w:spacing w:after="0"/>
        <w:ind w:left="0"/>
        <w:jc w:val="both"/>
      </w:pPr>
      <w:r>
        <w:rPr>
          <w:rFonts w:ascii="Times New Roman"/>
          <w:b w:val="false"/>
          <w:i w:val="false"/>
          <w:color w:val="000000"/>
          <w:sz w:val="28"/>
        </w:rPr>
        <w:t>
      қызметтің ерекше түрі ретінде сақтандыру агентінің қызметін жүзеге асыратын заңды тұлғаларды;</w:t>
      </w:r>
    </w:p>
    <w:p>
      <w:pPr>
        <w:spacing w:after="0"/>
        <w:ind w:left="0"/>
        <w:jc w:val="both"/>
      </w:pPr>
      <w:r>
        <w:rPr>
          <w:rFonts w:ascii="Times New Roman"/>
          <w:b w:val="false"/>
          <w:i w:val="false"/>
          <w:color w:val="000000"/>
          <w:sz w:val="28"/>
        </w:rPr>
        <w:t>
      сақтандыру ұйымдары мәжбүрлеп таратылған жағдайда сақтанушыларға (сақтандырылушыларға, пайда алушыларға) сақтандыру төлемдерінің жүзеге асырылуына кепілдік беретін ұйымды;</w:t>
      </w:r>
    </w:p>
    <w:bookmarkStart w:name="z1047" w:id="951"/>
    <w:p>
      <w:pPr>
        <w:spacing w:after="0"/>
        <w:ind w:left="0"/>
        <w:jc w:val="both"/>
      </w:pPr>
      <w:r>
        <w:rPr>
          <w:rFonts w:ascii="Times New Roman"/>
          <w:b w:val="false"/>
          <w:i w:val="false"/>
          <w:color w:val="000000"/>
          <w:sz w:val="28"/>
        </w:rPr>
        <w:t>
      сатып алынатын акциялары (жарғылық капиталдағы қатысу үлестері) уәкілетті органның нормативтік құқықтық актісінің талаптарына сәйкес келуі шартымен орналастырылған (артықшылықты және қоғам сатып алғандарын шегере отырып) акцияларының (жарғылық капиталдағы қатысу үлестерінің) он пайыздан аз мөлшерінде заңды тұлғаларды;</w:t>
      </w:r>
    </w:p>
    <w:bookmarkEnd w:id="951"/>
    <w:bookmarkStart w:name="z1048" w:id="952"/>
    <w:p>
      <w:pPr>
        <w:spacing w:after="0"/>
        <w:ind w:left="0"/>
        <w:jc w:val="both"/>
      </w:pPr>
      <w:r>
        <w:rPr>
          <w:rFonts w:ascii="Times New Roman"/>
          <w:b w:val="false"/>
          <w:i w:val="false"/>
          <w:color w:val="000000"/>
          <w:sz w:val="28"/>
        </w:rPr>
        <w:t>
      қаржы ұйымдарын, сондай-ақ банктер, сақтандыру ұйымдары, зейнетақы қорлары, бағалы қағаздар рыногына кәсіби қатысушылар мәртебесі бар, өзінде сақтандыру холдингі бар болған кезде орналастырылған (артықшылықты және қоғам сатып алғандарын шегере отырып) акцияларының (жарғылық капиталдағы қатысу үлестерінің) он немесе одан көп пайызы мөлшерінде Қазақстан Республикасының резиденттері емес заңды тұлғаларды. Бұл ретте, сақтандыру холдингінің болуы жөніндегі талап дауыс беретін акцияларының елу пайыздан астамы мемлекетке немесе ұлттық басқарушы холдингке тиесілі сақтандыру (қайта сақтандыру) ұйымдарына қолданылмайды;</w:t>
      </w:r>
    </w:p>
    <w:bookmarkEnd w:id="952"/>
    <w:bookmarkStart w:name="z1049" w:id="953"/>
    <w:p>
      <w:pPr>
        <w:spacing w:after="0"/>
        <w:ind w:left="0"/>
        <w:jc w:val="both"/>
      </w:pPr>
      <w:r>
        <w:rPr>
          <w:rFonts w:ascii="Times New Roman"/>
          <w:b w:val="false"/>
          <w:i w:val="false"/>
          <w:color w:val="000000"/>
          <w:sz w:val="28"/>
        </w:rPr>
        <w:t>
      2) сақтандыру холдингтерінің:</w:t>
      </w:r>
    </w:p>
    <w:bookmarkEnd w:id="953"/>
    <w:bookmarkStart w:name="z1050" w:id="954"/>
    <w:p>
      <w:pPr>
        <w:spacing w:after="0"/>
        <w:ind w:left="0"/>
        <w:jc w:val="both"/>
      </w:pPr>
      <w:r>
        <w:rPr>
          <w:rFonts w:ascii="Times New Roman"/>
          <w:b w:val="false"/>
          <w:i w:val="false"/>
          <w:color w:val="000000"/>
          <w:sz w:val="28"/>
        </w:rPr>
        <w:t>
      қаржы ұйымдарын;</w:t>
      </w:r>
    </w:p>
    <w:bookmarkEnd w:id="954"/>
    <w:bookmarkStart w:name="z1051" w:id="955"/>
    <w:p>
      <w:pPr>
        <w:spacing w:after="0"/>
        <w:ind w:left="0"/>
        <w:jc w:val="both"/>
      </w:pPr>
      <w:r>
        <w:rPr>
          <w:rFonts w:ascii="Times New Roman"/>
          <w:b w:val="false"/>
          <w:i w:val="false"/>
          <w:color w:val="000000"/>
          <w:sz w:val="28"/>
        </w:rPr>
        <w:t>
      банктер, сақтандыру ұйымдары, зейнетақы қорлары, бағалы қағаздар нарығына кәсіби қатысушылар мәртебесі бар Қазақстан Республикасының резиденттері емес заңды тұлғаларды құру, сондай-ақ акцияларды немесе жарғылық капиталдарға қатысу үлестерін сатып алу жағдайларына қолданылмайды.</w:t>
      </w:r>
    </w:p>
    <w:bookmarkEnd w:id="955"/>
    <w:bookmarkStart w:name="z1052" w:id="956"/>
    <w:p>
      <w:pPr>
        <w:spacing w:after="0"/>
        <w:ind w:left="0"/>
        <w:jc w:val="both"/>
      </w:pPr>
      <w:r>
        <w:rPr>
          <w:rFonts w:ascii="Times New Roman"/>
          <w:b w:val="false"/>
          <w:i w:val="false"/>
          <w:color w:val="000000"/>
          <w:sz w:val="28"/>
        </w:rPr>
        <w:t>
      Сақтандыру (қайта сақтандыру) ұйымының осы тармақтың бірінші бөлігінің 1) тармақшасында көрсетілген заңды тұлғалардың жарғылық капиталына қатысу үлестерін не акцияларын сатып алуы бір заңды тұлға үшін сақтандыру (қайта сақтандыру) ұйымының меншікті капиталының он пайызынан аспауы тиіс. Бұл шектеу сақтандыру (қайта сақтандыру) ұйымының аталған заңды тұлғалардың жарғылық капиталына қатысу үлестерін не акцияларын иеленуіне, оның ішінде оларды құрған кезде қолданылады.</w:t>
      </w:r>
    </w:p>
    <w:bookmarkEnd w:id="956"/>
    <w:bookmarkStart w:name="z1053" w:id="957"/>
    <w:p>
      <w:pPr>
        <w:spacing w:after="0"/>
        <w:ind w:left="0"/>
        <w:jc w:val="both"/>
      </w:pPr>
      <w:r>
        <w:rPr>
          <w:rFonts w:ascii="Times New Roman"/>
          <w:b w:val="false"/>
          <w:i w:val="false"/>
          <w:color w:val="000000"/>
          <w:sz w:val="28"/>
        </w:rPr>
        <w:t>
      Сақтандыру (қайта сақтандыру) ұйымының заңды тұлғалардың жарғылық капиталына қатысу үлестерінің не акцияларының жиынтық құны сақтандыру (қайта сақтандыру) ұйымының меншікті капиталының елу пайызынан аспауға тиіс.</w:t>
      </w:r>
    </w:p>
    <w:bookmarkEnd w:id="957"/>
    <w:p>
      <w:pPr>
        <w:spacing w:after="0"/>
        <w:ind w:left="0"/>
        <w:jc w:val="both"/>
      </w:pPr>
      <w:r>
        <w:rPr>
          <w:rFonts w:ascii="Times New Roman"/>
          <w:b w:val="false"/>
          <w:i w:val="false"/>
          <w:color w:val="000000"/>
          <w:sz w:val="28"/>
        </w:rPr>
        <w:t>
      Сақтандыру (қайта сақтандыру) ұйымдарының еншілес ұйымдары уәкілетті органның нормативтік құқықтық актісінде белгіленген талаптарға сәйкес келетін заңды тұлғалардың акцияларын немесе жарғылық капиталындағы қатысу үлестерін ғана сатып алуға құқылы. Бұл талап Қазақстан Республикасының резиденті-еншілес банктеріне қолданылмайды.</w:t>
      </w:r>
    </w:p>
    <w:bookmarkStart w:name="z1054" w:id="958"/>
    <w:p>
      <w:pPr>
        <w:spacing w:after="0"/>
        <w:ind w:left="0"/>
        <w:jc w:val="both"/>
      </w:pPr>
      <w:r>
        <w:rPr>
          <w:rFonts w:ascii="Times New Roman"/>
          <w:b w:val="false"/>
          <w:i w:val="false"/>
          <w:color w:val="000000"/>
          <w:sz w:val="28"/>
        </w:rPr>
        <w:t>
      Сақтандыру холдингінің еншілес ұйымдары заңды тұлғалардың уәкілетті органның нормативтік құқықтық актісінде белгіленген талаптарға сәйкес келетін акцияларын немесе жарғылық капиталындағы қатысу үлестерін ғана сатып алуға құқылы. Бұл талап:</w:t>
      </w:r>
    </w:p>
    <w:bookmarkEnd w:id="958"/>
    <w:p>
      <w:pPr>
        <w:spacing w:after="0"/>
        <w:ind w:left="0"/>
        <w:jc w:val="both"/>
      </w:pPr>
      <w:r>
        <w:rPr>
          <w:rFonts w:ascii="Times New Roman"/>
          <w:b w:val="false"/>
          <w:i w:val="false"/>
          <w:color w:val="000000"/>
          <w:sz w:val="28"/>
        </w:rPr>
        <w:t>
      Қазақстан Республикасының резиденттері-еншілес сақтандыру (қайта сақтандыру) ұйымдарына;</w:t>
      </w:r>
    </w:p>
    <w:bookmarkStart w:name="z1055" w:id="959"/>
    <w:p>
      <w:pPr>
        <w:spacing w:after="0"/>
        <w:ind w:left="0"/>
        <w:jc w:val="both"/>
      </w:pPr>
      <w:r>
        <w:rPr>
          <w:rFonts w:ascii="Times New Roman"/>
          <w:b w:val="false"/>
          <w:i w:val="false"/>
          <w:color w:val="000000"/>
          <w:sz w:val="28"/>
        </w:rPr>
        <w:t>
      Қазақстан Республикасының резиденттері-еншілес банктерге;</w:t>
      </w:r>
    </w:p>
    <w:bookmarkEnd w:id="959"/>
    <w:bookmarkStart w:name="z1056" w:id="960"/>
    <w:p>
      <w:pPr>
        <w:spacing w:after="0"/>
        <w:ind w:left="0"/>
        <w:jc w:val="both"/>
      </w:pPr>
      <w:r>
        <w:rPr>
          <w:rFonts w:ascii="Times New Roman"/>
          <w:b w:val="false"/>
          <w:i w:val="false"/>
          <w:color w:val="000000"/>
          <w:sz w:val="28"/>
        </w:rPr>
        <w:t>
      сақтандыру холдингі аталған заңды тұлғалардың акцияларына немесе жарғылық капиталындағы қатысу үлестеріне тікелей иелік ететін (дауыс беруге, шешімдерді айқындауға және (немесе) қабылданатын шешімдерге шарттың күшіне қарай немесе өзгеше түрде ықпал етуге мүмкіндігі бар) сақтандыру (қайта сақтандыру) ұйымының немесе Қазақстан Республикасының резиденттері банктің акцияларына иелік ету арқылы (дауыс беру, шешімдерді айқындауға және (немесе) қабылданатын шешімдерге шарттың күшіне қарай немесе өзгеше түрде ықпал ету мүмкіндігінің болуы) бас ұйым болып табылатын заңды тұлғаларға;</w:t>
      </w:r>
    </w:p>
    <w:bookmarkEnd w:id="960"/>
    <w:bookmarkStart w:name="z1057" w:id="961"/>
    <w:p>
      <w:pPr>
        <w:spacing w:after="0"/>
        <w:ind w:left="0"/>
        <w:jc w:val="both"/>
      </w:pPr>
      <w:r>
        <w:rPr>
          <w:rFonts w:ascii="Times New Roman"/>
          <w:b w:val="false"/>
          <w:i w:val="false"/>
          <w:color w:val="000000"/>
          <w:sz w:val="28"/>
        </w:rPr>
        <w:t>
      сақтандыру холдингі болып табылатын Қазақстан Республикасының резиденттері емес еншілес ұйымдары болып табылатын Қазақстан Республикасының резиденті еместерге мынадай талаптардың біреуін орындаған кезде:</w:t>
      </w:r>
    </w:p>
    <w:bookmarkEnd w:id="961"/>
    <w:bookmarkStart w:name="z1058" w:id="962"/>
    <w:p>
      <w:pPr>
        <w:spacing w:after="0"/>
        <w:ind w:left="0"/>
        <w:jc w:val="both"/>
      </w:pPr>
      <w:r>
        <w:rPr>
          <w:rFonts w:ascii="Times New Roman"/>
          <w:b w:val="false"/>
          <w:i w:val="false"/>
          <w:color w:val="000000"/>
          <w:sz w:val="28"/>
        </w:rPr>
        <w:t>
      сақтандыру холдингінде тізбесін уәкілетті орган белгілейтін рейтингтік агенттіктердің бірінің А рейтингінен төмен емес жеке кредиттік рейтингі, сондай-ақ аталған тұлғалардың шыққан елінің қаржылық қадағалау органынан олардың шоғырландырылған қадағалауға жататындығы туралы жазбаша растауы бар болғанда;</w:t>
      </w:r>
    </w:p>
    <w:bookmarkEnd w:id="962"/>
    <w:bookmarkStart w:name="z1059" w:id="963"/>
    <w:p>
      <w:pPr>
        <w:spacing w:after="0"/>
        <w:ind w:left="0"/>
        <w:jc w:val="both"/>
      </w:pPr>
      <w:r>
        <w:rPr>
          <w:rFonts w:ascii="Times New Roman"/>
          <w:b w:val="false"/>
          <w:i w:val="false"/>
          <w:color w:val="000000"/>
          <w:sz w:val="28"/>
        </w:rPr>
        <w:t>
      уәкілетті орган мен шет мемлекеттің тиісті қадағалау органы арасында ақпарат алмасу туралы келісім, сондай-ақ рейтингтік агенттіктердің бірінің ең төменгі талап етілетін рейтингі болған кезде қолданылмайды. Ең төменгі рейтинг пен рейтингтік агенттіктердің тізбесі уәкілетті органның нормативтік құқықтық актісімен белгіленеді.</w:t>
      </w:r>
    </w:p>
    <w:bookmarkEnd w:id="963"/>
    <w:bookmarkStart w:name="z1060" w:id="964"/>
    <w:p>
      <w:pPr>
        <w:spacing w:after="0"/>
        <w:ind w:left="0"/>
        <w:jc w:val="both"/>
      </w:pPr>
      <w:r>
        <w:rPr>
          <w:rFonts w:ascii="Times New Roman"/>
          <w:b w:val="false"/>
          <w:i w:val="false"/>
          <w:color w:val="000000"/>
          <w:sz w:val="28"/>
        </w:rPr>
        <w:t>
      4. Осы баптың 1 және 2-тармақтарында белгіленген тыйым салу меншігіне мынадай:</w:t>
      </w:r>
    </w:p>
    <w:bookmarkEnd w:id="964"/>
    <w:bookmarkStart w:name="z1061" w:id="965"/>
    <w:p>
      <w:pPr>
        <w:spacing w:after="0"/>
        <w:ind w:left="0"/>
        <w:jc w:val="both"/>
      </w:pPr>
      <w:r>
        <w:rPr>
          <w:rFonts w:ascii="Times New Roman"/>
          <w:b w:val="false"/>
          <w:i w:val="false"/>
          <w:color w:val="000000"/>
          <w:sz w:val="28"/>
        </w:rPr>
        <w:t>
      1) сақтандыру холдингтерінің:</w:t>
      </w:r>
    </w:p>
    <w:bookmarkEnd w:id="965"/>
    <w:p>
      <w:pPr>
        <w:spacing w:after="0"/>
        <w:ind w:left="0"/>
        <w:jc w:val="both"/>
      </w:pPr>
      <w:r>
        <w:rPr>
          <w:rFonts w:ascii="Times New Roman"/>
          <w:b w:val="false"/>
          <w:i w:val="false"/>
          <w:color w:val="000000"/>
          <w:sz w:val="28"/>
        </w:rPr>
        <w:t>
      тізбесін уәкілетті орган белгілейтін халықаралық қаржы ұйымдарының облигацияларын;</w:t>
      </w:r>
    </w:p>
    <w:bookmarkStart w:name="z1062" w:id="966"/>
    <w:p>
      <w:pPr>
        <w:spacing w:after="0"/>
        <w:ind w:left="0"/>
        <w:jc w:val="both"/>
      </w:pPr>
      <w:r>
        <w:rPr>
          <w:rFonts w:ascii="Times New Roman"/>
          <w:b w:val="false"/>
          <w:i w:val="false"/>
          <w:color w:val="000000"/>
          <w:sz w:val="28"/>
        </w:rPr>
        <w:t>
      талап етілетін ең төмен рейтингі бар облигацияларды сатып алуы жағдайларына қолданылмайды. Талап етілетін ең төмен рейтинг және рейтингтік агенттіктердің тізбесі уәкілетті органның нормативтік құқықтық актісінде белгіленеді;</w:t>
      </w:r>
    </w:p>
    <w:bookmarkEnd w:id="966"/>
    <w:p>
      <w:pPr>
        <w:spacing w:after="0"/>
        <w:ind w:left="0"/>
        <w:jc w:val="both"/>
      </w:pPr>
      <w:r>
        <w:rPr>
          <w:rFonts w:ascii="Times New Roman"/>
          <w:b w:val="false"/>
          <w:i w:val="false"/>
          <w:color w:val="000000"/>
          <w:sz w:val="28"/>
        </w:rPr>
        <w:t>
      2) сақтандыру (қайта сақтандыру) ұйымдарының:</w:t>
      </w:r>
    </w:p>
    <w:bookmarkStart w:name="z1063" w:id="967"/>
    <w:p>
      <w:pPr>
        <w:spacing w:after="0"/>
        <w:ind w:left="0"/>
        <w:jc w:val="both"/>
      </w:pPr>
      <w:r>
        <w:rPr>
          <w:rFonts w:ascii="Times New Roman"/>
          <w:b w:val="false"/>
          <w:i w:val="false"/>
          <w:color w:val="000000"/>
          <w:sz w:val="28"/>
        </w:rPr>
        <w:t>
      тізбесі уәкілетті органның нормативтік құқықтық актілерінде белгіленетін қаржы құралдарын (акциялар мен жарғылық капиталына қатысу үлестерін қоспағанда) сатып алуы жағдайларына қолданылмайды.</w:t>
      </w:r>
    </w:p>
    <w:bookmarkEnd w:id="967"/>
    <w:bookmarkStart w:name="z1064" w:id="968"/>
    <w:p>
      <w:pPr>
        <w:spacing w:after="0"/>
        <w:ind w:left="0"/>
        <w:jc w:val="both"/>
      </w:pPr>
      <w:r>
        <w:rPr>
          <w:rFonts w:ascii="Times New Roman"/>
          <w:b w:val="false"/>
          <w:i w:val="false"/>
          <w:color w:val="000000"/>
          <w:sz w:val="28"/>
        </w:rPr>
        <w:t>
      Осы тармақта белгіленген шектеулер бұрын шығарылған облигациялар бойынша міндеттемелерді осы ұйымның қайта құрылымданатын міндеттемелері тізбесіне енгізу шартымен сақтандыру (қайта сақтандыру) ұйымының, сақтандыру холдингінің бұдан бұрын сатып алынғандардың орнына қайта құрылымдау процесіндегі ұйымдардың облигацияларын сатып алуы жағдайларына қолданылмайды.</w:t>
      </w:r>
    </w:p>
    <w:bookmarkEnd w:id="968"/>
    <w:bookmarkStart w:name="z1065" w:id="969"/>
    <w:p>
      <w:pPr>
        <w:spacing w:after="0"/>
        <w:ind w:left="0"/>
        <w:jc w:val="both"/>
      </w:pPr>
      <w:r>
        <w:rPr>
          <w:rFonts w:ascii="Times New Roman"/>
          <w:b w:val="false"/>
          <w:i w:val="false"/>
          <w:color w:val="000000"/>
          <w:sz w:val="28"/>
        </w:rPr>
        <w:t>
      5. Сақтандыру (қайта сақтандыру) ұйымына:</w:t>
      </w:r>
    </w:p>
    <w:bookmarkEnd w:id="969"/>
    <w:bookmarkStart w:name="z1066" w:id="970"/>
    <w:p>
      <w:pPr>
        <w:spacing w:after="0"/>
        <w:ind w:left="0"/>
        <w:jc w:val="both"/>
      </w:pPr>
      <w:r>
        <w:rPr>
          <w:rFonts w:ascii="Times New Roman"/>
          <w:b w:val="false"/>
          <w:i w:val="false"/>
          <w:color w:val="000000"/>
          <w:sz w:val="28"/>
        </w:rPr>
        <w:t>
      1) акциялардан, сондай-ақ осы Заңның 25-1-бабында көзделген шарттарға сәйкес келетін қамтамасыз етілмеген облигациялардан басқа, бағалы қағаздардың өзге түрлерін шығаруға;</w:t>
      </w:r>
    </w:p>
    <w:bookmarkEnd w:id="970"/>
    <w:bookmarkStart w:name="z1067" w:id="971"/>
    <w:p>
      <w:pPr>
        <w:spacing w:after="0"/>
        <w:ind w:left="0"/>
        <w:jc w:val="both"/>
      </w:pPr>
      <w:r>
        <w:rPr>
          <w:rFonts w:ascii="Times New Roman"/>
          <w:b w:val="false"/>
          <w:i w:val="false"/>
          <w:color w:val="000000"/>
          <w:sz w:val="28"/>
        </w:rPr>
        <w:t>
      2) осы Заңның 25-1-бабында көзделген шарттарға сәйкес келетін қамтамасыз етілмеген қарыз тартуды қоспағанда, банктерден, Қазақстан Республикасы бейрезидент-банктерінің филиалдарынан меншікті капиталының мөлшерінен асатын мөлшерде қарыз қаражатын үш айдан астам мерзімге тартуға;</w:t>
      </w:r>
    </w:p>
    <w:bookmarkEnd w:id="971"/>
    <w:bookmarkStart w:name="z1758" w:id="972"/>
    <w:p>
      <w:pPr>
        <w:spacing w:after="0"/>
        <w:ind w:left="0"/>
        <w:jc w:val="both"/>
      </w:pPr>
      <w:r>
        <w:rPr>
          <w:rFonts w:ascii="Times New Roman"/>
          <w:b w:val="false"/>
          <w:i w:val="false"/>
          <w:color w:val="000000"/>
          <w:sz w:val="28"/>
        </w:rPr>
        <w:t xml:space="preserve">
      2-1) осы Заңның </w:t>
      </w:r>
      <w:r>
        <w:rPr>
          <w:rFonts w:ascii="Times New Roman"/>
          <w:b w:val="false"/>
          <w:i w:val="false"/>
          <w:color w:val="000000"/>
          <w:sz w:val="28"/>
        </w:rPr>
        <w:t>25-1-бабында</w:t>
      </w:r>
      <w:r>
        <w:rPr>
          <w:rFonts w:ascii="Times New Roman"/>
          <w:b w:val="false"/>
          <w:i w:val="false"/>
          <w:color w:val="000000"/>
          <w:sz w:val="28"/>
        </w:rPr>
        <w:t xml:space="preserve"> көзделген шарттарға сәйкес келетін қамтамасыз етусіз қарыздарды тартуды қоспағанда, жеке және заңды тұлғалардан қарыз қаражатын тартуға;</w:t>
      </w:r>
    </w:p>
    <w:bookmarkEnd w:id="972"/>
    <w:bookmarkStart w:name="z1068" w:id="973"/>
    <w:p>
      <w:pPr>
        <w:spacing w:after="0"/>
        <w:ind w:left="0"/>
        <w:jc w:val="both"/>
      </w:pPr>
      <w:r>
        <w:rPr>
          <w:rFonts w:ascii="Times New Roman"/>
          <w:b w:val="false"/>
          <w:i w:val="false"/>
          <w:color w:val="000000"/>
          <w:sz w:val="28"/>
        </w:rPr>
        <w:t>
      3) сақтандыру (қайта сақтандыру) ұйымының лауазымды тұлғаларына және қызметкерлеріне бір жүз еселенген айлық есептік көрсеткіштен аспайтын сомаға қаржылық көмекті қоспағанда, өтеусіз негізде қаржылық көмек көрсетуге;</w:t>
      </w:r>
    </w:p>
    <w:bookmarkEnd w:id="973"/>
    <w:bookmarkStart w:name="z1069" w:id="974"/>
    <w:p>
      <w:pPr>
        <w:spacing w:after="0"/>
        <w:ind w:left="0"/>
        <w:jc w:val="both"/>
      </w:pPr>
      <w:r>
        <w:rPr>
          <w:rFonts w:ascii="Times New Roman"/>
          <w:b w:val="false"/>
          <w:i w:val="false"/>
          <w:color w:val="000000"/>
          <w:sz w:val="28"/>
        </w:rPr>
        <w:t>
      4) Қазақстан Республикасының заңнамасында белгіленген жағдайларды қоспағанда, кез келген тәсілдермен қарыз беруге;</w:t>
      </w:r>
    </w:p>
    <w:bookmarkEnd w:id="974"/>
    <w:p>
      <w:pPr>
        <w:spacing w:after="0"/>
        <w:ind w:left="0"/>
        <w:jc w:val="both"/>
      </w:pPr>
      <w:r>
        <w:rPr>
          <w:rFonts w:ascii="Times New Roman"/>
          <w:b w:val="false"/>
          <w:i w:val="false"/>
          <w:color w:val="000000"/>
          <w:sz w:val="28"/>
        </w:rPr>
        <w:t>
      5) егер Қазақстан Республикасының заңнамасында өзгеше көзделмесе, сақтанушыларға, оның ішінде үшінші тұлғалар арқылы сыйақылардың кез келген түрін төлеуге;</w:t>
      </w:r>
    </w:p>
    <w:p>
      <w:pPr>
        <w:spacing w:after="0"/>
        <w:ind w:left="0"/>
        <w:jc w:val="both"/>
      </w:pPr>
      <w:r>
        <w:rPr>
          <w:rFonts w:ascii="Times New Roman"/>
          <w:b w:val="false"/>
          <w:i w:val="false"/>
          <w:color w:val="000000"/>
          <w:sz w:val="28"/>
        </w:rPr>
        <w:t>
      6) сақтандыру (қайта сақтандыру) ұйымының қызметкерлері мен үлестес тұлғаларына бастапқы есепке алу құжаттарынсыз ақша беруге тыйым салынады.</w:t>
      </w:r>
    </w:p>
    <w:bookmarkStart w:name="z1070" w:id="975"/>
    <w:p>
      <w:pPr>
        <w:spacing w:after="0"/>
        <w:ind w:left="0"/>
        <w:jc w:val="both"/>
      </w:pPr>
      <w:r>
        <w:rPr>
          <w:rFonts w:ascii="Times New Roman"/>
          <w:b w:val="false"/>
          <w:i w:val="false"/>
          <w:color w:val="000000"/>
          <w:sz w:val="28"/>
        </w:rPr>
        <w:t>
      6. Сақтандыру холдингтері осы баптың 2-тармағында көрсетілген қызметтен басқа мынадай қызмет түрлерімен:</w:t>
      </w:r>
    </w:p>
    <w:bookmarkEnd w:id="975"/>
    <w:bookmarkStart w:name="z1071" w:id="976"/>
    <w:p>
      <w:pPr>
        <w:spacing w:after="0"/>
        <w:ind w:left="0"/>
        <w:jc w:val="both"/>
      </w:pPr>
      <w:r>
        <w:rPr>
          <w:rFonts w:ascii="Times New Roman"/>
          <w:b w:val="false"/>
          <w:i w:val="false"/>
          <w:color w:val="000000"/>
          <w:sz w:val="28"/>
        </w:rPr>
        <w:t>
      1) сақтандыру холдингінің үлестес тұлғасы болып табылмайтын тұлғадан өз мұқтажына сатып алынған мүлікті сатып алумен;</w:t>
      </w:r>
    </w:p>
    <w:bookmarkEnd w:id="976"/>
    <w:bookmarkStart w:name="z1072" w:id="977"/>
    <w:p>
      <w:pPr>
        <w:spacing w:after="0"/>
        <w:ind w:left="0"/>
        <w:jc w:val="both"/>
      </w:pPr>
      <w:r>
        <w:rPr>
          <w:rFonts w:ascii="Times New Roman"/>
          <w:b w:val="false"/>
          <w:i w:val="false"/>
          <w:color w:val="000000"/>
          <w:sz w:val="28"/>
        </w:rPr>
        <w:t>
      2) қаржылық қызметімен байланысты мәселелер бойынша консультациялық қызметтер көрсетумен;</w:t>
      </w:r>
    </w:p>
    <w:bookmarkEnd w:id="977"/>
    <w:bookmarkStart w:name="z1073" w:id="978"/>
    <w:p>
      <w:pPr>
        <w:spacing w:after="0"/>
        <w:ind w:left="0"/>
        <w:jc w:val="both"/>
      </w:pPr>
      <w:r>
        <w:rPr>
          <w:rFonts w:ascii="Times New Roman"/>
          <w:b w:val="false"/>
          <w:i w:val="false"/>
          <w:color w:val="000000"/>
          <w:sz w:val="28"/>
        </w:rPr>
        <w:t>
      3) сақтандыру холдингінің үлестес тұлғасы болып табылмайтын тұлғаға меншікті мүлкін сатумен айналысуға құқылы.</w:t>
      </w:r>
    </w:p>
    <w:bookmarkEnd w:id="978"/>
    <w:bookmarkStart w:name="z1074" w:id="979"/>
    <w:p>
      <w:pPr>
        <w:spacing w:after="0"/>
        <w:ind w:left="0"/>
        <w:jc w:val="both"/>
      </w:pPr>
      <w:r>
        <w:rPr>
          <w:rFonts w:ascii="Times New Roman"/>
          <w:b w:val="false"/>
          <w:i w:val="false"/>
          <w:color w:val="000000"/>
          <w:sz w:val="28"/>
        </w:rPr>
        <w:t>
      7. Сақтандыру (қайта сақтандыру) ұйымдарына және сақтандыру холдингтеріне, тәуекелдерді хеджирлеу мақсатында жасалған операцияларды қоспағанда, туынды қаржы құралдарымен жасалатын операцияларды жүзеге асыруға тыйым салынады.</w:t>
      </w:r>
    </w:p>
    <w:bookmarkEnd w:id="979"/>
    <w:bookmarkStart w:name="z1075" w:id="980"/>
    <w:p>
      <w:pPr>
        <w:spacing w:after="0"/>
        <w:ind w:left="0"/>
        <w:jc w:val="both"/>
      </w:pPr>
      <w:r>
        <w:rPr>
          <w:rFonts w:ascii="Times New Roman"/>
          <w:b w:val="false"/>
          <w:i w:val="false"/>
          <w:color w:val="000000"/>
          <w:sz w:val="28"/>
        </w:rPr>
        <w:t>
      8. Сақтандыру (қайта сақтандыру) ұйымының не сақтандыру холдингінің еншілес ұйымдарына, капиталында сақтандыру (қайта сақтандыру) ұйымының не сақтандыру холдингінің қомақты қатысуы бар ұйымдарға тиесілі сақтандыру тобының бас ұйымының, сақтандыру (қайта сақтандыру) ұйымының немесе сақтандыру холдингінің акцияларының (жарғылық капиталындағы қатысу үлестерінің) жиынтық үлесі уәкілетті органның нормативтік құқықтық актісінде айқындалатын лимиттерден аспауға тиіс.</w:t>
      </w:r>
    </w:p>
    <w:bookmarkEnd w:id="980"/>
    <w:bookmarkStart w:name="z1076" w:id="981"/>
    <w:p>
      <w:pPr>
        <w:spacing w:after="0"/>
        <w:ind w:left="0"/>
        <w:jc w:val="both"/>
      </w:pPr>
      <w:r>
        <w:rPr>
          <w:rFonts w:ascii="Times New Roman"/>
          <w:b w:val="false"/>
          <w:i w:val="false"/>
          <w:color w:val="000000"/>
          <w:sz w:val="28"/>
        </w:rPr>
        <w:t>
      9. Осы баптың талаптары:</w:t>
      </w:r>
    </w:p>
    <w:bookmarkEnd w:id="981"/>
    <w:bookmarkStart w:name="z1077" w:id="982"/>
    <w:p>
      <w:pPr>
        <w:spacing w:after="0"/>
        <w:ind w:left="0"/>
        <w:jc w:val="both"/>
      </w:pPr>
      <w:r>
        <w:rPr>
          <w:rFonts w:ascii="Times New Roman"/>
          <w:b w:val="false"/>
          <w:i w:val="false"/>
          <w:color w:val="000000"/>
          <w:sz w:val="28"/>
        </w:rPr>
        <w:t>
      1) мынадай талаптардың бірін:</w:t>
      </w:r>
    </w:p>
    <w:bookmarkEnd w:id="982"/>
    <w:bookmarkStart w:name="z1078" w:id="983"/>
    <w:p>
      <w:pPr>
        <w:spacing w:after="0"/>
        <w:ind w:left="0"/>
        <w:jc w:val="both"/>
      </w:pPr>
      <w:r>
        <w:rPr>
          <w:rFonts w:ascii="Times New Roman"/>
          <w:b w:val="false"/>
          <w:i w:val="false"/>
          <w:color w:val="000000"/>
          <w:sz w:val="28"/>
        </w:rPr>
        <w:t>
      тізбесін уәкілетті орган белгілейтін рейтингтік агенттіктердің бірінің А рейтингінен төмен емес жеке кредиттік рейтингі, сондай-ақ сақтандыру холдингі, сақтандыру холдингінің белгілеріне иеленген тұлға шыққан елдің қаржылық қадағалау органының аталған Қазақстан Республикасының резиденттері емес тұлғалардың шоғырландырылған қадағалауға жататындығы туралы жазбаша растауының болуын;</w:t>
      </w:r>
    </w:p>
    <w:bookmarkEnd w:id="983"/>
    <w:bookmarkStart w:name="z1079" w:id="984"/>
    <w:p>
      <w:pPr>
        <w:spacing w:after="0"/>
        <w:ind w:left="0"/>
        <w:jc w:val="both"/>
      </w:pPr>
      <w:r>
        <w:rPr>
          <w:rFonts w:ascii="Times New Roman"/>
          <w:b w:val="false"/>
          <w:i w:val="false"/>
          <w:color w:val="000000"/>
          <w:sz w:val="28"/>
        </w:rPr>
        <w:t>
      уәкілетті орган мен шет мемлекеттің тиісті қадағалау органы арасында ақпарат алмасу туралы келісім, сондай-ақ рейтингтік агенттіктердің бірінің ең төменгі талап етілетін рейтингі бар болғанда сақтандыру холдингі, сақтандыру холдингінің белгілерін иеленген тұлға болып табылатын Қазақстан Республикасының резиденттері еместерге қолданылмайды. Ең төменгі рейтинг пен рейтингтік агенттіктердің тізбесі уәкілетті органның нормативтік құқықтық актісімен белгіленеді.</w:t>
      </w:r>
    </w:p>
    <w:bookmarkEnd w:id="984"/>
    <w:bookmarkStart w:name="z1080" w:id="985"/>
    <w:p>
      <w:pPr>
        <w:spacing w:after="0"/>
        <w:ind w:left="0"/>
        <w:jc w:val="both"/>
      </w:pPr>
      <w:r>
        <w:rPr>
          <w:rFonts w:ascii="Times New Roman"/>
          <w:b w:val="false"/>
          <w:i w:val="false"/>
          <w:color w:val="000000"/>
          <w:sz w:val="28"/>
        </w:rPr>
        <w:t>
      2) банк конгломераттарының құрамына кіретін банк холдингтері болып табылатын сақтандыру холдингтеріне;</w:t>
      </w:r>
    </w:p>
    <w:bookmarkEnd w:id="985"/>
    <w:bookmarkStart w:name="z1081" w:id="986"/>
    <w:p>
      <w:pPr>
        <w:spacing w:after="0"/>
        <w:ind w:left="0"/>
        <w:jc w:val="both"/>
      </w:pPr>
      <w:r>
        <w:rPr>
          <w:rFonts w:ascii="Times New Roman"/>
          <w:b w:val="false"/>
          <w:i w:val="false"/>
          <w:color w:val="000000"/>
          <w:sz w:val="28"/>
        </w:rPr>
        <w:t>
      3) аталған сақтандыру (қайта сақтандыру) ұйымының акцияларына тікелей иелік ететін (дауыс беру, шешімдерді айқындау және (немесе) қабылданатын шешімге шарттың күшіне қарай немесе өзгеше түрде ықпал ету мүмкіндігі бар) Қазақстан Республикасының резиденті-сақтандыру холдингінің акцияларын немесе жарғылық капиталындағы қатысу үлестерін иелену (дауыс беру, шешімдерді айқындау және (немесе) қабылданатын шешімге шарттың күшіне қарай немесе өзгеше түрде ықпал ету мүмкіндігінің болуы) арқылы сақтандыру (қайта сақтандыру) ұйымының акцияларына жанама түрде ие (дауыс беру, шешімдерді айқындау және (немесе) қабылданатын шешімге шарттың күшіне қарай немесе өзгеше түрде ықпал ету мүмкіндігі бар) сақтандыру холдингтеріне;</w:t>
      </w:r>
    </w:p>
    <w:bookmarkEnd w:id="986"/>
    <w:bookmarkStart w:name="z1082" w:id="987"/>
    <w:p>
      <w:pPr>
        <w:spacing w:after="0"/>
        <w:ind w:left="0"/>
        <w:jc w:val="both"/>
      </w:pPr>
      <w:r>
        <w:rPr>
          <w:rFonts w:ascii="Times New Roman"/>
          <w:b w:val="false"/>
          <w:i w:val="false"/>
          <w:color w:val="000000"/>
          <w:sz w:val="28"/>
        </w:rPr>
        <w:t>
      4) қаржы ұйымдары болып табылатын Қазақстан Республикасының резиденттері – сақтандыру холдингтеріне қолданылмайды.</w:t>
      </w:r>
    </w:p>
    <w:bookmarkEnd w:id="987"/>
    <w:bookmarkStart w:name="z1083" w:id="988"/>
    <w:p>
      <w:pPr>
        <w:spacing w:after="0"/>
        <w:ind w:left="0"/>
        <w:jc w:val="both"/>
      </w:pPr>
      <w:r>
        <w:rPr>
          <w:rFonts w:ascii="Times New Roman"/>
          <w:b w:val="false"/>
          <w:i w:val="false"/>
          <w:color w:val="000000"/>
          <w:sz w:val="28"/>
        </w:rPr>
        <w:t>
      10. Сақтандыру (қайта сақтандыру) ұйымы сақтандыру (қайта сақтандыру) ұйымының үлестес тұлғаларынан сақтандыру (қайта сақтандыру) ұйымының өзіндік ұстап қалуының мөлшерінен асатын, өзі қабылдап алған сақтандыру тәуекелдерінің бір бөлігін Қазақстан Республикасының тәуелсіз рейтингінен төмен емес халықаралық кредиттік рейтингі бар сақтандыру (қайта сақтандыру) ұйымдарына беруге міндетті. Рейтингтік агенттіктердің тізбесі уәкілетті органның нормативтік құқықтық актісінде белгіленеді.</w:t>
      </w:r>
    </w:p>
    <w:bookmarkEnd w:id="988"/>
    <w:bookmarkStart w:name="z1084" w:id="989"/>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11. Осы баптың талаптары сақтанушының инвестицияларға қатысу шарты көзделетін сақтандыру шарттары бойынша инвестициялау мақсаттары үшін сақтанушылардан алынған сақтандыру сыйлықақыларының бір бөлігі және оларды инвестициялаудан алынған кіріс (залалдар) есебінен қалыптастырылған активтерді инвестициялауға қолданылмайды.</w:t>
      </w:r>
    </w:p>
    <w:bookmarkEnd w:id="98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48-бап жаңа редакцияда - ҚР 2011.12.28 </w:t>
      </w:r>
      <w:r>
        <w:rPr>
          <w:rFonts w:ascii="Times New Roman"/>
          <w:b w:val="false"/>
          <w:i w:val="false"/>
          <w:color w:val="000000"/>
          <w:sz w:val="28"/>
        </w:rPr>
        <w:t>N 524-IV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өзгерістер енгізілді - ҚР 2012.12.26 </w:t>
      </w:r>
      <w:r>
        <w:rPr>
          <w:rFonts w:ascii="Times New Roman"/>
          <w:b w:val="false"/>
          <w:i w:val="false"/>
          <w:color w:val="000000"/>
          <w:sz w:val="28"/>
        </w:rPr>
        <w:t>N 61-V</w:t>
      </w:r>
      <w:r>
        <w:rPr>
          <w:rFonts w:ascii="Times New Roman"/>
          <w:b w:val="false"/>
          <w:i w:val="false"/>
          <w:color w:val="ff0000"/>
          <w:sz w:val="28"/>
        </w:rPr>
        <w:t xml:space="preserve"> (2012.02.04 бастап қолданысқа енгізіледі); 2014.06.10 </w:t>
      </w:r>
      <w:r>
        <w:rPr>
          <w:rFonts w:ascii="Times New Roman"/>
          <w:b w:val="false"/>
          <w:i w:val="false"/>
          <w:color w:val="000000"/>
          <w:sz w:val="28"/>
        </w:rPr>
        <w:t>№ 206-V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58" w:id="990"/>
    <w:p>
      <w:pPr>
        <w:spacing w:after="0"/>
        <w:ind w:left="0"/>
        <w:jc w:val="left"/>
      </w:pPr>
      <w:r>
        <w:rPr>
          <w:rFonts w:ascii="Times New Roman"/>
          <w:b/>
          <w:i w:val="false"/>
          <w:color w:val="000000"/>
        </w:rPr>
        <w:t xml:space="preserve"> 49-бап. Сақтандыру бойынша iрi мәмiлелер жасау</w:t>
      </w:r>
    </w:p>
    <w:bookmarkEnd w:id="990"/>
    <w:p>
      <w:pPr>
        <w:spacing w:after="0"/>
        <w:ind w:left="0"/>
        <w:jc w:val="both"/>
      </w:pPr>
      <w:r>
        <w:rPr>
          <w:rFonts w:ascii="Times New Roman"/>
          <w:b w:val="false"/>
          <w:i w:val="false"/>
          <w:color w:val="000000"/>
          <w:sz w:val="28"/>
        </w:rPr>
        <w:t xml:space="preserve">
      1. Егер жасалған жекелеген сақтандыру шарты бойынша сақтандыру сомасы (қабылданатын міндеттемелер көлемі) не сақтандыру (қайта сақтандыру) ұйымының жекелеген қайта сақтандыру шарты бойынша қабылданатын міндеттемелерінің көлемі уәкiлеттi органның нормативтiк құқықтық актiсiнде белгiленген нормативтен асатын болса, сақтандыру (қайта сақтандыру) бойынша мәмiле iрi мәмiле деп танылады. </w:t>
      </w:r>
    </w:p>
    <w:p>
      <w:pPr>
        <w:spacing w:after="0"/>
        <w:ind w:left="0"/>
        <w:jc w:val="both"/>
      </w:pPr>
      <w:r>
        <w:rPr>
          <w:rFonts w:ascii="Times New Roman"/>
          <w:b w:val="false"/>
          <w:i w:val="false"/>
          <w:color w:val="000000"/>
          <w:sz w:val="28"/>
        </w:rPr>
        <w:t>
      2. Iрi мәмiле жасау туралы шешiм сақтандыру нарығында актуарлық қызметті жүзеге асыруға арналған лицензиясы бар актуарийдiң қорытындысы негiзiнде "Акционерлік қоғамдар туралы" Қазақстан Республикасының Заңына сәйкес қабылданады.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49-бап жаңа редакцияда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59" w:id="991"/>
    <w:p>
      <w:pPr>
        <w:spacing w:after="0"/>
        <w:ind w:left="0"/>
        <w:jc w:val="left"/>
      </w:pPr>
      <w:r>
        <w:rPr>
          <w:rFonts w:ascii="Times New Roman"/>
          <w:b/>
          <w:i w:val="false"/>
          <w:color w:val="000000"/>
        </w:rPr>
        <w:t xml:space="preserve"> 50-бап. Бағалы қағаздармен және вексельдермен мәмiлелер жасау </w:t>
      </w:r>
    </w:p>
    <w:bookmarkEnd w:id="991"/>
    <w:p>
      <w:pPr>
        <w:spacing w:after="0"/>
        <w:ind w:left="0"/>
        <w:jc w:val="both"/>
      </w:pPr>
      <w:r>
        <w:rPr>
          <w:rFonts w:ascii="Times New Roman"/>
          <w:b w:val="false"/>
          <w:i w:val="false"/>
          <w:color w:val="000000"/>
          <w:sz w:val="28"/>
        </w:rPr>
        <w:t xml:space="preserve">
      1. Сақтандыру (қайта сақтандыру) ұйымының акцияларымен жасалған мәмiлелер Қазақстан Республикасы заңдарының талаптарына сәйкес осы Заңда көзделген ерекшелiктердi ескере отырып тiркеледi. </w:t>
      </w:r>
    </w:p>
    <w:bookmarkStart w:name="z1284" w:id="992"/>
    <w:p>
      <w:pPr>
        <w:spacing w:after="0"/>
        <w:ind w:left="0"/>
        <w:jc w:val="both"/>
      </w:pPr>
      <w:r>
        <w:rPr>
          <w:rFonts w:ascii="Times New Roman"/>
          <w:b w:val="false"/>
          <w:i w:val="false"/>
          <w:color w:val="000000"/>
          <w:sz w:val="28"/>
        </w:rPr>
        <w:t xml:space="preserve">
      2. Сақтандыру (қайта сақтандыру) ұйымының алтын акция шығаруға құқығы жоқ. </w:t>
      </w:r>
    </w:p>
    <w:bookmarkEnd w:id="99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50-бапқа өзгертулер енгізілді - ҚР 2005.12.23 N </w:t>
      </w:r>
      <w:r>
        <w:rPr>
          <w:rFonts w:ascii="Times New Roman"/>
          <w:b w:val="false"/>
          <w:i w:val="false"/>
          <w:color w:val="000000"/>
          <w:sz w:val="28"/>
        </w:rPr>
        <w:t>107</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2006.02.20 </w:t>
      </w:r>
      <w:r>
        <w:rPr>
          <w:rFonts w:ascii="Times New Roman"/>
          <w:b w:val="false"/>
          <w:i w:val="false"/>
          <w:color w:val="000000"/>
          <w:sz w:val="28"/>
        </w:rPr>
        <w:t>N 128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   </w:t>
      </w:r>
      <w:r>
        <w:br/>
      </w:r>
      <w:r>
        <w:rPr>
          <w:rFonts w:ascii="Times New Roman"/>
          <w:b w:val="false"/>
          <w:i w:val="false"/>
          <w:color w:val="000000"/>
          <w:sz w:val="28"/>
        </w:rPr>
        <w:t>
</w:t>
      </w:r>
    </w:p>
    <w:bookmarkStart w:name="z60" w:id="993"/>
    <w:p>
      <w:pPr>
        <w:spacing w:after="0"/>
        <w:ind w:left="0"/>
        <w:jc w:val="left"/>
      </w:pPr>
      <w:r>
        <w:rPr>
          <w:rFonts w:ascii="Times New Roman"/>
          <w:b/>
          <w:i w:val="false"/>
          <w:color w:val="000000"/>
        </w:rPr>
        <w:t xml:space="preserve"> 51-бап. Сақтандыру (қайта сақтандыру) ұйымының акцияларымен жасалған мәмiлелердi бақылау </w:t>
      </w:r>
    </w:p>
    <w:bookmarkEnd w:id="993"/>
    <w:p>
      <w:pPr>
        <w:spacing w:after="0"/>
        <w:ind w:left="0"/>
        <w:jc w:val="both"/>
      </w:pPr>
      <w:r>
        <w:rPr>
          <w:rFonts w:ascii="Times New Roman"/>
          <w:b w:val="false"/>
          <w:i w:val="false"/>
          <w:color w:val="000000"/>
          <w:sz w:val="28"/>
        </w:rPr>
        <w:t xml:space="preserve">
      1. Сақтандыру (қайта сақтандыру) ұйымының дауыс беретiн (артықшылықты акцияларды шегере отырып) акцияларының жалпы санының бес процентiнен астам дауыс беретiн (артықшылықты акцияларды шегере отырып) акцияларын меншiк құқығына немесе басқару құқығына алатын тұлға растайтын құжаттарды табыс ете отырып күнтiзбелiк он күн iшiнде уәкiлеттi органға көрсетiлген мәмiленiң жасалғандығы туралы жазбаша хабарлама табыс етуге мiндеттi. </w:t>
      </w:r>
    </w:p>
    <w:p>
      <w:pPr>
        <w:spacing w:after="0"/>
        <w:ind w:left="0"/>
        <w:jc w:val="left"/>
      </w:pPr>
      <w:r>
        <w:rPr>
          <w:rFonts w:ascii="Times New Roman"/>
          <w:b w:val="false"/>
          <w:i w:val="false"/>
          <w:color w:val="000000"/>
          <w:sz w:val="28"/>
        </w:rPr>
        <w:t>
</w:t>
      </w:r>
      <w:r>
        <w:rPr>
          <w:rFonts w:ascii="Times New Roman"/>
          <w:b w:val="false"/>
          <w:i w:val="false"/>
          <w:color w:val="ff0000"/>
          <w:sz w:val="28"/>
        </w:rPr>
        <w:t>      2. (алып тасталды)</w:t>
      </w:r>
      <w:r>
        <w:br/>
      </w:r>
      <w:r>
        <w:rPr>
          <w:rFonts w:ascii="Times New Roman"/>
          <w:b w:val="false"/>
          <w:i w:val="false"/>
          <w:color w:val="000000"/>
          <w:sz w:val="28"/>
        </w:rPr>
        <w:t>
</w:t>
      </w:r>
    </w:p>
    <w:bookmarkStart w:name="z514" w:id="994"/>
    <w:p>
      <w:pPr>
        <w:spacing w:after="0"/>
        <w:ind w:left="0"/>
        <w:jc w:val="both"/>
      </w:pPr>
      <w:r>
        <w:rPr>
          <w:rFonts w:ascii="Times New Roman"/>
          <w:b w:val="false"/>
          <w:i w:val="false"/>
          <w:color w:val="000000"/>
          <w:sz w:val="28"/>
        </w:rPr>
        <w:t xml:space="preserve">
      3. Алынып тасталды - ҚР 2010.07.15 </w:t>
      </w:r>
      <w:r>
        <w:rPr>
          <w:rFonts w:ascii="Times New Roman"/>
          <w:b w:val="false"/>
          <w:i w:val="false"/>
          <w:color w:val="000000"/>
          <w:sz w:val="28"/>
        </w:rPr>
        <w:t>№ 338-IV</w:t>
      </w:r>
      <w:r>
        <w:rPr>
          <w:rFonts w:ascii="Times New Roman"/>
          <w:b w:val="false"/>
          <w:i w:val="false"/>
          <w:color w:val="00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000000"/>
          <w:sz w:val="28"/>
        </w:rPr>
        <w:t>. қараңыз) Заңымен.</w:t>
      </w:r>
    </w:p>
    <w:bookmarkEnd w:id="994"/>
    <w:bookmarkStart w:name="z513" w:id="995"/>
    <w:p>
      <w:pPr>
        <w:spacing w:after="0"/>
        <w:ind w:left="0"/>
        <w:jc w:val="both"/>
      </w:pPr>
      <w:r>
        <w:rPr>
          <w:rFonts w:ascii="Times New Roman"/>
          <w:b w:val="false"/>
          <w:i w:val="false"/>
          <w:color w:val="000000"/>
          <w:sz w:val="28"/>
        </w:rPr>
        <w:t xml:space="preserve">
      4. Осы баптың талаптары сақтандыру (қайта сақтандыру) ұйымдарының акцияларымен және сақтандыру (қайта сақтандыру) ұйымдарының акцияларына шығарылған депозитарийлiк қолхаттармен жасалған мәмiлелердiң барлық түрiне қолданылады. </w:t>
      </w:r>
    </w:p>
    <w:bookmarkEnd w:id="99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51-бапқа өзгерту енгізілді - ҚР 2003.07.10 </w:t>
      </w:r>
      <w:r>
        <w:rPr>
          <w:rFonts w:ascii="Times New Roman"/>
          <w:b w:val="false"/>
          <w:i w:val="false"/>
          <w:color w:val="000000"/>
          <w:sz w:val="28"/>
        </w:rPr>
        <w:t>N 483</w:t>
      </w:r>
      <w:r>
        <w:rPr>
          <w:rFonts w:ascii="Times New Roman"/>
          <w:b w:val="false"/>
          <w:i w:val="false"/>
          <w:color w:val="ff0000"/>
          <w:sz w:val="28"/>
        </w:rPr>
        <w:t xml:space="preserve">,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Заңдарымен.  </w:t>
      </w:r>
      <w:r>
        <w:br/>
      </w:r>
      <w:r>
        <w:rPr>
          <w:rFonts w:ascii="Times New Roman"/>
          <w:b w:val="false"/>
          <w:i w:val="false"/>
          <w:color w:val="000000"/>
          <w:sz w:val="28"/>
        </w:rPr>
        <w:t>
</w:t>
      </w:r>
    </w:p>
    <w:bookmarkStart w:name="z61" w:id="996"/>
    <w:p>
      <w:pPr>
        <w:spacing w:after="0"/>
        <w:ind w:left="0"/>
        <w:jc w:val="left"/>
      </w:pPr>
      <w:r>
        <w:rPr>
          <w:rFonts w:ascii="Times New Roman"/>
          <w:b/>
          <w:i w:val="false"/>
          <w:color w:val="000000"/>
        </w:rPr>
        <w:t xml:space="preserve"> 52-бап. Сақтандыру (қайта сақтандыру) ұйымының бiрлескен қызметке қатысуы </w:t>
      </w:r>
    </w:p>
    <w:bookmarkEnd w:id="996"/>
    <w:p>
      <w:pPr>
        <w:spacing w:after="0"/>
        <w:ind w:left="0"/>
        <w:jc w:val="both"/>
      </w:pPr>
      <w:r>
        <w:rPr>
          <w:rFonts w:ascii="Times New Roman"/>
          <w:b w:val="false"/>
          <w:i w:val="false"/>
          <w:color w:val="000000"/>
          <w:sz w:val="28"/>
        </w:rPr>
        <w:t xml:space="preserve">
      1. Сақтандыру (қайта сақтандыру) ұйымы осы Заңның </w:t>
      </w:r>
      <w:r>
        <w:rPr>
          <w:rFonts w:ascii="Times New Roman"/>
          <w:b w:val="false"/>
          <w:i w:val="false"/>
          <w:color w:val="000000"/>
          <w:sz w:val="28"/>
        </w:rPr>
        <w:t>13-бабында</w:t>
      </w:r>
      <w:r>
        <w:rPr>
          <w:rFonts w:ascii="Times New Roman"/>
          <w:b w:val="false"/>
          <w:i w:val="false"/>
          <w:color w:val="000000"/>
          <w:sz w:val="28"/>
        </w:rPr>
        <w:t xml:space="preserve"> белгіленген талаптарға сәйкес консорциум немесе жай серiктестiк құруға қатысуға құқылы. </w:t>
      </w:r>
    </w:p>
    <w:p>
      <w:pPr>
        <w:spacing w:after="0"/>
        <w:ind w:left="0"/>
        <w:jc w:val="both"/>
      </w:pPr>
      <w:r>
        <w:rPr>
          <w:rFonts w:ascii="Times New Roman"/>
          <w:b w:val="false"/>
          <w:i w:val="false"/>
          <w:color w:val="000000"/>
          <w:sz w:val="28"/>
        </w:rPr>
        <w:t>
      2. Сақтандыру (қайта сақтандыру) ұйымының, онымен және оның құрылтайшыларымен үлестес тұлғалардың және сақтандыру (қайта сақтандыру) ұйымдары қатысатын консорциумдар мен жай серіктестіктерге қатысушы ұйымдардың қызметін қадағалау шоғырландырылған негiзде жүзеге асырылуы мүмкін. Шоғырландырылған қадағалау қағидаларын уәкiлеттi орган бекітеді.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52-бап жаңа редакцияда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  </w:t>
      </w:r>
      <w:r>
        <w:br/>
      </w:r>
      <w:r>
        <w:rPr>
          <w:rFonts w:ascii="Times New Roman"/>
          <w:b w:val="false"/>
          <w:i w:val="false"/>
          <w:color w:val="000000"/>
          <w:sz w:val="28"/>
        </w:rPr>
        <w:t>
</w:t>
      </w:r>
    </w:p>
    <w:bookmarkStart w:name="z1086" w:id="997"/>
    <w:p>
      <w:pPr>
        <w:spacing w:after="0"/>
        <w:ind w:left="0"/>
        <w:jc w:val="left"/>
      </w:pPr>
      <w:r>
        <w:rPr>
          <w:rFonts w:ascii="Times New Roman"/>
          <w:b/>
          <w:i w:val="false"/>
          <w:color w:val="000000"/>
        </w:rPr>
        <w:t xml:space="preserve"> 52-1-бап. Тәуекелдерді басқару мен ішкі бақылау жүйесі</w:t>
      </w:r>
    </w:p>
    <w:bookmarkEnd w:id="997"/>
    <w:bookmarkStart w:name="z1087" w:id="998"/>
    <w:p>
      <w:pPr>
        <w:spacing w:after="0"/>
        <w:ind w:left="0"/>
        <w:jc w:val="both"/>
      </w:pPr>
      <w:r>
        <w:rPr>
          <w:rFonts w:ascii="Times New Roman"/>
          <w:b w:val="false"/>
          <w:i w:val="false"/>
          <w:color w:val="000000"/>
          <w:sz w:val="28"/>
        </w:rPr>
        <w:t>
      1. Сақтандыру (қайта сақтандыру) ұйымдары:</w:t>
      </w:r>
    </w:p>
    <w:bookmarkEnd w:id="998"/>
    <w:bookmarkStart w:name="z1088" w:id="999"/>
    <w:p>
      <w:pPr>
        <w:spacing w:after="0"/>
        <w:ind w:left="0"/>
        <w:jc w:val="both"/>
      </w:pPr>
      <w:r>
        <w:rPr>
          <w:rFonts w:ascii="Times New Roman"/>
          <w:b w:val="false"/>
          <w:i w:val="false"/>
          <w:color w:val="000000"/>
          <w:sz w:val="28"/>
        </w:rPr>
        <w:t>
      1) сақтандыру (қайта сақтандыру) ұйымы директорлар кеңесінің, басқармасының, бөлімшелерінің тәуекелдерді басқару мен ішкі бақылау жөніндегі өкілеттіктері мен функционалдық міндеттерін, олардың жауапкершілігін;</w:t>
      </w:r>
    </w:p>
    <w:bookmarkEnd w:id="999"/>
    <w:bookmarkStart w:name="z1089" w:id="1000"/>
    <w:p>
      <w:pPr>
        <w:spacing w:after="0"/>
        <w:ind w:left="0"/>
        <w:jc w:val="both"/>
      </w:pPr>
      <w:r>
        <w:rPr>
          <w:rFonts w:ascii="Times New Roman"/>
          <w:b w:val="false"/>
          <w:i w:val="false"/>
          <w:color w:val="000000"/>
          <w:sz w:val="28"/>
        </w:rPr>
        <w:t>
      2) тәуекелдерді басқару мен ішкі бақылау жөніндегі ішкі саясат пен рәсімдерді;</w:t>
      </w:r>
    </w:p>
    <w:bookmarkEnd w:id="1000"/>
    <w:bookmarkStart w:name="z1090" w:id="1001"/>
    <w:p>
      <w:pPr>
        <w:spacing w:after="0"/>
        <w:ind w:left="0"/>
        <w:jc w:val="both"/>
      </w:pPr>
      <w:r>
        <w:rPr>
          <w:rFonts w:ascii="Times New Roman"/>
          <w:b w:val="false"/>
          <w:i w:val="false"/>
          <w:color w:val="000000"/>
          <w:sz w:val="28"/>
        </w:rPr>
        <w:t>
      3) сақтандыру (қайта сақтандыру) ұйымы қызметінің түрлері бойынша тәуекелдердің рұқсат етілетін мөлшеріне жеке-жеке лимиттерді;</w:t>
      </w:r>
    </w:p>
    <w:bookmarkEnd w:id="1001"/>
    <w:bookmarkStart w:name="z1091" w:id="1002"/>
    <w:p>
      <w:pPr>
        <w:spacing w:after="0"/>
        <w:ind w:left="0"/>
        <w:jc w:val="both"/>
      </w:pPr>
      <w:r>
        <w:rPr>
          <w:rFonts w:ascii="Times New Roman"/>
          <w:b w:val="false"/>
          <w:i w:val="false"/>
          <w:color w:val="000000"/>
          <w:sz w:val="28"/>
        </w:rPr>
        <w:t>
      4) сақтандыру (қайта сақтандыру) ұйымының органдарына тәуекелдерді басқару мен ішкі бақылау жөніндегі есептілікті ұсынудың ішкі рәсімдерін;</w:t>
      </w:r>
    </w:p>
    <w:bookmarkEnd w:id="1002"/>
    <w:bookmarkStart w:name="z1092" w:id="1003"/>
    <w:p>
      <w:pPr>
        <w:spacing w:after="0"/>
        <w:ind w:left="0"/>
        <w:jc w:val="both"/>
      </w:pPr>
      <w:r>
        <w:rPr>
          <w:rFonts w:ascii="Times New Roman"/>
          <w:b w:val="false"/>
          <w:i w:val="false"/>
          <w:color w:val="000000"/>
          <w:sz w:val="28"/>
        </w:rPr>
        <w:t>
      5) тәуекелдерді басқару жүйесінің тиімділігін бағалаудың ішкі критерийлерін қамтуға тиіс тәуекелдерді басқару мен ішкі бақылау жүйесін қалыптастырады.</w:t>
      </w:r>
    </w:p>
    <w:bookmarkEnd w:id="1003"/>
    <w:bookmarkStart w:name="z1093" w:id="1004"/>
    <w:p>
      <w:pPr>
        <w:spacing w:after="0"/>
        <w:ind w:left="0"/>
        <w:jc w:val="both"/>
      </w:pPr>
      <w:r>
        <w:rPr>
          <w:rFonts w:ascii="Times New Roman"/>
          <w:b w:val="false"/>
          <w:i w:val="false"/>
          <w:color w:val="000000"/>
          <w:sz w:val="28"/>
        </w:rPr>
        <w:t>
      Тәуекелдерді басқару мен ішкі бақылау жүйесін қалыптастыру тәртібі уәкілетті органның нормативтік құқықтық актісінде белгіленеді.</w:t>
      </w:r>
    </w:p>
    <w:bookmarkEnd w:id="1004"/>
    <w:p>
      <w:pPr>
        <w:spacing w:after="0"/>
        <w:ind w:left="0"/>
        <w:jc w:val="both"/>
      </w:pPr>
      <w:r>
        <w:rPr>
          <w:rFonts w:ascii="Times New Roman"/>
          <w:b w:val="false"/>
          <w:i w:val="false"/>
          <w:color w:val="000000"/>
          <w:sz w:val="28"/>
        </w:rPr>
        <w:t>
      Бағалы қағаздар нарығында инвестициялық портфельді басқару жөніндегі қызметті жүзеге асыруға арналған лицензиясы бар сақтандыру ұйымдарының тәуекелдерді басқару жүйесін қалыптастыру ерекшеліктері уәкілетті органның осы тармақта көзделген нормативтік құқықтық актісінде айқындалады.</w:t>
      </w:r>
    </w:p>
    <w:p>
      <w:pPr>
        <w:spacing w:after="0"/>
        <w:ind w:left="0"/>
        <w:jc w:val="both"/>
      </w:pPr>
      <w:r>
        <w:rPr>
          <w:rFonts w:ascii="Times New Roman"/>
          <w:b w:val="false"/>
          <w:i w:val="false"/>
          <w:color w:val="000000"/>
          <w:sz w:val="28"/>
        </w:rPr>
        <w:t>
      1-1. Активтерді инвестициялық басқару жөніндегі қызметті жүзеге асыратын сақтандыру ұйымдары уәкілетті органның нормативтік құқықтық актісінде белгіленген тәртіппен тәуекелдерді басқару және ішкі бақылау жүйесін қалыптастырады.</w:t>
      </w:r>
    </w:p>
    <w:bookmarkStart w:name="z1094" w:id="1005"/>
    <w:p>
      <w:pPr>
        <w:spacing w:after="0"/>
        <w:ind w:left="0"/>
        <w:jc w:val="both"/>
      </w:pPr>
      <w:r>
        <w:rPr>
          <w:rFonts w:ascii="Times New Roman"/>
          <w:b w:val="false"/>
          <w:i w:val="false"/>
          <w:color w:val="000000"/>
          <w:sz w:val="28"/>
        </w:rPr>
        <w:t>
      2. Сақтандыру тобында уәкілетті органның нормативтік құқықтық актісінде белгіленген талаптарға сәйкес келетін тәуекелдерді басқару мен ішкі бақылау жүйесі болуға тиіс.</w:t>
      </w:r>
    </w:p>
    <w:bookmarkEnd w:id="1005"/>
    <w:bookmarkStart w:name="z1095" w:id="1006"/>
    <w:p>
      <w:pPr>
        <w:spacing w:after="0"/>
        <w:ind w:left="0"/>
        <w:jc w:val="both"/>
      </w:pPr>
      <w:r>
        <w:rPr>
          <w:rFonts w:ascii="Times New Roman"/>
          <w:b w:val="false"/>
          <w:i w:val="false"/>
          <w:color w:val="000000"/>
          <w:sz w:val="28"/>
        </w:rPr>
        <w:t>
      Сақтандыру тобының бас ұйымы тәуекелдерді басқару мен ішкі бақылау жүйесіне қойылатын талаптарды шоғырландырылған негізде сақтауды қамтамасыз етеді.</w:t>
      </w:r>
    </w:p>
    <w:bookmarkEnd w:id="1006"/>
    <w:bookmarkStart w:name="z1096" w:id="1007"/>
    <w:p>
      <w:pPr>
        <w:spacing w:after="0"/>
        <w:ind w:left="0"/>
        <w:jc w:val="both"/>
      </w:pPr>
      <w:r>
        <w:rPr>
          <w:rFonts w:ascii="Times New Roman"/>
          <w:b w:val="false"/>
          <w:i w:val="false"/>
          <w:color w:val="000000"/>
          <w:sz w:val="28"/>
        </w:rPr>
        <w:t>
      Сақтандыру тобының бас ұйымы сақтандыру тобына қатысушылардың тәуекелдерді басқару мен ішкі бақылау жүйесіне қойылатын талаптарды сақтауы үшін жауапты болады.</w:t>
      </w:r>
    </w:p>
    <w:bookmarkEnd w:id="1007"/>
    <w:bookmarkStart w:name="z1649" w:id="1008"/>
    <w:p>
      <w:pPr>
        <w:spacing w:after="0"/>
        <w:ind w:left="0"/>
        <w:jc w:val="both"/>
      </w:pPr>
      <w:r>
        <w:rPr>
          <w:rFonts w:ascii="Times New Roman"/>
          <w:b w:val="false"/>
          <w:i w:val="false"/>
          <w:color w:val="000000"/>
          <w:sz w:val="28"/>
        </w:rPr>
        <w:t>
      2-1. Сақтандыру холдингі тәуекелдерді басқару және ішкі бақылау жүйелерінің болуын, оның ішінде еншілес ұйымның немесе сақтандыру холдингі қомақты қатысатын ұйымдардың қызметіне байланысты тәуекелдерге қатысты болуын қамтамасыз етеді.</w:t>
      </w:r>
    </w:p>
    <w:bookmarkEnd w:id="1008"/>
    <w:p>
      <w:pPr>
        <w:spacing w:after="0"/>
        <w:ind w:left="0"/>
        <w:jc w:val="both"/>
      </w:pPr>
      <w:r>
        <w:rPr>
          <w:rFonts w:ascii="Times New Roman"/>
          <w:b w:val="false"/>
          <w:i w:val="false"/>
          <w:color w:val="000000"/>
          <w:sz w:val="28"/>
        </w:rPr>
        <w:t>
      Осы тармақтың бірінші бөлігінің талаптары сақтандыру холдингі мәртебесін иеленуге ниет білдірген тұлғаларға қолданылады.</w:t>
      </w:r>
    </w:p>
    <w:bookmarkStart w:name="z1612" w:id="1009"/>
    <w:p>
      <w:pPr>
        <w:spacing w:after="0"/>
        <w:ind w:left="0"/>
        <w:jc w:val="both"/>
      </w:pPr>
      <w:r>
        <w:rPr>
          <w:rFonts w:ascii="Times New Roman"/>
          <w:b w:val="false"/>
          <w:i w:val="false"/>
          <w:color w:val="000000"/>
          <w:sz w:val="28"/>
        </w:rPr>
        <w:t>
      3. Уәкілетті орган тәуекелдерді басқару мен ішкі бақылау жүйесінің осы бапта белгіленген талаптарға сәйкестігін бағалауды жүзеге асырады.</w:t>
      </w:r>
    </w:p>
    <w:bookmarkEnd w:id="100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9-тарау 52-1-баппен толықтырылды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өзгерістер енгізілді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097" w:id="1010"/>
    <w:p>
      <w:pPr>
        <w:spacing w:after="0"/>
        <w:ind w:left="0"/>
        <w:jc w:val="left"/>
      </w:pPr>
      <w:r>
        <w:rPr>
          <w:rFonts w:ascii="Times New Roman"/>
          <w:b/>
          <w:i w:val="false"/>
          <w:color w:val="000000"/>
        </w:rPr>
        <w:t xml:space="preserve"> 52-2-бап. Шындыққа сай келмейтін жарнамаға тыйым салу</w:t>
      </w:r>
    </w:p>
    <w:bookmarkEnd w:id="1010"/>
    <w:bookmarkStart w:name="z1098" w:id="1011"/>
    <w:p>
      <w:pPr>
        <w:spacing w:after="0"/>
        <w:ind w:left="0"/>
        <w:jc w:val="both"/>
      </w:pPr>
      <w:r>
        <w:rPr>
          <w:rFonts w:ascii="Times New Roman"/>
          <w:b w:val="false"/>
          <w:i w:val="false"/>
          <w:color w:val="000000"/>
          <w:sz w:val="28"/>
        </w:rPr>
        <w:t>
      1. Сақтандыру (қайта сақтандыру) ұйымдарына жариялану күні олардың қызметі шындыққа сай келмейтін жарнама жасауға тыйым салынады.</w:t>
      </w:r>
    </w:p>
    <w:bookmarkEnd w:id="1011"/>
    <w:bookmarkStart w:name="z1099" w:id="1012"/>
    <w:p>
      <w:pPr>
        <w:spacing w:after="0"/>
        <w:ind w:left="0"/>
        <w:jc w:val="both"/>
      </w:pPr>
      <w:r>
        <w:rPr>
          <w:rFonts w:ascii="Times New Roman"/>
          <w:b w:val="false"/>
          <w:i w:val="false"/>
          <w:color w:val="000000"/>
          <w:sz w:val="28"/>
        </w:rPr>
        <w:t>
      2. Уәкілетті орган сақтандыру (қайта сақтандыру) ұйымынан шындыққа сай келмейтін жарнамаға өзгерістер енгізуді, оны тоқтатуды немесе оны теріске шығарып жариялауды талап етуге құқылы.</w:t>
      </w:r>
    </w:p>
    <w:bookmarkEnd w:id="1012"/>
    <w:bookmarkStart w:name="z1100" w:id="1013"/>
    <w:p>
      <w:pPr>
        <w:spacing w:after="0"/>
        <w:ind w:left="0"/>
        <w:jc w:val="both"/>
      </w:pPr>
      <w:r>
        <w:rPr>
          <w:rFonts w:ascii="Times New Roman"/>
          <w:b w:val="false"/>
          <w:i w:val="false"/>
          <w:color w:val="000000"/>
          <w:sz w:val="28"/>
        </w:rPr>
        <w:t>
      Бұл талап уәкілетті орган белгілеген мерзімде орындалмаған жағдайда уәкілетті орган жарнамадағы мәліметтердің шындыққа сай келмейтіндігі туралы ақпаратты жариялауға не оларды мұндай жарнаманы жариялаған сақтандыру (қайта сақтандыру) ұйымының есебінен нақтылауға құқылы.</w:t>
      </w:r>
    </w:p>
    <w:bookmarkEnd w:id="1013"/>
    <w:bookmarkStart w:name="z1101" w:id="1014"/>
    <w:p>
      <w:pPr>
        <w:spacing w:after="0"/>
        <w:ind w:left="0"/>
        <w:jc w:val="both"/>
      </w:pPr>
      <w:r>
        <w:rPr>
          <w:rFonts w:ascii="Times New Roman"/>
          <w:b w:val="false"/>
          <w:i w:val="false"/>
          <w:color w:val="000000"/>
          <w:sz w:val="28"/>
        </w:rPr>
        <w:t>
      3. Мынадай тұлғаларға:</w:t>
      </w:r>
    </w:p>
    <w:bookmarkEnd w:id="1014"/>
    <w:bookmarkStart w:name="z1102" w:id="1015"/>
    <w:p>
      <w:pPr>
        <w:spacing w:after="0"/>
        <w:ind w:left="0"/>
        <w:jc w:val="both"/>
      </w:pPr>
      <w:r>
        <w:rPr>
          <w:rFonts w:ascii="Times New Roman"/>
          <w:b w:val="false"/>
          <w:i w:val="false"/>
          <w:color w:val="000000"/>
          <w:sz w:val="28"/>
        </w:rPr>
        <w:t>
      "өмірді сақтандыру" немесе "жалпы сақтандыру" салалары бойынша, сондай-ақ қайта сақтандыру жөніндегі қызметті жүзеге асыруға уәкілетті органның лицензиясы жоқ заңды тұлғаларға;</w:t>
      </w:r>
    </w:p>
    <w:bookmarkEnd w:id="1015"/>
    <w:bookmarkStart w:name="z1103" w:id="1016"/>
    <w:p>
      <w:pPr>
        <w:spacing w:after="0"/>
        <w:ind w:left="0"/>
        <w:jc w:val="both"/>
      </w:pPr>
      <w:r>
        <w:rPr>
          <w:rFonts w:ascii="Times New Roman"/>
          <w:b w:val="false"/>
          <w:i w:val="false"/>
          <w:color w:val="000000"/>
          <w:sz w:val="28"/>
        </w:rPr>
        <w:t>
      сақтандыру (қайта сақтандыру) ұйымдарының қызметкерлері болып табылмайтын және сақтандыру (қайта сақтандыру) ұйымдары уәкілеттік бермеген жеке тұлғаларға сақтандыру (қайта сақтандыру) ұйымдары ұсынатын қызметтерге жарнама беруші ретінде әрекет етуге тыйым салынады.</w:t>
      </w:r>
    </w:p>
    <w:bookmarkEnd w:id="101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9-тарау 52-2-баппен толықтырылды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52-3-бап. Бухгалтерлік есепке алуды жүргізу және қаржылық есептілікті жасау</w:t>
      </w:r>
    </w:p>
    <w:p>
      <w:pPr>
        <w:spacing w:after="0"/>
        <w:ind w:left="0"/>
        <w:jc w:val="both"/>
      </w:pPr>
      <w:r>
        <w:rPr>
          <w:rFonts w:ascii="Times New Roman"/>
          <w:b w:val="false"/>
          <w:i w:val="false"/>
          <w:color w:val="000000"/>
          <w:sz w:val="28"/>
        </w:rPr>
        <w:t>
      Сақтандыру (қайта сақтандыру) ұйымының, исламдық сақтандыру (қайта сақтандыру) ұйымының және сақтандыру брокерінің бухгалтерлік есепке алуды жүргізуі және қаржылық есептілікті жасауы, бухгалтерлік есепке алуды жүргізуді автоматтандыруы Ұлттық Банктің нормативтік құқықтық актілеріне сәйкес жүзеге асырылады.</w:t>
      </w:r>
    </w:p>
    <w:p>
      <w:pPr>
        <w:spacing w:after="0"/>
        <w:ind w:left="0"/>
        <w:jc w:val="both"/>
      </w:pPr>
      <w:r>
        <w:rPr>
          <w:rFonts w:ascii="Times New Roman"/>
          <w:b w:val="false"/>
          <w:i w:val="false"/>
          <w:color w:val="000000"/>
          <w:sz w:val="28"/>
        </w:rPr>
        <w:t>
      Қазақстан Республикасы бейрезидент-сақтандыру (қайта сақтандыру) ұйымдарының филиалдары, Қазақстан Республикасы бейрезидент-сақтандыру брокерлерінің филиалдары бухгалтерлік есепке алуды жүргізуді және бухгалтерлік есепке алу деректері бойынша есептілік жасауды халықаралық стандарттарға және Ұлттық Банктің нормативтік құқықтық актілеріне сәйкес жүзеге асырады.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9-тарау 52-3-баппен толықтырылды - ҚР 03.07.2019 </w:t>
      </w:r>
      <w:r>
        <w:rPr>
          <w:rFonts w:ascii="Times New Roman"/>
          <w:b w:val="false"/>
          <w:i w:val="false"/>
          <w:color w:val="000000"/>
          <w:sz w:val="28"/>
        </w:rPr>
        <w:t>№ 262-VI</w:t>
      </w:r>
      <w:r>
        <w:rPr>
          <w:rFonts w:ascii="Times New Roman"/>
          <w:b w:val="false"/>
          <w:i w:val="false"/>
          <w:color w:val="ff0000"/>
          <w:sz w:val="28"/>
        </w:rPr>
        <w:t xml:space="preserve"> Заңымен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w:t>
      </w:r>
      <w:r>
        <w:br/>
      </w:r>
      <w:r>
        <w:rPr>
          <w:rFonts w:ascii="Times New Roman"/>
          <w:b w:val="false"/>
          <w:i w:val="false"/>
          <w:color w:val="000000"/>
          <w:sz w:val="28"/>
        </w:rPr>
        <w:t>
</w:t>
      </w:r>
    </w:p>
    <w:bookmarkStart w:name="z62" w:id="1017"/>
    <w:p>
      <w:pPr>
        <w:spacing w:after="0"/>
        <w:ind w:left="0"/>
        <w:jc w:val="left"/>
      </w:pPr>
      <w:r>
        <w:rPr>
          <w:rFonts w:ascii="Times New Roman"/>
          <w:b/>
          <w:i w:val="false"/>
          <w:color w:val="000000"/>
        </w:rPr>
        <w:t xml:space="preserve"> 10-тарау. Қадағалап ден қою шаралары, санкциялар және өзге де ықпал ету шаралары</w:t>
      </w:r>
    </w:p>
    <w:bookmarkEnd w:id="1017"/>
    <w:p>
      <w:pPr>
        <w:spacing w:after="0"/>
        <w:ind w:left="0"/>
        <w:jc w:val="both"/>
      </w:pPr>
      <w:r>
        <w:rPr>
          <w:rFonts w:ascii="Times New Roman"/>
          <w:b w:val="false"/>
          <w:i w:val="false"/>
          <w:color w:val="ff0000"/>
          <w:sz w:val="28"/>
        </w:rPr>
        <w:t xml:space="preserve">
      Ескерту. 10-тараудың тақырыбы жаңа редакцияда – ҚР 02.07.2018 </w:t>
      </w:r>
      <w:r>
        <w:rPr>
          <w:rFonts w:ascii="Times New Roman"/>
          <w:b w:val="false"/>
          <w:i w:val="false"/>
          <w:color w:val="ff0000"/>
          <w:sz w:val="28"/>
        </w:rPr>
        <w:t>№ 168-VІ</w:t>
      </w:r>
      <w:r>
        <w:rPr>
          <w:rFonts w:ascii="Times New Roman"/>
          <w:b w:val="false"/>
          <w:i w:val="false"/>
          <w:color w:val="ff0000"/>
          <w:sz w:val="28"/>
        </w:rPr>
        <w:t xml:space="preserve"> (01.01.2019 бастап қолданысқа енгізіледі) Заңымен.</w:t>
      </w:r>
    </w:p>
    <w:p>
      <w:pPr>
        <w:spacing w:after="0"/>
        <w:ind w:left="0"/>
        <w:jc w:val="both"/>
      </w:pPr>
      <w:r>
        <w:rPr>
          <w:rFonts w:ascii="Times New Roman"/>
          <w:b/>
          <w:i w:val="false"/>
          <w:color w:val="000000"/>
          <w:sz w:val="28"/>
        </w:rPr>
        <w:t>53-бап. Ерте ден қою шаралары</w:t>
      </w:r>
    </w:p>
    <w:bookmarkStart w:name="z1613" w:id="1018"/>
    <w:p>
      <w:pPr>
        <w:spacing w:after="0"/>
        <w:ind w:left="0"/>
        <w:jc w:val="both"/>
      </w:pPr>
      <w:r>
        <w:rPr>
          <w:rFonts w:ascii="Times New Roman"/>
          <w:b w:val="false"/>
          <w:i w:val="false"/>
          <w:color w:val="000000"/>
          <w:sz w:val="28"/>
        </w:rPr>
        <w:t>
      1. Сақтанушылардың заңды мүдделерін қорғау, сақтандыру (қайта сақтандыру) ұйымдарының қаржылық орнықтылығын қамтамасыз ету, олардың қаржылық жағдайының нашарлауына және сақтандыру қызметімен байланысты тәуекелдердің ұлғаюына жол бермеу мақсатында уәкілетті орган сақтандыру (қайта сақтандыру) ұйымдарының қызметін уәкілетті органның нормативтік құқықтық актісінде белгіленген сақтандыру (қайта сақтандыру) ұйымдарының қаржылық жағдайының нашарлауына әсер ететін факторларды анықтау үшін талдауды жүзеге асырады.</w:t>
      </w:r>
    </w:p>
    <w:bookmarkEnd w:id="1018"/>
    <w:bookmarkStart w:name="z1614" w:id="1019"/>
    <w:p>
      <w:pPr>
        <w:spacing w:after="0"/>
        <w:ind w:left="0"/>
        <w:jc w:val="both"/>
      </w:pPr>
      <w:r>
        <w:rPr>
          <w:rFonts w:ascii="Times New Roman"/>
          <w:b w:val="false"/>
          <w:i w:val="false"/>
          <w:color w:val="000000"/>
          <w:sz w:val="28"/>
        </w:rPr>
        <w:t xml:space="preserve">
      2. Сақтандыру тобының қаржылық орнықтылығын қамтамасыз ету, оның қаржылық жағдайының нашарлауына және сақтандыру тобының қызметімен байланысты тәуекелдердің ұлғаюына жол бермеу мақсатында уәкілетті орган сақтандыру тобының қызметін уәкілетті органның нормативтік құқықтық актісінде белгіленген сақтандыру тобының қаржылық жағдайының нашарлауына әсер ететін факторларды анықтау үшін талдауды жүзеге асырады. </w:t>
      </w:r>
    </w:p>
    <w:bookmarkEnd w:id="1019"/>
    <w:bookmarkStart w:name="z1615" w:id="1020"/>
    <w:p>
      <w:pPr>
        <w:spacing w:after="0"/>
        <w:ind w:left="0"/>
        <w:jc w:val="both"/>
      </w:pPr>
      <w:r>
        <w:rPr>
          <w:rFonts w:ascii="Times New Roman"/>
          <w:b w:val="false"/>
          <w:i w:val="false"/>
          <w:color w:val="000000"/>
          <w:sz w:val="28"/>
        </w:rPr>
        <w:t>
      3. Сақтандыру (қайта сақтандыру) ұйымының қаржылық жағдайын талдау нәтижесінде және (немесе) оны тексеру қорытындысы бойынша осы баптың 1-тармағында көрсетілген факторлар анықталған жағдайда, уәкілетті орган сақтандыру (қайта сақтандыру) ұйымына және (немесе) оның акционерлеріне сақтандыру (қайта сақтандыру) ұйымының қаржылық орнықтылығын арттыру, оның қаржылық жағдайының нашарлауына және сақтандыру қызметімен байланысты тәуекелдердің ұлғаюына жол бермеу жөнінде ерте ден қою шараларын көздейтін іс-шаралар жоспарын ұсыну бойынша жазбаша нысанда талап жібереді.</w:t>
      </w:r>
    </w:p>
    <w:bookmarkEnd w:id="1020"/>
    <w:p>
      <w:pPr>
        <w:spacing w:after="0"/>
        <w:ind w:left="0"/>
        <w:jc w:val="both"/>
      </w:pPr>
      <w:r>
        <w:rPr>
          <w:rFonts w:ascii="Times New Roman"/>
          <w:b w:val="false"/>
          <w:i w:val="false"/>
          <w:color w:val="000000"/>
          <w:sz w:val="28"/>
        </w:rPr>
        <w:t>
      Сақтандыру (қайта сақтандыру) ұйымы және (немесе) оның акционерлері көрсетілген талапты алған күннен бастап бес жұмыс күнінен аспайтын мерзімде әрбір тармағы бойынша орындау мерзімдері мен жауапты басшы қызметкерлерді көрсете отырып, іс-шаралар жоспарын әзірлеуге және уәкілетті органға ұсынуға міндетті.</w:t>
      </w:r>
    </w:p>
    <w:p>
      <w:pPr>
        <w:spacing w:after="0"/>
        <w:ind w:left="0"/>
        <w:jc w:val="both"/>
      </w:pPr>
      <w:r>
        <w:rPr>
          <w:rFonts w:ascii="Times New Roman"/>
          <w:b w:val="false"/>
          <w:i w:val="false"/>
          <w:color w:val="000000"/>
          <w:sz w:val="28"/>
        </w:rPr>
        <w:t>
      Уәкілетті орган іс-шаралар жоспарын мақұлдаған кезде сақтандыру (қайта сақтандыру) ұйымы және (немесе) оның акционерлері жоспарда белгіленген мерзімдерде оны орындау нәтижелері туралы уәкілетті органды хабардар ете отырып, оны іске асыруға кіріседі.</w:t>
      </w:r>
    </w:p>
    <w:p>
      <w:pPr>
        <w:spacing w:after="0"/>
        <w:ind w:left="0"/>
        <w:jc w:val="both"/>
      </w:pPr>
      <w:r>
        <w:rPr>
          <w:rFonts w:ascii="Times New Roman"/>
          <w:b w:val="false"/>
          <w:i w:val="false"/>
          <w:color w:val="000000"/>
          <w:sz w:val="28"/>
        </w:rPr>
        <w:t>
      Іс-шаралар жоспары мақұлданбаған кезде уәкілетті орган сақтандыру (қайта сақтандыру) ұйымына және (немесе) оның ірі қатысушыларына (сақтандыру холдингтеріне) осы Заңда көзделген қадағалап ден қою шараларын қолданады.</w:t>
      </w:r>
    </w:p>
    <w:bookmarkStart w:name="z1616" w:id="1021"/>
    <w:p>
      <w:pPr>
        <w:spacing w:after="0"/>
        <w:ind w:left="0"/>
        <w:jc w:val="both"/>
      </w:pPr>
      <w:r>
        <w:rPr>
          <w:rFonts w:ascii="Times New Roman"/>
          <w:b w:val="false"/>
          <w:i w:val="false"/>
          <w:color w:val="000000"/>
          <w:sz w:val="28"/>
        </w:rPr>
        <w:t>
      4. Сақтандыру тобының қаржылық жағдайын талдау нәтижесінде және (немесе) сақтандыру холдингін не сақтандыру тобының қатысушыларын тексеру қорытындысы бойынша осы баптың 2-тармағында көрсетілген факторлар анықталған жағдайда, уәкілетті орган сақтандыру холдингіне және (немесе) оның ірі қатысушысына сақтандыру тобының қаржылық орнықтылығын арттыру, оның қаржылық жағдайының нашарлауына және сақтандыру тобының қызметімен байланысты тәуекелдердің ұлғаюына жол бермеу жөнінде ерте ден қою шараларын көздейтін іс-шаралар жоспарын ұсыну бойынша жазбаша түрде талап жібереді.</w:t>
      </w:r>
    </w:p>
    <w:bookmarkEnd w:id="1021"/>
    <w:p>
      <w:pPr>
        <w:spacing w:after="0"/>
        <w:ind w:left="0"/>
        <w:jc w:val="both"/>
      </w:pPr>
      <w:r>
        <w:rPr>
          <w:rFonts w:ascii="Times New Roman"/>
          <w:b w:val="false"/>
          <w:i w:val="false"/>
          <w:color w:val="000000"/>
          <w:sz w:val="28"/>
        </w:rPr>
        <w:t>
      Сақтандыру холдингі және (немесе) оның ірі қатысушылары көрсетілген талапты алған күннен бастап бес жұмыс күнінен аспайтын мерзімде әрбір тармағы бойынша орындалу мерзімдері мен жауапты басшы қызметкерлерді көрсете отырып, іс-шаралар жоспарын әзірлеуге және уәкілетті органға ұсынуға міндетті.</w:t>
      </w:r>
    </w:p>
    <w:p>
      <w:pPr>
        <w:spacing w:after="0"/>
        <w:ind w:left="0"/>
        <w:jc w:val="both"/>
      </w:pPr>
      <w:r>
        <w:rPr>
          <w:rFonts w:ascii="Times New Roman"/>
          <w:b w:val="false"/>
          <w:i w:val="false"/>
          <w:color w:val="000000"/>
          <w:sz w:val="28"/>
        </w:rPr>
        <w:t>
      Іс-шаралар жоспарын мақұлдаған кезде уәкілетті орган сақтандыру холдингі және (немесе) оның ірі қатысушылары жоспарда белгіленген мерзімдерде оны орындау нәтижелері туралы уәкілетті органды хабардар ете отырып, оны іске асыруға кіріседі.</w:t>
      </w:r>
    </w:p>
    <w:p>
      <w:pPr>
        <w:spacing w:after="0"/>
        <w:ind w:left="0"/>
        <w:jc w:val="both"/>
      </w:pPr>
      <w:r>
        <w:rPr>
          <w:rFonts w:ascii="Times New Roman"/>
          <w:b w:val="false"/>
          <w:i w:val="false"/>
          <w:color w:val="000000"/>
          <w:sz w:val="28"/>
        </w:rPr>
        <w:t>
      Уәкілетті орган іс-шаралар жоспары мақұлданбаған кезде сақтандыру холдингіне және (немесе) оның ірі қатысушыларына осы Заңда көзделген қадағалап ден қою шараларын қолданады.</w:t>
      </w:r>
    </w:p>
    <w:bookmarkStart w:name="z1617" w:id="1022"/>
    <w:p>
      <w:pPr>
        <w:spacing w:after="0"/>
        <w:ind w:left="0"/>
        <w:jc w:val="both"/>
      </w:pPr>
      <w:r>
        <w:rPr>
          <w:rFonts w:ascii="Times New Roman"/>
          <w:b w:val="false"/>
          <w:i w:val="false"/>
          <w:color w:val="000000"/>
          <w:sz w:val="28"/>
        </w:rPr>
        <w:t xml:space="preserve">
      5. Сақтандыру (қайта сақтандыру) ұйымының (сақтандыру тобының) қаржылық орнықтылығын арттыруға бағытталған іс-шаралар жоспары осы баптың </w:t>
      </w:r>
      <w:r>
        <w:rPr>
          <w:rFonts w:ascii="Times New Roman"/>
          <w:b w:val="false"/>
          <w:i w:val="false"/>
          <w:color w:val="000000"/>
          <w:sz w:val="28"/>
        </w:rPr>
        <w:t>3</w:t>
      </w:r>
      <w:r>
        <w:rPr>
          <w:rFonts w:ascii="Times New Roman"/>
          <w:b w:val="false"/>
          <w:i w:val="false"/>
          <w:color w:val="000000"/>
          <w:sz w:val="28"/>
        </w:rPr>
        <w:t xml:space="preserve"> және 4-тармақтарында белгіленген мерзімдерде ұсынылмаған, осы жоспардың іс-шаралары орындалмаған немесе уақтылы орындалмаған жағдайда, сақтандыру (қайта сақтандыру) ұйымына (сақтандыру холдингіне) және (немесе) оның ірі қатысушыларына осы Заңда көзделген қадағалап ден қою шаралары қолданылады.</w:t>
      </w:r>
    </w:p>
    <w:bookmarkEnd w:id="1022"/>
    <w:p>
      <w:pPr>
        <w:spacing w:after="0"/>
        <w:ind w:left="0"/>
        <w:jc w:val="both"/>
      </w:pPr>
      <w:r>
        <w:rPr>
          <w:rFonts w:ascii="Times New Roman"/>
          <w:b w:val="false"/>
          <w:i w:val="false"/>
          <w:color w:val="000000"/>
          <w:sz w:val="28"/>
        </w:rPr>
        <w:t>
      Сақтандыру (қайта сақтандыру) ұйымының (сақтандыру тобының) қаржылық жағдайының нашарлауына әсер ететін фактор (факторлар) тиісті жоспардың (жоспарлардың) мерзімдері және іс-шаралары аяқталғаннан кейін жойылмаған жағдайда, сақтандыру (қайта сақтандыру) ұйымына (сақтандыру холдингіне) және (немесе) сақтандыру (қайта сақтандыру) ұйымының (сақтандыру холдингінің) басшы қызметкерлеріне осы Заңда көзделген қадағалап ден қою шаралары қолданылады.</w:t>
      </w:r>
    </w:p>
    <w:bookmarkStart w:name="z1618" w:id="1023"/>
    <w:p>
      <w:pPr>
        <w:spacing w:after="0"/>
        <w:ind w:left="0"/>
        <w:jc w:val="both"/>
      </w:pPr>
      <w:r>
        <w:rPr>
          <w:rFonts w:ascii="Times New Roman"/>
          <w:b w:val="false"/>
          <w:i w:val="false"/>
          <w:color w:val="000000"/>
          <w:sz w:val="28"/>
        </w:rPr>
        <w:t>
      6. Сақтандыру (қайта сақтандыру) ұйымының, сақтандыру холдингінің және (немесе) ірі қатысушының іс-шараларды өздеріне байланысты емес себептермен іс-шаралар жоспарында белгіленген мерзімде орындау мүмкіндігі болмаған жағдайда, уәкілетті орган іс-шаралар жоспарын орындау мерзімін сақтандыру (қайта сақтандыру) ұйымының, сақтандыру холдингінің және (немесе) ірі қатысушының өтінішхаты бойынша ұзартуы мүмкін.</w:t>
      </w:r>
    </w:p>
    <w:bookmarkEnd w:id="1023"/>
    <w:bookmarkStart w:name="z1619" w:id="1024"/>
    <w:p>
      <w:pPr>
        <w:spacing w:after="0"/>
        <w:ind w:left="0"/>
        <w:jc w:val="both"/>
      </w:pPr>
      <w:r>
        <w:rPr>
          <w:rFonts w:ascii="Times New Roman"/>
          <w:b w:val="false"/>
          <w:i w:val="false"/>
          <w:color w:val="000000"/>
          <w:sz w:val="28"/>
        </w:rPr>
        <w:t>
      7. Ерте ден қою шараларын көздейтін іс-шаралар жоспарын мақұлдау тәртібі және сақтандыру (қайта сақтандыру) ұйымының (сақтандыру тобының) қаржылық жағдайының нашарлауына әсер ететін факторларды айқындау әдістемесі уәкілетті органның нормативтік құқықтық актісінде белгіленеді.</w:t>
      </w:r>
    </w:p>
    <w:bookmarkEnd w:id="102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53-бап жаңа редакцияда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53-1-бап. Қадағалап ден қою шаралары</w:t>
      </w:r>
    </w:p>
    <w:bookmarkStart w:name="z1620" w:id="1025"/>
    <w:p>
      <w:pPr>
        <w:spacing w:after="0"/>
        <w:ind w:left="0"/>
        <w:jc w:val="both"/>
      </w:pPr>
      <w:r>
        <w:rPr>
          <w:rFonts w:ascii="Times New Roman"/>
          <w:b w:val="false"/>
          <w:i w:val="false"/>
          <w:color w:val="000000"/>
          <w:sz w:val="28"/>
        </w:rPr>
        <w:t>
      1. Сақтандыру (қайта сақтандыру) ұйымы сақтанушыларының (пайда алушыларының) заңды мүдделерін қорғау, сақтандыру (қайта сақтандыру) ұйымының және сақтандыру тобының қаржылық орнықтылығын қамтамасыз ету, олардың қаржылық жағдайының нашарлауына және сақтандыру қызметіне байланысты тәуекелдердің ұлғаюына жол бермеу мақсатында уәкілетті орган сақтандыру (қайта сақтандыру) ұйымына, сақтандыру брокеріне, сақтандыру холдингіне, сақтандыру төлемдерін жүзеге асыруға кепілдік беретін ұйымға, олардың басшы қызметкерлеріне, сақтандыру тобының құрамына кіретін ұйымдарға, сақтандыру (қайта сақтандыру) ұйымының iрі қатысушыларына, сақтандыру (қайта сақтандыру) ұйымының ірі қатысушысы немесе сақтандыру холдингі белгілері бар тұлғаларға, сақтандыру нарығында актуарлық қызметті жүзеге асыруға лицензиясы бар актуарийге қадағалап ден қою шараларын қолданады.</w:t>
      </w:r>
    </w:p>
    <w:bookmarkEnd w:id="1025"/>
    <w:bookmarkStart w:name="z1621" w:id="1026"/>
    <w:p>
      <w:pPr>
        <w:spacing w:after="0"/>
        <w:ind w:left="0"/>
        <w:jc w:val="both"/>
      </w:pPr>
      <w:r>
        <w:rPr>
          <w:rFonts w:ascii="Times New Roman"/>
          <w:b w:val="false"/>
          <w:i w:val="false"/>
          <w:color w:val="000000"/>
          <w:sz w:val="28"/>
        </w:rPr>
        <w:t>
      2. Қадағалап ден қою шараларын қолдануға мыналар негіз болып табылады:</w:t>
      </w:r>
    </w:p>
    <w:bookmarkEnd w:id="1026"/>
    <w:p>
      <w:pPr>
        <w:spacing w:after="0"/>
        <w:ind w:left="0"/>
        <w:jc w:val="both"/>
      </w:pPr>
      <w:r>
        <w:rPr>
          <w:rFonts w:ascii="Times New Roman"/>
          <w:b w:val="false"/>
          <w:i w:val="false"/>
          <w:color w:val="000000"/>
          <w:sz w:val="28"/>
        </w:rPr>
        <w:t>
      1) уәкілетті органның құзыретіне кіретін мәселелер бойынша Қазақстан Республикасы заңнамасын бұзу;</w:t>
      </w:r>
    </w:p>
    <w:p>
      <w:pPr>
        <w:spacing w:after="0"/>
        <w:ind w:left="0"/>
        <w:jc w:val="both"/>
      </w:pPr>
      <w:r>
        <w:rPr>
          <w:rFonts w:ascii="Times New Roman"/>
          <w:b w:val="false"/>
          <w:i w:val="false"/>
          <w:color w:val="000000"/>
          <w:sz w:val="28"/>
        </w:rPr>
        <w:t>
      2) сақтандыру (қайта сақтандыру) ұйымының, сақтандыру брокерінің, сақтандыру холдингінің, сақтандыру төлемдерін жүзеге асыруға кепілдік беретін ұйымның, сақтандыру тобының құрамына кіретін ұйымдардың, сақтандыру нарығында актуарлық қызметті жүзеге асыруға лицензиясы бар актуарийдің қызметінде уәкілетті орган бақылау және қадағалау жөніндегі функцияларды жүзеге асыру шеңберінде, оның ішінде уәжді пайымдауды пайдалана отырып анықтаған, сақтандыру (қайта сақтандыру) ұйымының тұрақты жұмыс істеуіне және (немесе) оның сақтанушыларының (пайда алушыларының) мүдделеріне және (немесе) Қазақстан Республикасының сақтандыру жүйесінің тұрақтылығына қатер төндіретін жағдайдың жасалуына алып келуі мүмкін кемшіліктер және (немесе) тәуекелдер;</w:t>
      </w:r>
    </w:p>
    <w:p>
      <w:pPr>
        <w:spacing w:after="0"/>
        <w:ind w:left="0"/>
        <w:jc w:val="both"/>
      </w:pPr>
      <w:r>
        <w:rPr>
          <w:rFonts w:ascii="Times New Roman"/>
          <w:b w:val="false"/>
          <w:i w:val="false"/>
          <w:color w:val="000000"/>
          <w:sz w:val="28"/>
        </w:rPr>
        <w:t>
      3) сақтандыру (қайта сақтандыру) ұйымының, сақтандыру брокерінің, сақтандыру холдингінің, сақтандыру төлемдерін жүзеге асыруға кепілдік беретін ұйымның басшы қызметкерлерінің олардың тұрақты жұмыс істеуіне және (немесе) сақтанушылардың (пайда алушылардың) мүдделеріне қатер төндіруі мүмкін құқыққа сыйымсыз әрекеттерін немесе әрекетсіздігін анықтау;</w:t>
      </w:r>
    </w:p>
    <w:p>
      <w:pPr>
        <w:spacing w:after="0"/>
        <w:ind w:left="0"/>
        <w:jc w:val="both"/>
      </w:pPr>
      <w:r>
        <w:rPr>
          <w:rFonts w:ascii="Times New Roman"/>
          <w:b w:val="false"/>
          <w:i w:val="false"/>
          <w:color w:val="000000"/>
          <w:sz w:val="28"/>
        </w:rPr>
        <w:t>
      4) басшы қызметкердің (басшы қызметкерлердің) әрекеттері (әрекетсіздігі) уәкілетті органның құзыретіне кіретін мәселелер бойынша Қазақстан Республикасы заңнамасының талаптарына сәйкес келмейді және (немесе) сақтандыру (қайта сақтандыру) ұйымына, сақтандыру брокеріне, сақтандыру төлемдерін жүзеге асыруға кепілдік беретін ұйымға және (немесе) сақтанушыларға (пайда алушыларға) залал келтіргенін куәландырады деп тану үшін жеткілікті деректер;</w:t>
      </w:r>
    </w:p>
    <w:p>
      <w:pPr>
        <w:spacing w:after="0"/>
        <w:ind w:left="0"/>
        <w:jc w:val="both"/>
      </w:pPr>
      <w:r>
        <w:rPr>
          <w:rFonts w:ascii="Times New Roman"/>
          <w:b w:val="false"/>
          <w:i w:val="false"/>
          <w:color w:val="000000"/>
          <w:sz w:val="28"/>
        </w:rPr>
        <w:t>
      5) сақтандыру (қайта сақтандыру) ұйымының ірі қатысушысы немесе сақтандыру холдингі белгілері бар тұлғаның, сондай-ақ сақтандыру (қайта сақтандыру) ұйымы ірі қатысушысының (оның ішінде ірі қатысушы бақылау жасайтын ұйымдардың), сақтандыру холдингінің немесе сақтандыру тобы құрамына кіретін ұйымдардың нәтижесінде сақтандыру (қайта сақтандыру) ұйымына залал келтірген немесе келтірілуі мүмкін әрекеттерді жасауы;</w:t>
      </w:r>
    </w:p>
    <w:p>
      <w:pPr>
        <w:spacing w:after="0"/>
        <w:ind w:left="0"/>
        <w:jc w:val="both"/>
      </w:pPr>
      <w:r>
        <w:rPr>
          <w:rFonts w:ascii="Times New Roman"/>
          <w:b w:val="false"/>
          <w:i w:val="false"/>
          <w:color w:val="000000"/>
          <w:sz w:val="28"/>
        </w:rPr>
        <w:t>
      6) сақтандыру (қайта сақтандыру) ұйымының ірі қатысушысы немесе сақтандыру холдингі белгілері бар тұлғалардың, сондай-ақ сақтандыру (қайта сақтандыру) ұйымы ірі қатысушыларының (оның ішінде сақтандыру (қайта сақтандыру) ұйымының ірі қатысушысы бақылау жасайтын ұйымдардың), сақтандыру холдингінің немесе сақтандыру тобы құрамына кіретін ұйымдардың орнықсыз қаржылық жағдайы;</w:t>
      </w:r>
    </w:p>
    <w:p>
      <w:pPr>
        <w:spacing w:after="0"/>
        <w:ind w:left="0"/>
        <w:jc w:val="both"/>
      </w:pPr>
      <w:r>
        <w:rPr>
          <w:rFonts w:ascii="Times New Roman"/>
          <w:b w:val="false"/>
          <w:i w:val="false"/>
          <w:color w:val="000000"/>
          <w:sz w:val="28"/>
        </w:rPr>
        <w:t>
      7) осы Заңға сәйкес бұрын қолданылған қадағалап ден қою шараларын орындамау;</w:t>
      </w:r>
    </w:p>
    <w:p>
      <w:pPr>
        <w:spacing w:after="0"/>
        <w:ind w:left="0"/>
        <w:jc w:val="both"/>
      </w:pPr>
      <w:r>
        <w:rPr>
          <w:rFonts w:ascii="Times New Roman"/>
          <w:b w:val="false"/>
          <w:i w:val="false"/>
          <w:color w:val="000000"/>
          <w:sz w:val="28"/>
        </w:rPr>
        <w:t xml:space="preserve">
      8) уәкiлеттi органға немесе Ұлттық Банкке есептілікті немесе мәліметтерді, сондай-ақ уәкілетті орган немесе Ұлттық Банк сұрататын өзге ақпаратты ұсынбау не оларды анық емес ұсыну; </w:t>
      </w:r>
    </w:p>
    <w:p>
      <w:pPr>
        <w:spacing w:after="0"/>
        <w:ind w:left="0"/>
        <w:jc w:val="both"/>
      </w:pPr>
      <w:r>
        <w:rPr>
          <w:rFonts w:ascii="Times New Roman"/>
          <w:b w:val="false"/>
          <w:i w:val="false"/>
          <w:color w:val="000000"/>
          <w:sz w:val="28"/>
        </w:rPr>
        <w:t>
      9) сақтандыру (қайта сақтандыру) ұйымының, сақтандыру брокерінің, сақтандыру холдингінің, сақтандыру тобының, сақтандыру тобы құрамына кіретін ұйымдардың, сақтандыру (қайта сақтандыру) ұйымы ірі қатысушыларының, сақтандыру төлемдерін жүзеге асыруға кепілдік беретін ұйымның, сақтандыру нарығында актуарлық қызметті жүзеге асыруға лицензиясы бар актуарийдің тексеру жүргізуге оны белгіленген мерзімдерінде жүргізу мүмкіндігін бермей кедергі келтіруі;</w:t>
      </w:r>
    </w:p>
    <w:p>
      <w:pPr>
        <w:spacing w:after="0"/>
        <w:ind w:left="0"/>
        <w:jc w:val="both"/>
      </w:pPr>
      <w:r>
        <w:rPr>
          <w:rFonts w:ascii="Times New Roman"/>
          <w:b w:val="false"/>
          <w:i w:val="false"/>
          <w:color w:val="000000"/>
          <w:sz w:val="28"/>
        </w:rPr>
        <w:t xml:space="preserve">
      10) сақтандыру (қайта сақтандыру) ұйымының, сақтандыру холдингінің, сақтандыру тобы құрамына кіретін ұйымның аудиторлық есепте көрсетілген, сақтандыру (қайта сақтандыру) ұйымының немесе сақтандыру тобының қаржылық жағдайына әсер ететін кемшіліктерді осы Заңның 20-бабының </w:t>
      </w:r>
      <w:r>
        <w:rPr>
          <w:rFonts w:ascii="Times New Roman"/>
          <w:b w:val="false"/>
          <w:i w:val="false"/>
          <w:color w:val="000000"/>
          <w:sz w:val="28"/>
        </w:rPr>
        <w:t>10-тармағында</w:t>
      </w:r>
      <w:r>
        <w:rPr>
          <w:rFonts w:ascii="Times New Roman"/>
          <w:b w:val="false"/>
          <w:i w:val="false"/>
          <w:color w:val="000000"/>
          <w:sz w:val="28"/>
        </w:rPr>
        <w:t xml:space="preserve"> көзделген мерзімдерде жоймауы.</w:t>
      </w:r>
    </w:p>
    <w:bookmarkStart w:name="z1622" w:id="1027"/>
    <w:p>
      <w:pPr>
        <w:spacing w:after="0"/>
        <w:ind w:left="0"/>
        <w:jc w:val="both"/>
      </w:pPr>
      <w:r>
        <w:rPr>
          <w:rFonts w:ascii="Times New Roman"/>
          <w:b w:val="false"/>
          <w:i w:val="false"/>
          <w:color w:val="000000"/>
          <w:sz w:val="28"/>
        </w:rPr>
        <w:t>
      3. Қадағалап ден қою шараларын қолданудың орындылығын айқындау және қадағалап ден қою шарасын таңдау кезінде мыналар ескеріледі:</w:t>
      </w:r>
    </w:p>
    <w:bookmarkEnd w:id="1027"/>
    <w:p>
      <w:pPr>
        <w:spacing w:after="0"/>
        <w:ind w:left="0"/>
        <w:jc w:val="both"/>
      </w:pPr>
      <w:r>
        <w:rPr>
          <w:rFonts w:ascii="Times New Roman"/>
          <w:b w:val="false"/>
          <w:i w:val="false"/>
          <w:color w:val="000000"/>
          <w:sz w:val="28"/>
        </w:rPr>
        <w:t>
      1) тәуекел деңгейі, бұзушылықтардың және (немесе) кемшіліктердің және олардың салдарларының сипаты;</w:t>
      </w:r>
    </w:p>
    <w:p>
      <w:pPr>
        <w:spacing w:after="0"/>
        <w:ind w:left="0"/>
        <w:jc w:val="both"/>
      </w:pPr>
      <w:r>
        <w:rPr>
          <w:rFonts w:ascii="Times New Roman"/>
          <w:b w:val="false"/>
          <w:i w:val="false"/>
          <w:color w:val="000000"/>
          <w:sz w:val="28"/>
        </w:rPr>
        <w:t>
      2) жол берілген бұзушылықтардың және (немесе) кемшіліктердің және олардың салдарларының ауқымы мен маңыздылығы;</w:t>
      </w:r>
    </w:p>
    <w:p>
      <w:pPr>
        <w:spacing w:after="0"/>
        <w:ind w:left="0"/>
        <w:jc w:val="both"/>
      </w:pPr>
      <w:r>
        <w:rPr>
          <w:rFonts w:ascii="Times New Roman"/>
          <w:b w:val="false"/>
          <w:i w:val="false"/>
          <w:color w:val="000000"/>
          <w:sz w:val="28"/>
        </w:rPr>
        <w:t>
      3) бұзушылықтардың және (немесе) кемшіліктердің жүйелілігі мен ұзақтығы;</w:t>
      </w:r>
    </w:p>
    <w:p>
      <w:pPr>
        <w:spacing w:after="0"/>
        <w:ind w:left="0"/>
        <w:jc w:val="both"/>
      </w:pPr>
      <w:r>
        <w:rPr>
          <w:rFonts w:ascii="Times New Roman"/>
          <w:b w:val="false"/>
          <w:i w:val="false"/>
          <w:color w:val="000000"/>
          <w:sz w:val="28"/>
        </w:rPr>
        <w:t>
      4) жол берілген бұзушылықтардың және (немесе) кемшіліктердің қаржылық жағдайға әсері;</w:t>
      </w:r>
    </w:p>
    <w:p>
      <w:pPr>
        <w:spacing w:after="0"/>
        <w:ind w:left="0"/>
        <w:jc w:val="both"/>
      </w:pPr>
      <w:r>
        <w:rPr>
          <w:rFonts w:ascii="Times New Roman"/>
          <w:b w:val="false"/>
          <w:i w:val="false"/>
          <w:color w:val="000000"/>
          <w:sz w:val="28"/>
        </w:rPr>
        <w:t>
      5) таңдап алынған қадағалап ден қою шарасын қолдану нәтижесінде жағдайды түзету қабілеті;</w:t>
      </w:r>
    </w:p>
    <w:p>
      <w:pPr>
        <w:spacing w:after="0"/>
        <w:ind w:left="0"/>
        <w:jc w:val="both"/>
      </w:pPr>
      <w:r>
        <w:rPr>
          <w:rFonts w:ascii="Times New Roman"/>
          <w:b w:val="false"/>
          <w:i w:val="false"/>
          <w:color w:val="000000"/>
          <w:sz w:val="28"/>
        </w:rPr>
        <w:t>
      6) бұрын қолданылған қадағалап ден қою шараларының болуы және тиімділігі (нәтижелілігі);</w:t>
      </w:r>
    </w:p>
    <w:p>
      <w:pPr>
        <w:spacing w:after="0"/>
        <w:ind w:left="0"/>
        <w:jc w:val="both"/>
      </w:pPr>
      <w:r>
        <w:rPr>
          <w:rFonts w:ascii="Times New Roman"/>
          <w:b w:val="false"/>
          <w:i w:val="false"/>
          <w:color w:val="000000"/>
          <w:sz w:val="28"/>
        </w:rPr>
        <w:t>
      7) қолданылатын қадағалап ден қою шарасының оны қолдану негіздеріне барабарлығы;</w:t>
      </w:r>
    </w:p>
    <w:p>
      <w:pPr>
        <w:spacing w:after="0"/>
        <w:ind w:left="0"/>
        <w:jc w:val="both"/>
      </w:pPr>
      <w:r>
        <w:rPr>
          <w:rFonts w:ascii="Times New Roman"/>
          <w:b w:val="false"/>
          <w:i w:val="false"/>
          <w:color w:val="000000"/>
          <w:sz w:val="28"/>
        </w:rPr>
        <w:t>
      8) анықталған бұзушылықтардың және (немесе) кемшіліктердің және (немесе) тәуекелдердің туындауына негіз болған себептер;</w:t>
      </w:r>
    </w:p>
    <w:p>
      <w:pPr>
        <w:spacing w:after="0"/>
        <w:ind w:left="0"/>
        <w:jc w:val="both"/>
      </w:pPr>
      <w:r>
        <w:rPr>
          <w:rFonts w:ascii="Times New Roman"/>
          <w:b w:val="false"/>
          <w:i w:val="false"/>
          <w:color w:val="000000"/>
          <w:sz w:val="28"/>
        </w:rPr>
        <w:t>
      9) сақтандыру (қайта сақтандыру) ұйымының, сақтандыру брокерінің, сақтандыру холдингінің, сақтандыру тобы құрамына кіретін ұйымдардың, сақтандыру (қайта сақтандыру) ұйымы ірі қатысушысының, сақтандыру төлемдерін жүзеге асыруға кепілдік беретін ұйымның, сақтандыру нарығында актуарлық қызметті жүзеге асыруға лицензиясы бар актуарийдің қызметінде анықталған бұзушылықтарды және (немесе) кемшіліктерді жоюға бағытталған дербес шараларды қолдануы, осыған байланысты қолданылған шараларды іске асыру жөніндегі нақты шараларды жүзеге асырудың (жүзеге асырмаудың) тиімділігі және (немесе) осындай шараларды қолдануға әзірлігі.</w:t>
      </w:r>
    </w:p>
    <w:bookmarkStart w:name="z1623" w:id="1028"/>
    <w:p>
      <w:pPr>
        <w:spacing w:after="0"/>
        <w:ind w:left="0"/>
        <w:jc w:val="both"/>
      </w:pPr>
      <w:r>
        <w:rPr>
          <w:rFonts w:ascii="Times New Roman"/>
          <w:b w:val="false"/>
          <w:i w:val="false"/>
          <w:color w:val="000000"/>
          <w:sz w:val="28"/>
        </w:rPr>
        <w:t>
      4. Уәкілетті орган мынадай қадағалап ден қою шараларын қолданады:</w:t>
      </w:r>
    </w:p>
    <w:bookmarkEnd w:id="1028"/>
    <w:p>
      <w:pPr>
        <w:spacing w:after="0"/>
        <w:ind w:left="0"/>
        <w:jc w:val="both"/>
      </w:pPr>
      <w:r>
        <w:rPr>
          <w:rFonts w:ascii="Times New Roman"/>
          <w:b w:val="false"/>
          <w:i w:val="false"/>
          <w:color w:val="000000"/>
          <w:sz w:val="28"/>
        </w:rPr>
        <w:t xml:space="preserve">
      1) осы Заңның </w:t>
      </w:r>
      <w:r>
        <w:rPr>
          <w:rFonts w:ascii="Times New Roman"/>
          <w:b w:val="false"/>
          <w:i w:val="false"/>
          <w:color w:val="000000"/>
          <w:sz w:val="28"/>
        </w:rPr>
        <w:t>53-2-бабына</w:t>
      </w:r>
      <w:r>
        <w:rPr>
          <w:rFonts w:ascii="Times New Roman"/>
          <w:b w:val="false"/>
          <w:i w:val="false"/>
          <w:color w:val="000000"/>
          <w:sz w:val="28"/>
        </w:rPr>
        <w:t xml:space="preserve"> сәйкес қадағалап ден қоюдың ұсынымдық шаралары; </w:t>
      </w:r>
    </w:p>
    <w:p>
      <w:pPr>
        <w:spacing w:after="0"/>
        <w:ind w:left="0"/>
        <w:jc w:val="both"/>
      </w:pPr>
      <w:r>
        <w:rPr>
          <w:rFonts w:ascii="Times New Roman"/>
          <w:b w:val="false"/>
          <w:i w:val="false"/>
          <w:color w:val="000000"/>
          <w:sz w:val="28"/>
        </w:rPr>
        <w:t xml:space="preserve">
      2) осы Заңның </w:t>
      </w:r>
      <w:r>
        <w:rPr>
          <w:rFonts w:ascii="Times New Roman"/>
          <w:b w:val="false"/>
          <w:i w:val="false"/>
          <w:color w:val="000000"/>
          <w:sz w:val="28"/>
        </w:rPr>
        <w:t>53-3-бабына</w:t>
      </w:r>
      <w:r>
        <w:rPr>
          <w:rFonts w:ascii="Times New Roman"/>
          <w:b w:val="false"/>
          <w:i w:val="false"/>
          <w:color w:val="000000"/>
          <w:sz w:val="28"/>
        </w:rPr>
        <w:t xml:space="preserve"> сәйкес қаржылық жағдайды жақсарту және (немесе) тәуекелдерді барынша азайту жөніндегі шаралар;</w:t>
      </w:r>
    </w:p>
    <w:p>
      <w:pPr>
        <w:spacing w:after="0"/>
        <w:ind w:left="0"/>
        <w:jc w:val="both"/>
      </w:pPr>
      <w:r>
        <w:rPr>
          <w:rFonts w:ascii="Times New Roman"/>
          <w:b w:val="false"/>
          <w:i w:val="false"/>
          <w:color w:val="000000"/>
          <w:sz w:val="28"/>
        </w:rPr>
        <w:t>
      3) осы Заңның 53-4-бабына сәйкес қадағалап ден қоюдың мәжбүрлеу шаралары.</w:t>
      </w:r>
    </w:p>
    <w:bookmarkStart w:name="z1624" w:id="1029"/>
    <w:p>
      <w:pPr>
        <w:spacing w:after="0"/>
        <w:ind w:left="0"/>
        <w:jc w:val="both"/>
      </w:pPr>
      <w:r>
        <w:rPr>
          <w:rFonts w:ascii="Times New Roman"/>
          <w:b w:val="false"/>
          <w:i w:val="false"/>
          <w:color w:val="000000"/>
          <w:sz w:val="28"/>
        </w:rPr>
        <w:t xml:space="preserve">
      5. Уәкілетті орган сақтандыру (қайта сақтандыру) ұйымына, сақтандыру брокеріне, сақтандыру холдингіне, сақтандыру төлемдерін жүзеге асыруға кепілдік беретін ұйымға, сақтандыру тобының құрамына кіретін ұйымдарға, сақтандыру (қайта сақтандыру) ұйымының ірі қатысушыларына, сақтандыру нарығында актуарлық қызметті жүзеге асыруға лицензиясы бар актуарийге бұрын қолданылған қадағалап ден қою шараларына қарамастан, оларға осы баптың 4-тармағында айқындалған қадағалап ден қою шараларының кез келгенін қолдануға құқылы. </w:t>
      </w:r>
    </w:p>
    <w:bookmarkEnd w:id="1029"/>
    <w:bookmarkStart w:name="z1625" w:id="1030"/>
    <w:p>
      <w:pPr>
        <w:spacing w:after="0"/>
        <w:ind w:left="0"/>
        <w:jc w:val="both"/>
      </w:pPr>
      <w:r>
        <w:rPr>
          <w:rFonts w:ascii="Times New Roman"/>
          <w:b w:val="false"/>
          <w:i w:val="false"/>
          <w:color w:val="000000"/>
          <w:sz w:val="28"/>
        </w:rPr>
        <w:t>
      6. Қадағалап ден қою шараларын қолдану тәртібі уәкiлеттi органның нормативтік құқықтық актісінде белгіленеді.</w:t>
      </w:r>
    </w:p>
    <w:bookmarkEnd w:id="103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53-1-бап жаңа редакцияда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53-2-бап. Қадағалап ден қоюдың ұсынымдық шаралары</w:t>
      </w:r>
    </w:p>
    <w:bookmarkStart w:name="z1626" w:id="1031"/>
    <w:p>
      <w:pPr>
        <w:spacing w:after="0"/>
        <w:ind w:left="0"/>
        <w:jc w:val="both"/>
      </w:pPr>
      <w:r>
        <w:rPr>
          <w:rFonts w:ascii="Times New Roman"/>
          <w:b w:val="false"/>
          <w:i w:val="false"/>
          <w:color w:val="000000"/>
          <w:sz w:val="28"/>
        </w:rPr>
        <w:t>
      1. Уәкілетті орган сақтандыру (қайта сақтандыру) ұйымының, сақтандыру брокерінің, сақтандыру тобының және (немесе) сақтандыру тобы құрамына кіретін ұйымның, сақтандыру холдингінің, сақтандыру (қайта сақтандыру) ұйымы ірі қатысушысының, сақтандыру төлемдерін жүзеге асыруға кепілдік беретін ұйымның, сақтандыру нарығында актуарлық қызметті жүзеге асыруға лицензиясы бар актуарийдің қызметінде, оның ішінде уәжді пайымдауды пайдалана отырып анықталған кемшіліктер, тәуекелдер немесе бұзушылықтар сақтандыру (қайта сақтандыру) ұйымының және (немесе) сақтандыру тобының қаржылық орнықтылығына елеулі әсер етпейтін, олардың қаржылық жағдайына және (немесе) сақтандыру қайта сақтандыру) ұйымының сақтанушыларының (пайда алушыларының) мүдделеріне қатер төндірмейтін жағдайларда қадағалап ден қоюдың ұсынымдық шараларын қолданады.</w:t>
      </w:r>
    </w:p>
    <w:bookmarkEnd w:id="1031"/>
    <w:bookmarkStart w:name="z1627" w:id="1032"/>
    <w:p>
      <w:pPr>
        <w:spacing w:after="0"/>
        <w:ind w:left="0"/>
        <w:jc w:val="both"/>
      </w:pPr>
      <w:r>
        <w:rPr>
          <w:rFonts w:ascii="Times New Roman"/>
          <w:b w:val="false"/>
          <w:i w:val="false"/>
          <w:color w:val="000000"/>
          <w:sz w:val="28"/>
        </w:rPr>
        <w:t>
      2. Қадағалап ден қоюдың ұсынымдық шаралары мыналарды қамтиды:</w:t>
      </w:r>
    </w:p>
    <w:bookmarkEnd w:id="1032"/>
    <w:p>
      <w:pPr>
        <w:spacing w:after="0"/>
        <w:ind w:left="0"/>
        <w:jc w:val="both"/>
      </w:pPr>
      <w:r>
        <w:rPr>
          <w:rFonts w:ascii="Times New Roman"/>
          <w:b w:val="false"/>
          <w:i w:val="false"/>
          <w:color w:val="000000"/>
          <w:sz w:val="28"/>
        </w:rPr>
        <w:t>
      1) анықталған кемшіліктер, тәуекелдер немесе бұзушылықтар туралы сақтандыру (қайта сақтандыру) ұйымының жекелеген органдарының, сақтандыру брокерінің, сақтандыру тобы құрамына кіретін ұйымның, сақтандыру холдингінің, сақтандыру (қайта сақтандыру) ұйымы ірі қатысушысының, сақтандыру төлемдерін жүзеге асыруға кепілдік беретін ұйымның назарына осы ақпаратты (қажет болған кезде уәкілетті орган айқындайтын) жеткізе отырып, хабардар ету;</w:t>
      </w:r>
    </w:p>
    <w:p>
      <w:pPr>
        <w:spacing w:after="0"/>
        <w:ind w:left="0"/>
        <w:jc w:val="both"/>
      </w:pPr>
      <w:r>
        <w:rPr>
          <w:rFonts w:ascii="Times New Roman"/>
          <w:b w:val="false"/>
          <w:i w:val="false"/>
          <w:color w:val="000000"/>
          <w:sz w:val="28"/>
        </w:rPr>
        <w:t>
      2) уәкілетті органның анықталған кемшіліктерді, тәуекелдерді немесе бұзушылықтарды жою жөніндегі ұсынымдарын беру;</w:t>
      </w:r>
    </w:p>
    <w:p>
      <w:pPr>
        <w:spacing w:after="0"/>
        <w:ind w:left="0"/>
        <w:jc w:val="both"/>
      </w:pPr>
      <w:r>
        <w:rPr>
          <w:rFonts w:ascii="Times New Roman"/>
          <w:b w:val="false"/>
          <w:i w:val="false"/>
          <w:color w:val="000000"/>
          <w:sz w:val="28"/>
        </w:rPr>
        <w:t>
      3) уәкілетті орган кемшіліктерді, тәуекелдерді немесе бұзушылықтарды қайта анықтаған, сондай-ақ қадағалап ден қоюдың ұсынымдық шаралары орындалмаған жағдайда, қадағалап ден қоюдың өзге шараларын қолдану ықтималдығы туралы ескерту.</w:t>
      </w:r>
    </w:p>
    <w:bookmarkStart w:name="z1628" w:id="1033"/>
    <w:p>
      <w:pPr>
        <w:spacing w:after="0"/>
        <w:ind w:left="0"/>
        <w:jc w:val="both"/>
      </w:pPr>
      <w:r>
        <w:rPr>
          <w:rFonts w:ascii="Times New Roman"/>
          <w:b w:val="false"/>
          <w:i w:val="false"/>
          <w:color w:val="000000"/>
          <w:sz w:val="28"/>
        </w:rPr>
        <w:t>
      3. Қадағалап ден қоюдың ұсынымдық шарасы уәкілетті органның хатымен ресімделеді.</w:t>
      </w:r>
    </w:p>
    <w:bookmarkEnd w:id="103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53-2-баппен толықтырылды - ҚР 2006.02.20 </w:t>
      </w:r>
      <w:r>
        <w:rPr>
          <w:rFonts w:ascii="Times New Roman"/>
          <w:b w:val="false"/>
          <w:i w:val="false"/>
          <w:color w:val="000000"/>
          <w:sz w:val="28"/>
        </w:rPr>
        <w:t>N 128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жаңа редакцияда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53-3-бап. Қаржылық жағдайды жақсарту және (немесе) тәуекелдерді барынша азайту жөніндегі шаралар</w:t>
      </w:r>
    </w:p>
    <w:bookmarkStart w:name="z1629" w:id="1034"/>
    <w:p>
      <w:pPr>
        <w:spacing w:after="0"/>
        <w:ind w:left="0"/>
        <w:jc w:val="both"/>
      </w:pPr>
      <w:r>
        <w:rPr>
          <w:rFonts w:ascii="Times New Roman"/>
          <w:b w:val="false"/>
          <w:i w:val="false"/>
          <w:color w:val="000000"/>
          <w:sz w:val="28"/>
        </w:rPr>
        <w:t>
      1. Уәкілетті орган анықталған, оның ішінде уәжді пайымдауды пайдалана отырып анықталған кемшіліктерді, тәуекелдерді немесе бұзушылықтарды жою мақсатында сақтандыру (қайта сақтандыру) ұйымының, сақтандыру брокерінің, сақтандыру холдингінің, сақтандыру тобының және (немесе) сақтандыру тобы құрамына кіретін ұйымдардың, сақтандыру (қайта сақтандыру) ұйымы ірі қатысушысының, сақтандыру төлемдерін жүзеге асыруға кепілдік беретін ұйымның, сақтандыру нарығында актуарлық қызметті жүзеге асыруға лицензиясы бар актуарийдің қаржылық жағдайын жақсарту және (немесе) тәуекелдерін барынша азайту жөніндегі шараларды:</w:t>
      </w:r>
    </w:p>
    <w:bookmarkEnd w:id="1034"/>
    <w:p>
      <w:pPr>
        <w:spacing w:after="0"/>
        <w:ind w:left="0"/>
        <w:jc w:val="both"/>
      </w:pPr>
      <w:r>
        <w:rPr>
          <w:rFonts w:ascii="Times New Roman"/>
          <w:b w:val="false"/>
          <w:i w:val="false"/>
          <w:color w:val="000000"/>
          <w:sz w:val="28"/>
        </w:rPr>
        <w:t>
      1) төлеу қабілеттілігі маржасының жеткіліктілік нормативін және (немесе) өтімділігі жоғары активтердің жеткіліктілік нормативін уәкілетті орган белгілеген ең төмен мәндерден жоғары ұстап тұру;</w:t>
      </w:r>
    </w:p>
    <w:p>
      <w:pPr>
        <w:spacing w:after="0"/>
        <w:ind w:left="0"/>
        <w:jc w:val="both"/>
      </w:pPr>
      <w:r>
        <w:rPr>
          <w:rFonts w:ascii="Times New Roman"/>
          <w:b w:val="false"/>
          <w:i w:val="false"/>
          <w:color w:val="000000"/>
          <w:sz w:val="28"/>
        </w:rPr>
        <w:t>
      2) сақтандыру (қайта сақтандыру) шарттарын қоса алғанда, жекелеген мәміле түрлерін жасауды тоқтата тұру және (немесе) шектеу не оларды жүзеге асырудың ерекше тәртібін белгілеу;</w:t>
      </w:r>
    </w:p>
    <w:p>
      <w:pPr>
        <w:spacing w:after="0"/>
        <w:ind w:left="0"/>
        <w:jc w:val="both"/>
      </w:pPr>
      <w:r>
        <w:rPr>
          <w:rFonts w:ascii="Times New Roman"/>
          <w:b w:val="false"/>
          <w:i w:val="false"/>
          <w:color w:val="000000"/>
          <w:sz w:val="28"/>
        </w:rPr>
        <w:t>
      3) шығыстарды қысқарту, оның ішінде жұмыскерлерді қосымша жалдауды тоқтату немесе шектеу, жекелеген филиалдар мен өкілдіктерді, еншілес ұйымдарды жабу, басшы қызметкерлердің ақшалай сыйақыларын және басқа да материалдық көтермелеу түрлерін шектеу арқылы қысқарту;</w:t>
      </w:r>
    </w:p>
    <w:p>
      <w:pPr>
        <w:spacing w:after="0"/>
        <w:ind w:left="0"/>
        <w:jc w:val="both"/>
      </w:pPr>
      <w:r>
        <w:rPr>
          <w:rFonts w:ascii="Times New Roman"/>
          <w:b w:val="false"/>
          <w:i w:val="false"/>
          <w:color w:val="000000"/>
          <w:sz w:val="28"/>
        </w:rPr>
        <w:t>
      4) белгілі бір актив түрлеріне инвестицияларды тоқтата тұру және (немесе) шектеу не оларды жүзеге асырудың ерекше тәртібін белгілеу;</w:t>
      </w:r>
    </w:p>
    <w:p>
      <w:pPr>
        <w:spacing w:after="0"/>
        <w:ind w:left="0"/>
        <w:jc w:val="both"/>
      </w:pPr>
      <w:r>
        <w:rPr>
          <w:rFonts w:ascii="Times New Roman"/>
          <w:b w:val="false"/>
          <w:i w:val="false"/>
          <w:color w:val="000000"/>
          <w:sz w:val="28"/>
        </w:rPr>
        <w:t>
      5) сақтандыру резервтерін қосымша қалыптастыру;</w:t>
      </w:r>
    </w:p>
    <w:p>
      <w:pPr>
        <w:spacing w:after="0"/>
        <w:ind w:left="0"/>
        <w:jc w:val="both"/>
      </w:pPr>
      <w:r>
        <w:rPr>
          <w:rFonts w:ascii="Times New Roman"/>
          <w:b w:val="false"/>
          <w:i w:val="false"/>
          <w:color w:val="000000"/>
          <w:sz w:val="28"/>
        </w:rPr>
        <w:t>
      6) жеке және (немесе) заңды тұлғаны сақтандыру (қайта сақтандыру) ұйымымен, сақтандыру холдингімен ерекше қатынастар арқылы байланысты тұлға деп тану;</w:t>
      </w:r>
    </w:p>
    <w:p>
      <w:pPr>
        <w:spacing w:after="0"/>
        <w:ind w:left="0"/>
        <w:jc w:val="both"/>
      </w:pPr>
      <w:r>
        <w:rPr>
          <w:rFonts w:ascii="Times New Roman"/>
          <w:b w:val="false"/>
          <w:i w:val="false"/>
          <w:color w:val="000000"/>
          <w:sz w:val="28"/>
        </w:rPr>
        <w:t>
      7) сақтандыру (қайта сақтандыру) ұйымымен, сақтандыру холдингімен ерекше қатынастар арқылы байланысты тұлғамен жеңілдікті шарттарда жасалған мәмілелердің шарттарын жеңілдікті шарттармен мәміле жасалған күні үшінші тұлғалармен жасалған осыған ұқсас мәмілелер шарттарына өзгерту;</w:t>
      </w:r>
    </w:p>
    <w:p>
      <w:pPr>
        <w:spacing w:after="0"/>
        <w:ind w:left="0"/>
        <w:jc w:val="both"/>
      </w:pPr>
      <w:r>
        <w:rPr>
          <w:rFonts w:ascii="Times New Roman"/>
          <w:b w:val="false"/>
          <w:i w:val="false"/>
          <w:color w:val="000000"/>
          <w:sz w:val="28"/>
        </w:rPr>
        <w:t>
      8) сақтандыру (қайта сақтандыру) ұйымымен, сақтандыру холдингімен ерекше қатынастар арқылы байланысты тұлғамен операцияларды шектеу;</w:t>
      </w:r>
    </w:p>
    <w:p>
      <w:pPr>
        <w:spacing w:after="0"/>
        <w:ind w:left="0"/>
        <w:jc w:val="both"/>
      </w:pPr>
      <w:r>
        <w:rPr>
          <w:rFonts w:ascii="Times New Roman"/>
          <w:b w:val="false"/>
          <w:i w:val="false"/>
          <w:color w:val="000000"/>
          <w:sz w:val="28"/>
        </w:rPr>
        <w:t>
      9) жай және (немесе) артықшылықты акциялар бойынша дивидендтерді есепке жазуды және (немесе) төлеуді тоқтату;</w:t>
      </w:r>
    </w:p>
    <w:p>
      <w:pPr>
        <w:spacing w:after="0"/>
        <w:ind w:left="0"/>
        <w:jc w:val="both"/>
      </w:pPr>
      <w:r>
        <w:rPr>
          <w:rFonts w:ascii="Times New Roman"/>
          <w:b w:val="false"/>
          <w:i w:val="false"/>
          <w:color w:val="000000"/>
          <w:sz w:val="28"/>
        </w:rPr>
        <w:t>
      10) ішкі саясаттар мен рәсімдерді, тәуекелдердің жол берілетін мөлшеріне лимиттерді, тәуекелдерді басқару және ішкі бақылау жүйесінің тиімділігін бағалау рәсімін қайта қарау;</w:t>
      </w:r>
    </w:p>
    <w:p>
      <w:pPr>
        <w:spacing w:after="0"/>
        <w:ind w:left="0"/>
        <w:jc w:val="both"/>
      </w:pPr>
      <w:r>
        <w:rPr>
          <w:rFonts w:ascii="Times New Roman"/>
          <w:b w:val="false"/>
          <w:i w:val="false"/>
          <w:color w:val="000000"/>
          <w:sz w:val="28"/>
        </w:rPr>
        <w:t xml:space="preserve">
      11) осы Заңның </w:t>
      </w:r>
      <w:r>
        <w:rPr>
          <w:rFonts w:ascii="Times New Roman"/>
          <w:b w:val="false"/>
          <w:i w:val="false"/>
          <w:color w:val="000000"/>
          <w:sz w:val="28"/>
        </w:rPr>
        <w:t>34-бабында</w:t>
      </w:r>
      <w:r>
        <w:rPr>
          <w:rFonts w:ascii="Times New Roman"/>
          <w:b w:val="false"/>
          <w:i w:val="false"/>
          <w:color w:val="000000"/>
          <w:sz w:val="28"/>
        </w:rPr>
        <w:t xml:space="preserve"> аталған адамдарды қызметтік міндеттерін орындаудан шеттету, оның ішінде сақтандыру (қайта сақтандыру) ұйымы, сақтандыру холдингі, сақтандыру брокері осы Заңның </w:t>
      </w:r>
      <w:r>
        <w:rPr>
          <w:rFonts w:ascii="Times New Roman"/>
          <w:b w:val="false"/>
          <w:i w:val="false"/>
          <w:color w:val="000000"/>
          <w:sz w:val="28"/>
        </w:rPr>
        <w:t>34-бабында</w:t>
      </w:r>
      <w:r>
        <w:rPr>
          <w:rFonts w:ascii="Times New Roman"/>
          <w:b w:val="false"/>
          <w:i w:val="false"/>
          <w:color w:val="000000"/>
          <w:sz w:val="28"/>
        </w:rPr>
        <w:t xml:space="preserve"> аталған адамдарды уәкілетті орган осы қадағалап ден қою шарасын қолданғанға дейін қызметтік міндеттерін орындаудан шеттеткен жағдайда, шеттету жөніндегі талаптарды қою арқылы қолданады. Басшы қызметкерге осы қадағалап ден қою шарасын қолданған кезде уәкілетті орган басшы қызметкер лауазымына тағайындауға (сайлауға) келісімін кері қайтарып алады;</w:t>
      </w:r>
    </w:p>
    <w:p>
      <w:pPr>
        <w:spacing w:after="0"/>
        <w:ind w:left="0"/>
        <w:jc w:val="both"/>
      </w:pPr>
      <w:r>
        <w:rPr>
          <w:rFonts w:ascii="Times New Roman"/>
          <w:b w:val="false"/>
          <w:i w:val="false"/>
          <w:color w:val="000000"/>
          <w:sz w:val="28"/>
        </w:rPr>
        <w:t>
      12) сақтандыру (қайта сақтандыру) ұйымның ірі қатысушысына және (немесе) сақтандыру холдингіне тиесілі мүліктің құнына бағалау жүргізу;</w:t>
      </w:r>
    </w:p>
    <w:p>
      <w:pPr>
        <w:spacing w:after="0"/>
        <w:ind w:left="0"/>
        <w:jc w:val="both"/>
      </w:pPr>
      <w:r>
        <w:rPr>
          <w:rFonts w:ascii="Times New Roman"/>
          <w:b w:val="false"/>
          <w:i w:val="false"/>
          <w:color w:val="000000"/>
          <w:sz w:val="28"/>
        </w:rPr>
        <w:t>
      13) сақтандыру (қайта сақтандыру) ұйымдары сақтанушыларының (пайда алушыларының) құқықтары мен заңды мүдделерінің бұзылуына ықпал ететін себептерді және (немесе) жағдайларды жою;</w:t>
      </w:r>
    </w:p>
    <w:p>
      <w:pPr>
        <w:spacing w:after="0"/>
        <w:ind w:left="0"/>
        <w:jc w:val="both"/>
      </w:pPr>
      <w:r>
        <w:rPr>
          <w:rFonts w:ascii="Times New Roman"/>
          <w:b w:val="false"/>
          <w:i w:val="false"/>
          <w:color w:val="000000"/>
          <w:sz w:val="28"/>
        </w:rPr>
        <w:t>
      14) сақтандыру агенттерінің тізілімінен сақтандыру агентін алып тастау;</w:t>
      </w:r>
    </w:p>
    <w:p>
      <w:pPr>
        <w:spacing w:after="0"/>
        <w:ind w:left="0"/>
        <w:jc w:val="both"/>
      </w:pPr>
      <w:r>
        <w:rPr>
          <w:rFonts w:ascii="Times New Roman"/>
          <w:b w:val="false"/>
          <w:i w:val="false"/>
          <w:color w:val="000000"/>
          <w:sz w:val="28"/>
        </w:rPr>
        <w:t>
      15) олардың қызметінің Қазақстан Республикасының заңнамасына сәйкестігін қамтамасыз ету жөніндегі талаптарды қою арқылы қолданады.</w:t>
      </w:r>
    </w:p>
    <w:bookmarkStart w:name="z1630" w:id="1035"/>
    <w:p>
      <w:pPr>
        <w:spacing w:after="0"/>
        <w:ind w:left="0"/>
        <w:jc w:val="both"/>
      </w:pPr>
      <w:r>
        <w:rPr>
          <w:rFonts w:ascii="Times New Roman"/>
          <w:b w:val="false"/>
          <w:i w:val="false"/>
          <w:color w:val="000000"/>
          <w:sz w:val="28"/>
        </w:rPr>
        <w:t xml:space="preserve">
      2. Осы баптың </w:t>
      </w:r>
      <w:r>
        <w:rPr>
          <w:rFonts w:ascii="Times New Roman"/>
          <w:b w:val="false"/>
          <w:i w:val="false"/>
          <w:color w:val="000000"/>
          <w:sz w:val="28"/>
        </w:rPr>
        <w:t>1-тармағында</w:t>
      </w:r>
      <w:r>
        <w:rPr>
          <w:rFonts w:ascii="Times New Roman"/>
          <w:b w:val="false"/>
          <w:i w:val="false"/>
          <w:color w:val="000000"/>
          <w:sz w:val="28"/>
        </w:rPr>
        <w:t xml:space="preserve"> көзделген шаралар жазбаша нұсқама немесе жазбаша келісім нысанында қолданылады.</w:t>
      </w:r>
    </w:p>
    <w:bookmarkEnd w:id="1035"/>
    <w:bookmarkStart w:name="z1631" w:id="1036"/>
    <w:p>
      <w:pPr>
        <w:spacing w:after="0"/>
        <w:ind w:left="0"/>
        <w:jc w:val="both"/>
      </w:pPr>
      <w:r>
        <w:rPr>
          <w:rFonts w:ascii="Times New Roman"/>
          <w:b w:val="false"/>
          <w:i w:val="false"/>
          <w:color w:val="000000"/>
          <w:sz w:val="28"/>
        </w:rPr>
        <w:t xml:space="preserve">
      3. Сақтандыру (қайта сақтандыру) ұйымына, сақтандыру брокеріне, сақтандыру төлемдерін жүзеге асыруға кепілдік беретін ұйымға, сақтандыру нарығында актуарлық қызметті жүзеге асыруға лицензиясы бар актуарийге, сақтандыру тобының құрамына кіретін ұйымдарға, сақтандыру холдингіне, сақтандыру (қайта сақтандыру) ұйымының ірі қатысушысына осы баптың </w:t>
      </w:r>
      <w:r>
        <w:rPr>
          <w:rFonts w:ascii="Times New Roman"/>
          <w:b w:val="false"/>
          <w:i w:val="false"/>
          <w:color w:val="000000"/>
          <w:sz w:val="28"/>
        </w:rPr>
        <w:t>1-тармағында</w:t>
      </w:r>
      <w:r>
        <w:rPr>
          <w:rFonts w:ascii="Times New Roman"/>
          <w:b w:val="false"/>
          <w:i w:val="false"/>
          <w:color w:val="000000"/>
          <w:sz w:val="28"/>
        </w:rPr>
        <w:t xml:space="preserve"> белгіленген орындалуы міндетті шараларды қолдануға және (немесе) оларды орындау жөніндегі іс-шаралар жоспарын (бұдан әрі – іс-шаралар жоспары) белгіленген мерзімде ұсыну қажеттігіне нұсқау жазбаша нұсқама болып табылады.</w:t>
      </w:r>
    </w:p>
    <w:bookmarkEnd w:id="1036"/>
    <w:p>
      <w:pPr>
        <w:spacing w:after="0"/>
        <w:ind w:left="0"/>
        <w:jc w:val="both"/>
      </w:pPr>
      <w:r>
        <w:rPr>
          <w:rFonts w:ascii="Times New Roman"/>
          <w:b w:val="false"/>
          <w:i w:val="false"/>
          <w:color w:val="000000"/>
          <w:sz w:val="28"/>
        </w:rPr>
        <w:t>
      Іс-шаралар жоспарында кемшіліктердің, тәуекелдердің немесе бұзушылықтардың, олардың туындауына алып келген себептердің сипаттамасы, жоспарланған іс-шаралардың тізбесі, оларды жүзеге асыру мерзімдері, сондай-ақ жауапты басшы қызметкерлер көрсетіледі.</w:t>
      </w:r>
    </w:p>
    <w:bookmarkStart w:name="z1632" w:id="1037"/>
    <w:p>
      <w:pPr>
        <w:spacing w:after="0"/>
        <w:ind w:left="0"/>
        <w:jc w:val="both"/>
      </w:pPr>
      <w:r>
        <w:rPr>
          <w:rFonts w:ascii="Times New Roman"/>
          <w:b w:val="false"/>
          <w:i w:val="false"/>
          <w:color w:val="000000"/>
          <w:sz w:val="28"/>
        </w:rPr>
        <w:t xml:space="preserve">
      4. Уәкілетті орган мен сақтандыру (қайта сақтандыру) ұйымы немесе сақтандыру холдингі немесе сақтандыру тобының құрамына кіретін ұйымдар немесе сақтандыру (қайта сақтандыру) ұйымының ірі қатысушысы немесе сақтандыру брокері немесе сақтандыру төлемдерін жүзеге асыруға кепілдік беретін ұйым арасында жасалған, анықталған кемшіліктерді, тәуекелдерді немесе бұзушылықтарды жою мерзімдерін және (немесе) анықталған бұзушылықтар және (немесе) кемшіліктер жойылғанға дейін аталған тұлғалар өздеріне қабылдайтын шектеулердің тізбесін көрсете отырып, осы баптың </w:t>
      </w:r>
      <w:r>
        <w:rPr>
          <w:rFonts w:ascii="Times New Roman"/>
          <w:b w:val="false"/>
          <w:i w:val="false"/>
          <w:color w:val="000000"/>
          <w:sz w:val="28"/>
        </w:rPr>
        <w:t>1-тармағында</w:t>
      </w:r>
      <w:r>
        <w:rPr>
          <w:rFonts w:ascii="Times New Roman"/>
          <w:b w:val="false"/>
          <w:i w:val="false"/>
          <w:color w:val="000000"/>
          <w:sz w:val="28"/>
        </w:rPr>
        <w:t xml:space="preserve"> белгіленген шараларды орындау туралы жазбаша келісім жазбаша келісім болып табылады.</w:t>
      </w:r>
    </w:p>
    <w:bookmarkEnd w:id="1037"/>
    <w:p>
      <w:pPr>
        <w:spacing w:after="0"/>
        <w:ind w:left="0"/>
        <w:jc w:val="both"/>
      </w:pPr>
      <w:r>
        <w:rPr>
          <w:rFonts w:ascii="Times New Roman"/>
          <w:b w:val="false"/>
          <w:i w:val="false"/>
          <w:color w:val="000000"/>
          <w:sz w:val="28"/>
        </w:rPr>
        <w:t>
      Жазбаша келісім сақтандыру (қайта сақтандыру) ұйымы немесе сақтандыру холдингі немесе сақтандыру тобының құрамына кіретін ұйымдар немесе сақтандыру (қайта сақтандыру) ұйымының ірі қатысушысы, сақтандыру брокері, сақтандыру төлемдерін жүзеге асыруға кепілдік беретін ұйым тарапынан міндетті түрде қол қоюға жатады.</w:t>
      </w:r>
    </w:p>
    <w:bookmarkStart w:name="z1633" w:id="1038"/>
    <w:p>
      <w:pPr>
        <w:spacing w:after="0"/>
        <w:ind w:left="0"/>
        <w:jc w:val="both"/>
      </w:pPr>
      <w:r>
        <w:rPr>
          <w:rFonts w:ascii="Times New Roman"/>
          <w:b w:val="false"/>
          <w:i w:val="false"/>
          <w:color w:val="000000"/>
          <w:sz w:val="28"/>
        </w:rPr>
        <w:t>
      5. Сақтандыру (қайта сақтандыру) ұйымы, сақтандыру холдингі, сақтандыру тобының құрамына кіретін ұйым, сақтандыру (қайта сақтандыру) ұйымының ірі қатысушысы, сақтандыру брокері, сақтандыру төлемдерін жүзеге асыруға кепілдік беретін ұйым, сақтандыру нарығында актуарлық қызметті жүзеге асыруға лицензиясы бар актуарий уәкілетті органды жазбаша нұсқамада және жазбаша келісімде көрсетілген шаралардың осы құжаттарда көзделген мерзімдерде орындалғаны туралы хабардар етуге міндетті.</w:t>
      </w:r>
    </w:p>
    <w:bookmarkEnd w:id="1038"/>
    <w:bookmarkStart w:name="z1634" w:id="1039"/>
    <w:p>
      <w:pPr>
        <w:spacing w:after="0"/>
        <w:ind w:left="0"/>
        <w:jc w:val="both"/>
      </w:pPr>
      <w:r>
        <w:rPr>
          <w:rFonts w:ascii="Times New Roman"/>
          <w:b w:val="false"/>
          <w:i w:val="false"/>
          <w:color w:val="000000"/>
          <w:sz w:val="28"/>
        </w:rPr>
        <w:t>
      6. Сақтандыру (қайта сақтандыру) ұйымына, сақтандыру холдингіне, сақтандыру тобының құрамына кіретін ұйымдарға, сақтандыру (қайта сақтандыру) ұйымының ірі қатысушысына, сақтандыру брокеріне, сақтандыру төлемдерін жүзеге асыруға кепілдік беретін ұйымға, сақтандыру нарығында актуарлық қызметті жүзеге асыруға лицензиясы бар актуарийге байланысты емес себептермен жазбаша нұсқамада және (немесе) іс-шаралар жоспарында, жазбаша келісімде белгіленген мерзімдерде бұзушылықтарды жою мүмкін болмаған жағдайда, жазбаша нұсқаманы және (немесе) іс-шаралар жоспарын, жазбаша келісімді орындау бойынша мерзім уәкілетті орган белгілеген күнге дейін ұзартылуы мүмкін.</w:t>
      </w:r>
    </w:p>
    <w:bookmarkEnd w:id="1039"/>
    <w:bookmarkStart w:name="z1759" w:id="1040"/>
    <w:p>
      <w:pPr>
        <w:spacing w:after="0"/>
        <w:ind w:left="0"/>
        <w:jc w:val="both"/>
      </w:pPr>
      <w:r>
        <w:rPr>
          <w:rFonts w:ascii="Times New Roman"/>
          <w:b w:val="false"/>
          <w:i w:val="false"/>
          <w:color w:val="000000"/>
          <w:sz w:val="28"/>
        </w:rPr>
        <w:t>
      7. Филиалына уәкілетті орган осы баптың 1-тармағында көрсетілген талаптарды қойған Қазақстан Республикасы бейрезидент-сақтандыру (қайта сақтандыру) ұйымы Қазақстан Республикасы бейрезидент-сақтандыру (қайта сақтандыру) ұйымы филиалының қаржылық жағдайын жақсарту бойынша, оның ішінде резерв ретінде қабылданатын, осы Заңның 46-бабының 12-тармағында көзделген активтердің мөлшерін ұлғайту, оның қызметін Қазақстан Республикасының заңнамасына және уәкілетті органның талаптарына сәйкес келтіру арқылы тәуекелдерді барынша азайту бойынша шаралар қабылдауға міндетті.</w:t>
      </w:r>
    </w:p>
    <w:bookmarkEnd w:id="1040"/>
    <w:p>
      <w:pPr>
        <w:spacing w:after="0"/>
        <w:ind w:left="0"/>
        <w:jc w:val="both"/>
      </w:pPr>
      <w:r>
        <w:rPr>
          <w:rFonts w:ascii="Times New Roman"/>
          <w:b w:val="false"/>
          <w:i w:val="false"/>
          <w:color w:val="000000"/>
          <w:sz w:val="28"/>
        </w:rPr>
        <w:t>
      Қазақстан Республикасының бейрезидент-сақтандыру (қайта сақтандыру) ұйымы қабылдайтын, осы тармақтың бірінші бөлігінде көрсетілген шаралар жеткіліксіз болған кезде Қазақстан Республикасының бейрезидент-сақтандыру (қайта сақтандыру) ұйымы Қазақстан Республикасының бейрезидент-сақтандыру (қайта сақтандыру) ұйымының филиалы орындамаған және (немесе) тиісінше орындамаған міндеттемелерді бұрын уәкілетті органға осы Заңның 30-1-бабының 2-тармағы бірінші бөлігінің 12) тармақшасына сәйкес ұсынылған жазбаша міндеттемеге сәйкес орындайды.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53-3-баппен толықтырылды - ҚР 2006.02.20 </w:t>
      </w:r>
      <w:r>
        <w:rPr>
          <w:rFonts w:ascii="Times New Roman"/>
          <w:b w:val="false"/>
          <w:i w:val="false"/>
          <w:color w:val="000000"/>
          <w:sz w:val="28"/>
        </w:rPr>
        <w:t>N 128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жаңа редакцияда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өзгеріс енгізілді – ҚР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53-4-бап. Қадағалап ден қоюдың мәжбүрлеу шаралары</w:t>
      </w:r>
    </w:p>
    <w:bookmarkStart w:name="z1636" w:id="1041"/>
    <w:p>
      <w:pPr>
        <w:spacing w:after="0"/>
        <w:ind w:left="0"/>
        <w:jc w:val="both"/>
      </w:pPr>
      <w:r>
        <w:rPr>
          <w:rFonts w:ascii="Times New Roman"/>
          <w:b w:val="false"/>
          <w:i w:val="false"/>
          <w:color w:val="000000"/>
          <w:sz w:val="28"/>
        </w:rPr>
        <w:t>
      1. Уәкілетті орган сақтандыру (қайта сақтандыру) ұйымының ірі қатысушысы белгілері бар тұлғаларға, сондай-ақ сақтандыру (қайта сақтандыру) ұйымының ірі қатысушыларына, сақтандыру холдингіне және сақтандыру тобының құрамына кіретін ұйымдарға:</w:t>
      </w:r>
    </w:p>
    <w:bookmarkEnd w:id="1041"/>
    <w:p>
      <w:pPr>
        <w:spacing w:after="0"/>
        <w:ind w:left="0"/>
        <w:jc w:val="both"/>
      </w:pPr>
      <w:r>
        <w:rPr>
          <w:rFonts w:ascii="Times New Roman"/>
          <w:b w:val="false"/>
          <w:i w:val="false"/>
          <w:color w:val="000000"/>
          <w:sz w:val="28"/>
        </w:rPr>
        <w:t xml:space="preserve">
      1) осы Заңның 20-бабының </w:t>
      </w:r>
      <w:r>
        <w:rPr>
          <w:rFonts w:ascii="Times New Roman"/>
          <w:b w:val="false"/>
          <w:i w:val="false"/>
          <w:color w:val="000000"/>
          <w:sz w:val="28"/>
        </w:rPr>
        <w:t>10-тармағында</w:t>
      </w:r>
      <w:r>
        <w:rPr>
          <w:rFonts w:ascii="Times New Roman"/>
          <w:b w:val="false"/>
          <w:i w:val="false"/>
          <w:color w:val="000000"/>
          <w:sz w:val="28"/>
        </w:rPr>
        <w:t xml:space="preserve">, 26-бабының 14-1-тармағында, 46-бабының </w:t>
      </w:r>
      <w:r>
        <w:rPr>
          <w:rFonts w:ascii="Times New Roman"/>
          <w:b w:val="false"/>
          <w:i w:val="false"/>
          <w:color w:val="000000"/>
          <w:sz w:val="28"/>
        </w:rPr>
        <w:t>4-тармағында</w:t>
      </w:r>
      <w:r>
        <w:rPr>
          <w:rFonts w:ascii="Times New Roman"/>
          <w:b w:val="false"/>
          <w:i w:val="false"/>
          <w:color w:val="000000"/>
          <w:sz w:val="28"/>
        </w:rPr>
        <w:t xml:space="preserve"> көзделген;</w:t>
      </w:r>
    </w:p>
    <w:p>
      <w:pPr>
        <w:spacing w:after="0"/>
        <w:ind w:left="0"/>
        <w:jc w:val="both"/>
      </w:pPr>
      <w:r>
        <w:rPr>
          <w:rFonts w:ascii="Times New Roman"/>
          <w:b w:val="false"/>
          <w:i w:val="false"/>
          <w:color w:val="000000"/>
          <w:sz w:val="28"/>
        </w:rPr>
        <w:t>
      2) қадағалап ден қоюдың өзге де шараларын қолдану сақтанушылардың (пайда алушылардың) заңды мүдделерін қорғауды, сақтандыру (қайта сақтандыру) ұйымының және (немесе) сақтандыру тобының қаржылық орнықтылығын, сақтандыру (қайта сақтандыру) ұйымының, сақтандыру холдингінің қызметіне байланысты тәуекелдерді барынша азайтуды қамтамасыз ете алмаған;</w:t>
      </w:r>
    </w:p>
    <w:p>
      <w:pPr>
        <w:spacing w:after="0"/>
        <w:ind w:left="0"/>
        <w:jc w:val="both"/>
      </w:pPr>
      <w:r>
        <w:rPr>
          <w:rFonts w:ascii="Times New Roman"/>
          <w:b w:val="false"/>
          <w:i w:val="false"/>
          <w:color w:val="000000"/>
          <w:sz w:val="28"/>
        </w:rPr>
        <w:t>
      3) сақтандыру холдингінің және (немесе) сақтандыру (қайта сақтандыру) ұйымы ірі қатысушысының әрекеттері (әрекетсіздігі) сақтандыру (қайта сақтандыру) ұйымының, сақтандыру холдингінің қаржылық жағдайын одан әрі нашарлатуға алып келуі мүмкін жағдайларда, қадағалап ден қоюдың мәжбүрлеу шараларын қолданады.</w:t>
      </w:r>
    </w:p>
    <w:bookmarkStart w:name="z1637" w:id="1042"/>
    <w:p>
      <w:pPr>
        <w:spacing w:after="0"/>
        <w:ind w:left="0"/>
        <w:jc w:val="both"/>
      </w:pPr>
      <w:r>
        <w:rPr>
          <w:rFonts w:ascii="Times New Roman"/>
          <w:b w:val="false"/>
          <w:i w:val="false"/>
          <w:color w:val="000000"/>
          <w:sz w:val="28"/>
        </w:rPr>
        <w:t>
      2. Осы баптың 1-тармағында көзделген жағдайлар орын алған кезде уәкілетті орган:</w:t>
      </w:r>
    </w:p>
    <w:bookmarkEnd w:id="1042"/>
    <w:p>
      <w:pPr>
        <w:spacing w:after="0"/>
        <w:ind w:left="0"/>
        <w:jc w:val="both"/>
      </w:pPr>
      <w:r>
        <w:rPr>
          <w:rFonts w:ascii="Times New Roman"/>
          <w:b w:val="false"/>
          <w:i w:val="false"/>
          <w:color w:val="000000"/>
          <w:sz w:val="28"/>
        </w:rPr>
        <w:t>
      1) ірі қатысушы белгілері бар тұлғадан, сондай-ақ сақтандыру (қайта сақтандыру) ұйымының ірі қатысушысынан оның тікелей немесе жанама иелену үлесін сақтандыру (қайта сақтандыру) ұйымының дауыс беретін акцияларының он пайызынан төмен деңгейге дейін азайтуды талап етуге;</w:t>
      </w:r>
    </w:p>
    <w:p>
      <w:pPr>
        <w:spacing w:after="0"/>
        <w:ind w:left="0"/>
        <w:jc w:val="both"/>
      </w:pPr>
      <w:r>
        <w:rPr>
          <w:rFonts w:ascii="Times New Roman"/>
          <w:b w:val="false"/>
          <w:i w:val="false"/>
          <w:color w:val="000000"/>
          <w:sz w:val="28"/>
        </w:rPr>
        <w:t>
      2) сақтандыру холдингі белгілері бар тұлғадан, сондай-ақ сақтандыру холдингінен оның тікелей немесе жанама иелену үлесін сақтандыру (қайта сақтандыру) ұйымының дауыс беретін акцияларының жиырма бес пайызынан төмен деңгейге дейін азайтуды және сақтандыру (қайта сақтандыру) ұйымын тәуекелге ұшырататын өзі мен сақтандыру (қайта сақтандыру) ұйымы арасындағы операциялардың (тікелей және жанама) жүзеге асырылуын тоқтата тұруды талап етуге;</w:t>
      </w:r>
    </w:p>
    <w:p>
      <w:pPr>
        <w:spacing w:after="0"/>
        <w:ind w:left="0"/>
        <w:jc w:val="both"/>
      </w:pPr>
      <w:r>
        <w:rPr>
          <w:rFonts w:ascii="Times New Roman"/>
          <w:b w:val="false"/>
          <w:i w:val="false"/>
          <w:color w:val="000000"/>
          <w:sz w:val="28"/>
        </w:rPr>
        <w:t>
      3) сақтандыру (қайта сақтандыру) ұйымынан және сақтандыру холдингінен сақтандыру (қайта сақтандыру) ұйымы немесе сақтандыру холдингі акционері (қатысушысы) болып табылатын ұйымдарға, сондай-ақ сақтандыру тобының құрамына кіретін ұйымдарға қатысты сақтандыру (қайта сақтандыру) ұйымын және (немесе) сақтандыру холдингін не сақтандыру тобының құрамына кіретін ұйымдарды тәуекелге ұшырататын өздерінің арасындағы операциялардың (тікелей және жанама) жүзеге асырылуын тоқтата тұруды талап етуге;</w:t>
      </w:r>
    </w:p>
    <w:p>
      <w:pPr>
        <w:spacing w:after="0"/>
        <w:ind w:left="0"/>
        <w:jc w:val="both"/>
      </w:pPr>
      <w:r>
        <w:rPr>
          <w:rFonts w:ascii="Times New Roman"/>
          <w:b w:val="false"/>
          <w:i w:val="false"/>
          <w:color w:val="000000"/>
          <w:sz w:val="28"/>
        </w:rPr>
        <w:t>
      4) сақтандыру (қайта сақтандыру) ұйымынан немесе сақтандыру холдингі белгілері бар тұлғадан, сондай-ақ сақтандыру холдингінен өзінің еншілес ұйымын немесе капиталында өздерінің қомақты қатысуы бар ұйымдарды иелену немесе бақылау үлесін иеліктен шығаруды талап етуге;</w:t>
      </w:r>
    </w:p>
    <w:p>
      <w:pPr>
        <w:spacing w:after="0"/>
        <w:ind w:left="0"/>
        <w:jc w:val="both"/>
      </w:pPr>
      <w:r>
        <w:rPr>
          <w:rFonts w:ascii="Times New Roman"/>
          <w:b w:val="false"/>
          <w:i w:val="false"/>
          <w:color w:val="000000"/>
          <w:sz w:val="28"/>
        </w:rPr>
        <w:t>
      5) сақтандыру тобының құрамына кіретін ұйымдардан сақтандыру тобының құрамына кіретін ұйымдарды тәуекелге ұшырататын өздері мен үлестес тұлғалары арасындағы операциялардың (тікелей және жанама) жүзеге асырылуын тоқтата тұруды талап етуге;</w:t>
      </w:r>
    </w:p>
    <w:p>
      <w:pPr>
        <w:spacing w:after="0"/>
        <w:ind w:left="0"/>
        <w:jc w:val="both"/>
      </w:pPr>
      <w:r>
        <w:rPr>
          <w:rFonts w:ascii="Times New Roman"/>
          <w:b w:val="false"/>
          <w:i w:val="false"/>
          <w:color w:val="000000"/>
          <w:sz w:val="28"/>
        </w:rPr>
        <w:t>
      6) сақтандыру (қайта сақтандыру) ұйымының немесе сақтандыру тобының меншікті капиталын сақтандыру (қайта сақтандыру) ұйымының немесе сақтандыру тобының қаржылық орнықтылығын қамтамасыз ету үшін жеткілікті мөлшерде ұлғайту мақсатында сақтандыру холдингінен, сақтандыру (қайта сақтандыру) ұйымының ірі қатысушысынан сақтандыру (қайта сақтандыру) ұйымын немесе сақтандыру тобын қосымша капиталдандыру жөнінде шаралар қолдануды талап етуге құқылы.</w:t>
      </w:r>
    </w:p>
    <w:bookmarkStart w:name="z1638" w:id="1043"/>
    <w:p>
      <w:pPr>
        <w:spacing w:after="0"/>
        <w:ind w:left="0"/>
        <w:jc w:val="both"/>
      </w:pPr>
      <w:r>
        <w:rPr>
          <w:rFonts w:ascii="Times New Roman"/>
          <w:b w:val="false"/>
          <w:i w:val="false"/>
          <w:color w:val="000000"/>
          <w:sz w:val="28"/>
        </w:rPr>
        <w:t xml:space="preserve">
      3. Сақтандыру (қайта сақтандыру) ұйымының ірі қатысушысы, сақтандыру холдингі не сақтандыру (қайта сақтандыру) ұйымының ірі қатысушысы немесе сақтандыру холдингі белгілері бар тұлға осы баптың 2-тармағында, сондай-ақ осы Заңның 20-бабы </w:t>
      </w:r>
      <w:r>
        <w:rPr>
          <w:rFonts w:ascii="Times New Roman"/>
          <w:b w:val="false"/>
          <w:i w:val="false"/>
          <w:color w:val="000000"/>
          <w:sz w:val="28"/>
        </w:rPr>
        <w:t>10-тармағының</w:t>
      </w:r>
      <w:r>
        <w:rPr>
          <w:rFonts w:ascii="Times New Roman"/>
          <w:b w:val="false"/>
          <w:i w:val="false"/>
          <w:color w:val="000000"/>
          <w:sz w:val="28"/>
        </w:rPr>
        <w:t xml:space="preserve"> екінші бөлігінде көзделген талаптарды орындамаған жағдайда, уәкілетті органның шешімі негізінде сақтандыру (қайта сақтандыру) ұйымының ірі қатысушысына, сақтандыру холдингіне не сақтандыру (қайта сақтандыру) ұйымының ірі қатысушысы немесе сақтандыру холдингі белгілері бар тұлғаға тиесілі сақтандыру (қайта сақтандыру) ұйымының акцияларын сенімгерлік басқару бекітіледі. Бұл акциялар уәкілетті органға сенімгерлік басқаруға үш айға дейінгі мерзімге беріледі.</w:t>
      </w:r>
    </w:p>
    <w:bookmarkEnd w:id="1043"/>
    <w:p>
      <w:pPr>
        <w:spacing w:after="0"/>
        <w:ind w:left="0"/>
        <w:jc w:val="both"/>
      </w:pPr>
      <w:r>
        <w:rPr>
          <w:rFonts w:ascii="Times New Roman"/>
          <w:b w:val="false"/>
          <w:i w:val="false"/>
          <w:color w:val="000000"/>
          <w:sz w:val="28"/>
        </w:rPr>
        <w:t>
      Уәкілетті орган сақтандыру (қайта сақтандыру) ұйымының ірі қатысушысына, сақтандыру холдингіне не сақтандыру (қайта сақтандыру) ұйымының ірі қатысушысы немесе сақтандыру холдингі белгілері бар тұлғаға тиесілі сақтандыру (қайта сақтандыру) ұйымының акцияларын ұлттық басқарушы холдингке сенімгерлік басқаруға беру туралы шешім қабылдауға құқылы.</w:t>
      </w:r>
    </w:p>
    <w:p>
      <w:pPr>
        <w:spacing w:after="0"/>
        <w:ind w:left="0"/>
        <w:jc w:val="both"/>
      </w:pPr>
      <w:r>
        <w:rPr>
          <w:rFonts w:ascii="Times New Roman"/>
          <w:b w:val="false"/>
          <w:i w:val="false"/>
          <w:color w:val="000000"/>
          <w:sz w:val="28"/>
        </w:rPr>
        <w:t>
      Сақтандыру (қайта сақтандыру) ұйымының ірі қатысушысына, сақтандыру холдингіне не сақтандыру (қайта сақтандыру) ұйымының ірі қатысушысы немесе сақтандыру холдингі белгілері бар тұлғаға тиесілі сақтандыру (қайта сақтандыру) ұйымының акциялары ұлттық басқарушы холдингке сенімгерлік басқаруға берілген жағдайда, акцияларды сенімгерлік басқару бекітілетін мерзім уәкілетті органның сенімгерлік басқаруды бекіту туралы шешімінде айқындалады.</w:t>
      </w:r>
    </w:p>
    <w:p>
      <w:pPr>
        <w:spacing w:after="0"/>
        <w:ind w:left="0"/>
        <w:jc w:val="both"/>
      </w:pPr>
      <w:r>
        <w:rPr>
          <w:rFonts w:ascii="Times New Roman"/>
          <w:b w:val="false"/>
          <w:i w:val="false"/>
          <w:color w:val="000000"/>
          <w:sz w:val="28"/>
        </w:rPr>
        <w:t>
      Уәкілетті органның не ұлттық басқарушы холдингтің сақтандыру (қайта сақтандыру) ұйымының акцияларын сенімгерлік басқаруды жүзеге асыру кезеңінде акциялардың меншік иесі сенімгерлік басқарудағы акцияларға қатысты қандай да бір әрекеттерді жүзеге асыруға құқылы емес.</w:t>
      </w:r>
    </w:p>
    <w:p>
      <w:pPr>
        <w:spacing w:after="0"/>
        <w:ind w:left="0"/>
        <w:jc w:val="both"/>
      </w:pPr>
      <w:r>
        <w:rPr>
          <w:rFonts w:ascii="Times New Roman"/>
          <w:b w:val="false"/>
          <w:i w:val="false"/>
          <w:color w:val="000000"/>
          <w:sz w:val="28"/>
        </w:rPr>
        <w:t>
      Сақтандыру (қайта сақтандыру) ұйымының ірі қатысушысы, сақтандыру холдингі не сақтандыру (қайта сақтандыру) ұйымының ірі қатысушысы немесе сақтандыру холдингі белгілері бар тұлға уәкілетті орган алдында сақтандыру (қайта сақтандыру) ұйымының өздеріне тиесілі барлық акцияларын өтінішхатта көрсетілген тұлғаларға сату туралы өтінішхат беруге құқылы.</w:t>
      </w:r>
    </w:p>
    <w:p>
      <w:pPr>
        <w:spacing w:after="0"/>
        <w:ind w:left="0"/>
        <w:jc w:val="both"/>
      </w:pPr>
      <w:r>
        <w:rPr>
          <w:rFonts w:ascii="Times New Roman"/>
          <w:b w:val="false"/>
          <w:i w:val="false"/>
          <w:color w:val="000000"/>
          <w:sz w:val="28"/>
        </w:rPr>
        <w:t>
      Өтінішхатта көрсетілген акцияларды сатып алушылар Қазақстан Республикасының заңнамалық актілерінің талаптарын орындаған жағдайда, уәкілетті орган өтінішхатты қанағаттандырады.</w:t>
      </w:r>
    </w:p>
    <w:p>
      <w:pPr>
        <w:spacing w:after="0"/>
        <w:ind w:left="0"/>
        <w:jc w:val="both"/>
      </w:pPr>
      <w:r>
        <w:rPr>
          <w:rFonts w:ascii="Times New Roman"/>
          <w:b w:val="false"/>
          <w:i w:val="false"/>
          <w:color w:val="000000"/>
          <w:sz w:val="28"/>
        </w:rPr>
        <w:t>
      Сақтандыру (қайта сақтандыру) ұйымының ірі қатысушысына, сақтандыру холдингіне не сақтандыру (қайта сақтандыру) ұйымының ірі қатысушысы немесе сақтандыру холдингі белгілері бар тұлғаға тиесілі сақтандыру (қайта сақтандыру) ұйымының акцияларын сенімгерлік басқару бекітілген мерзім өткенге дейін сенімгерлік басқаруға беру негіздері жойылмаған кезде уәкілетті орган не ұлттық басқарушы холдинг акцияларды өткізу туралы шешім қабылданған күнге қалыптасқан нарықтық құн бойынша ұйымдастырылған бағалы қағаздар нарығында оларды өткізу жолымен сақтандыру (қайта сақтандыру) ұйымының сенімгерлік басқарудағы акцияларын иеліктен шығарады. Акциялардың нарықтық құны туралы ақпарат болмаған жағдайда, акцияларды өткізу бағасын бағалаушы Қазақстан Республикасының заңнамасына сәйкес айқындауы мүмкін. Көрсетілген акцияларды сатудан түскен ақша акциялары сенімгерлік басқаруға берілген тұлғаларға аударылады.</w:t>
      </w:r>
    </w:p>
    <w:p>
      <w:pPr>
        <w:spacing w:after="0"/>
        <w:ind w:left="0"/>
        <w:jc w:val="both"/>
      </w:pPr>
      <w:r>
        <w:rPr>
          <w:rFonts w:ascii="Times New Roman"/>
          <w:b w:val="false"/>
          <w:i w:val="false"/>
          <w:color w:val="000000"/>
          <w:sz w:val="28"/>
        </w:rPr>
        <w:t xml:space="preserve">
      Сақтандыру (қайта сақтандыру) ұйымының ірі қатысушысына, сақтандыру холдингіне не сақтандыру (қайта сақтандыру) ұйымының ірі қатысушысы немесе сақтандыру холдингі белгілері бар тұлғаға тиесілі сақтандыру (қайта сақтандыру) ұйымының акцияларын сату жөніндегі іс-шаралар сақтандыру (қайта сақтандыру) ұйымының қаражаты есебінен жүзеге асырылады. </w:t>
      </w:r>
    </w:p>
    <w:p>
      <w:pPr>
        <w:spacing w:after="0"/>
        <w:ind w:left="0"/>
        <w:jc w:val="both"/>
      </w:pPr>
      <w:r>
        <w:rPr>
          <w:rFonts w:ascii="Times New Roman"/>
          <w:b w:val="false"/>
          <w:i w:val="false"/>
          <w:color w:val="000000"/>
          <w:sz w:val="28"/>
        </w:rPr>
        <w:t>
      Сақтандыру (қайта сақтандыру) ұйымының ірі қатысушысына, сақтандыру холдингіне не сақтандыру (қайта сақтандыру) ұйымының ірі қатысушысы немесе сақтандыру холдингі белгілері бар тұлғаға тиесілі сақтандыру (қайта сақтандыру) ұйымының акцияларын сенімгерлік басқаруды, сондай-ақ сенімгерлік басқару кезеңінде уәкілетті органның не ұлттық басқарушы холдингтің әрекеттерді жүзеге асыру тәртібі уәкілетті органның нормативтік құқықтық актісінде белгіленеді.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53-4-баппен толықтырылды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53-5-бап. Санкциялар</w:t>
      </w:r>
    </w:p>
    <w:bookmarkStart w:name="z1640" w:id="1044"/>
    <w:p>
      <w:pPr>
        <w:spacing w:after="0"/>
        <w:ind w:left="0"/>
        <w:jc w:val="both"/>
      </w:pPr>
      <w:r>
        <w:rPr>
          <w:rFonts w:ascii="Times New Roman"/>
          <w:b w:val="false"/>
          <w:i w:val="false"/>
          <w:color w:val="000000"/>
          <w:sz w:val="28"/>
        </w:rPr>
        <w:t>
      1. Уәкiлеттi орган сақтандыру (қайта сақтандыру) ұйымына, сақтандыру холдингіне, сақтандыру тобының құрамына кіретін ұйымдарға, сақтандыру (қайта сақтандыру) ұйымының ірі қатысушыларына, сақтандыру брокеріне, сақтандыру нарығында актуарлық қызметті жүзеге асыруға лицензиясы бар актуарийге бұрын оларға қолданылған қадағалап ден қою шараларына қарамастан, мынадай санкцияларды қолдануға құқылы:</w:t>
      </w:r>
    </w:p>
    <w:bookmarkEnd w:id="1044"/>
    <w:p>
      <w:pPr>
        <w:spacing w:after="0"/>
        <w:ind w:left="0"/>
        <w:jc w:val="both"/>
      </w:pPr>
      <w:r>
        <w:rPr>
          <w:rFonts w:ascii="Times New Roman"/>
          <w:b w:val="false"/>
          <w:i w:val="false"/>
          <w:color w:val="000000"/>
          <w:sz w:val="28"/>
        </w:rPr>
        <w:t xml:space="preserve">
      1) осы Заңның </w:t>
      </w:r>
      <w:r>
        <w:rPr>
          <w:rFonts w:ascii="Times New Roman"/>
          <w:b w:val="false"/>
          <w:i w:val="false"/>
          <w:color w:val="000000"/>
          <w:sz w:val="28"/>
        </w:rPr>
        <w:t>54</w:t>
      </w:r>
      <w:r>
        <w:rPr>
          <w:rFonts w:ascii="Times New Roman"/>
          <w:b w:val="false"/>
          <w:i w:val="false"/>
          <w:color w:val="000000"/>
          <w:sz w:val="28"/>
        </w:rPr>
        <w:t xml:space="preserve"> және </w:t>
      </w:r>
      <w:r>
        <w:rPr>
          <w:rFonts w:ascii="Times New Roman"/>
          <w:b w:val="false"/>
          <w:i w:val="false"/>
          <w:color w:val="000000"/>
          <w:sz w:val="28"/>
        </w:rPr>
        <w:t>59-баптарында</w:t>
      </w:r>
      <w:r>
        <w:rPr>
          <w:rFonts w:ascii="Times New Roman"/>
          <w:b w:val="false"/>
          <w:i w:val="false"/>
          <w:color w:val="000000"/>
          <w:sz w:val="28"/>
        </w:rPr>
        <w:t xml:space="preserve"> белгiленген негiздер бойынша лицензияның қолданылуын тоқтата тұру;</w:t>
      </w:r>
    </w:p>
    <w:p>
      <w:pPr>
        <w:spacing w:after="0"/>
        <w:ind w:left="0"/>
        <w:jc w:val="both"/>
      </w:pPr>
      <w:r>
        <w:rPr>
          <w:rFonts w:ascii="Times New Roman"/>
          <w:b w:val="false"/>
          <w:i w:val="false"/>
          <w:color w:val="000000"/>
          <w:sz w:val="28"/>
        </w:rPr>
        <w:t xml:space="preserve">
      2) осы Заңның </w:t>
      </w:r>
      <w:r>
        <w:rPr>
          <w:rFonts w:ascii="Times New Roman"/>
          <w:b w:val="false"/>
          <w:i w:val="false"/>
          <w:color w:val="000000"/>
          <w:sz w:val="28"/>
        </w:rPr>
        <w:t>55-1</w:t>
      </w:r>
      <w:r>
        <w:rPr>
          <w:rFonts w:ascii="Times New Roman"/>
          <w:b w:val="false"/>
          <w:i w:val="false"/>
          <w:color w:val="000000"/>
          <w:sz w:val="28"/>
        </w:rPr>
        <w:t xml:space="preserve">, </w:t>
      </w:r>
      <w:r>
        <w:rPr>
          <w:rFonts w:ascii="Times New Roman"/>
          <w:b w:val="false"/>
          <w:i w:val="false"/>
          <w:color w:val="000000"/>
          <w:sz w:val="28"/>
        </w:rPr>
        <w:t>55-2</w:t>
      </w:r>
      <w:r>
        <w:rPr>
          <w:rFonts w:ascii="Times New Roman"/>
          <w:b w:val="false"/>
          <w:i w:val="false"/>
          <w:color w:val="000000"/>
          <w:sz w:val="28"/>
        </w:rPr>
        <w:t xml:space="preserve">, </w:t>
      </w:r>
      <w:r>
        <w:rPr>
          <w:rFonts w:ascii="Times New Roman"/>
          <w:b w:val="false"/>
          <w:i w:val="false"/>
          <w:color w:val="000000"/>
          <w:sz w:val="28"/>
        </w:rPr>
        <w:t>55-3</w:t>
      </w:r>
      <w:r>
        <w:rPr>
          <w:rFonts w:ascii="Times New Roman"/>
          <w:b w:val="false"/>
          <w:i w:val="false"/>
          <w:color w:val="000000"/>
          <w:sz w:val="28"/>
        </w:rPr>
        <w:t xml:space="preserve">, </w:t>
      </w:r>
      <w:r>
        <w:rPr>
          <w:rFonts w:ascii="Times New Roman"/>
          <w:b w:val="false"/>
          <w:i w:val="false"/>
          <w:color w:val="000000"/>
          <w:sz w:val="28"/>
        </w:rPr>
        <w:t>55-4</w:t>
      </w:r>
      <w:r>
        <w:rPr>
          <w:rFonts w:ascii="Times New Roman"/>
          <w:b w:val="false"/>
          <w:i w:val="false"/>
          <w:color w:val="000000"/>
          <w:sz w:val="28"/>
        </w:rPr>
        <w:t xml:space="preserve"> және </w:t>
      </w:r>
      <w:r>
        <w:rPr>
          <w:rFonts w:ascii="Times New Roman"/>
          <w:b w:val="false"/>
          <w:i w:val="false"/>
          <w:color w:val="000000"/>
          <w:sz w:val="28"/>
        </w:rPr>
        <w:t>55-5-баптарында</w:t>
      </w:r>
      <w:r>
        <w:rPr>
          <w:rFonts w:ascii="Times New Roman"/>
          <w:b w:val="false"/>
          <w:i w:val="false"/>
          <w:color w:val="000000"/>
          <w:sz w:val="28"/>
        </w:rPr>
        <w:t xml:space="preserve"> белгіленген негіздер бойынша және тәртіппен консервациялауды енгізу;</w:t>
      </w:r>
    </w:p>
    <w:p>
      <w:pPr>
        <w:spacing w:after="0"/>
        <w:ind w:left="0"/>
        <w:jc w:val="both"/>
      </w:pPr>
      <w:r>
        <w:rPr>
          <w:rFonts w:ascii="Times New Roman"/>
          <w:b w:val="false"/>
          <w:i w:val="false"/>
          <w:color w:val="000000"/>
          <w:sz w:val="28"/>
        </w:rPr>
        <w:t xml:space="preserve">
      3) осы Заңның </w:t>
      </w:r>
      <w:r>
        <w:rPr>
          <w:rFonts w:ascii="Times New Roman"/>
          <w:b w:val="false"/>
          <w:i w:val="false"/>
          <w:color w:val="000000"/>
          <w:sz w:val="28"/>
        </w:rPr>
        <w:t>55</w:t>
      </w:r>
      <w:r>
        <w:rPr>
          <w:rFonts w:ascii="Times New Roman"/>
          <w:b w:val="false"/>
          <w:i w:val="false"/>
          <w:color w:val="000000"/>
          <w:sz w:val="28"/>
        </w:rPr>
        <w:t xml:space="preserve"> және </w:t>
      </w:r>
      <w:r>
        <w:rPr>
          <w:rFonts w:ascii="Times New Roman"/>
          <w:b w:val="false"/>
          <w:i w:val="false"/>
          <w:color w:val="000000"/>
          <w:sz w:val="28"/>
        </w:rPr>
        <w:t>60-баптарында</w:t>
      </w:r>
      <w:r>
        <w:rPr>
          <w:rFonts w:ascii="Times New Roman"/>
          <w:b w:val="false"/>
          <w:i w:val="false"/>
          <w:color w:val="000000"/>
          <w:sz w:val="28"/>
        </w:rPr>
        <w:t xml:space="preserve"> көзделген негіздер бойынша лицензиядан айыру;</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4)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(02.01.2020 бастап қолданысқа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5) осы Заңның </w:t>
      </w:r>
      <w:r>
        <w:rPr>
          <w:rFonts w:ascii="Times New Roman"/>
          <w:b w:val="false"/>
          <w:i w:val="false"/>
          <w:color w:val="000000"/>
          <w:sz w:val="28"/>
        </w:rPr>
        <w:t>61-бабының</w:t>
      </w:r>
      <w:r>
        <w:rPr>
          <w:rFonts w:ascii="Times New Roman"/>
          <w:b w:val="false"/>
          <w:i w:val="false"/>
          <w:color w:val="000000"/>
          <w:sz w:val="28"/>
        </w:rPr>
        <w:t xml:space="preserve"> шарттарына сәйкес сақтандыру (қайта сақтандыру) ұйымының акцияларын оның акционерлерінен мәжбүрлеп сатып алу және оларды жаңа инвесторға өткізу туралы шешім қабылдау;</w:t>
      </w:r>
    </w:p>
    <w:p>
      <w:pPr>
        <w:spacing w:after="0"/>
        <w:ind w:left="0"/>
        <w:jc w:val="both"/>
      </w:pPr>
      <w:r>
        <w:rPr>
          <w:rFonts w:ascii="Times New Roman"/>
          <w:b w:val="false"/>
          <w:i w:val="false"/>
          <w:color w:val="000000"/>
          <w:sz w:val="28"/>
        </w:rPr>
        <w:t xml:space="preserve">
      6) осы Заңның 37-1-бабының </w:t>
      </w:r>
      <w:r>
        <w:rPr>
          <w:rFonts w:ascii="Times New Roman"/>
          <w:b w:val="false"/>
          <w:i w:val="false"/>
          <w:color w:val="000000"/>
          <w:sz w:val="28"/>
        </w:rPr>
        <w:t>3-тармағында</w:t>
      </w:r>
      <w:r>
        <w:rPr>
          <w:rFonts w:ascii="Times New Roman"/>
          <w:b w:val="false"/>
          <w:i w:val="false"/>
          <w:color w:val="000000"/>
          <w:sz w:val="28"/>
        </w:rPr>
        <w:t xml:space="preserve"> көзделген негіз бойынша сақтандыру портфелін мәжбүрлеп беру туралы шешім қабылдау.</w:t>
      </w:r>
    </w:p>
    <w:bookmarkStart w:name="z1760" w:id="1045"/>
    <w:p>
      <w:pPr>
        <w:spacing w:after="0"/>
        <w:ind w:left="0"/>
        <w:jc w:val="both"/>
      </w:pPr>
      <w:r>
        <w:rPr>
          <w:rFonts w:ascii="Times New Roman"/>
          <w:b w:val="false"/>
          <w:i w:val="false"/>
          <w:color w:val="000000"/>
          <w:sz w:val="28"/>
        </w:rPr>
        <w:t>
      1-1. Уәкілетті орган Қазақстан Республикасы бейрезидент-сақтандыру (қайта сақтандыру) ұйымының филиалына, Қазақстан Республикасы бейрезидент-сақтандыру брокерінің филиалына бұрын оларға қолданылған қадағалап ден қою шараларына қарамастан, мынадай санкцияларды қолдануға құқылы:</w:t>
      </w:r>
    </w:p>
    <w:bookmarkEnd w:id="1045"/>
    <w:p>
      <w:pPr>
        <w:spacing w:after="0"/>
        <w:ind w:left="0"/>
        <w:jc w:val="both"/>
      </w:pPr>
      <w:r>
        <w:rPr>
          <w:rFonts w:ascii="Times New Roman"/>
          <w:b w:val="false"/>
          <w:i w:val="false"/>
          <w:color w:val="000000"/>
          <w:sz w:val="28"/>
        </w:rPr>
        <w:t>
      1) осы Заңның 54-бабының 1-2-тармағында көзделген негіздер бойынша лицензияның қолданысын тоқтата тұру;</w:t>
      </w:r>
    </w:p>
    <w:p>
      <w:pPr>
        <w:spacing w:after="0"/>
        <w:ind w:left="0"/>
        <w:jc w:val="both"/>
      </w:pPr>
      <w:r>
        <w:rPr>
          <w:rFonts w:ascii="Times New Roman"/>
          <w:b w:val="false"/>
          <w:i w:val="false"/>
          <w:color w:val="000000"/>
          <w:sz w:val="28"/>
        </w:rPr>
        <w:t>
      2) осы Заңның 55-бабының 1-2-тармағында көзделген негіздер бойынша лицензиядан айыру.</w:t>
      </w:r>
    </w:p>
    <w:bookmarkStart w:name="z1641" w:id="1046"/>
    <w:p>
      <w:pPr>
        <w:spacing w:after="0"/>
        <w:ind w:left="0"/>
        <w:jc w:val="both"/>
      </w:pPr>
      <w:r>
        <w:rPr>
          <w:rFonts w:ascii="Times New Roman"/>
          <w:b w:val="false"/>
          <w:i w:val="false"/>
          <w:color w:val="000000"/>
          <w:sz w:val="28"/>
        </w:rPr>
        <w:t>
      2. Санкцияларды қолданудың орындылығын айқындау және лицензияның қолданылуын тоқтата тұру не одан айыру түрінде санкцияларды таңдау кезінде мыналар ескеріледі:</w:t>
      </w:r>
    </w:p>
    <w:bookmarkEnd w:id="1046"/>
    <w:p>
      <w:pPr>
        <w:spacing w:after="0"/>
        <w:ind w:left="0"/>
        <w:jc w:val="both"/>
      </w:pPr>
      <w:r>
        <w:rPr>
          <w:rFonts w:ascii="Times New Roman"/>
          <w:b w:val="false"/>
          <w:i w:val="false"/>
          <w:color w:val="000000"/>
          <w:sz w:val="28"/>
        </w:rPr>
        <w:t>
      1) тәуекел деңгейі, бұзушылықтардың және (немесе) кемшіліктердің және олардың салдарларының сипаты;</w:t>
      </w:r>
    </w:p>
    <w:p>
      <w:pPr>
        <w:spacing w:after="0"/>
        <w:ind w:left="0"/>
        <w:jc w:val="both"/>
      </w:pPr>
      <w:r>
        <w:rPr>
          <w:rFonts w:ascii="Times New Roman"/>
          <w:b w:val="false"/>
          <w:i w:val="false"/>
          <w:color w:val="000000"/>
          <w:sz w:val="28"/>
        </w:rPr>
        <w:t>
      2) жол берілген бұзушылықтардың және (немесе) кемшіліктердің және олардың салдарларының ауқымы мен маңыздылығы;</w:t>
      </w:r>
    </w:p>
    <w:p>
      <w:pPr>
        <w:spacing w:after="0"/>
        <w:ind w:left="0"/>
        <w:jc w:val="both"/>
      </w:pPr>
      <w:r>
        <w:rPr>
          <w:rFonts w:ascii="Times New Roman"/>
          <w:b w:val="false"/>
          <w:i w:val="false"/>
          <w:color w:val="000000"/>
          <w:sz w:val="28"/>
        </w:rPr>
        <w:t>
      3) бұзушылықтардың және (немесе) кемшіліктердің жүйелілігі мен ұзақтығы;</w:t>
      </w:r>
    </w:p>
    <w:p>
      <w:pPr>
        <w:spacing w:after="0"/>
        <w:ind w:left="0"/>
        <w:jc w:val="both"/>
      </w:pPr>
      <w:r>
        <w:rPr>
          <w:rFonts w:ascii="Times New Roman"/>
          <w:b w:val="false"/>
          <w:i w:val="false"/>
          <w:color w:val="000000"/>
          <w:sz w:val="28"/>
        </w:rPr>
        <w:t>
      4) жол берілген бұзушылықтардың және (немесе) кемшіліктердің қаржылық жағдайға әсері;</w:t>
      </w:r>
    </w:p>
    <w:p>
      <w:pPr>
        <w:spacing w:after="0"/>
        <w:ind w:left="0"/>
        <w:jc w:val="both"/>
      </w:pPr>
      <w:r>
        <w:rPr>
          <w:rFonts w:ascii="Times New Roman"/>
          <w:b w:val="false"/>
          <w:i w:val="false"/>
          <w:color w:val="000000"/>
          <w:sz w:val="28"/>
        </w:rPr>
        <w:t>
      5) анықталған бұзушылықтардың және (немесе) кемшіліктердің туындауына негіз болған себептер;</w:t>
      </w:r>
    </w:p>
    <w:p>
      <w:pPr>
        <w:spacing w:after="0"/>
        <w:ind w:left="0"/>
        <w:jc w:val="both"/>
      </w:pPr>
      <w:r>
        <w:rPr>
          <w:rFonts w:ascii="Times New Roman"/>
          <w:b w:val="false"/>
          <w:i w:val="false"/>
          <w:color w:val="000000"/>
          <w:sz w:val="28"/>
        </w:rPr>
        <w:t>
      6) сақтандыру ұйымының, сақтандыру брокерінің, сақтандыру нарығында актуарлық қызметті жүзеге асыруға лицензиясы бар актуарийдің қызметінде анықталған кемшіліктерді, тәуекелдерді немесе бұзушылықтарды жоюға бағытталған дербес шараларды қолдануы.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53-5-баппен толықтырылды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 өзгерістер енгізілді - ҚР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(02.01.2020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64" w:id="1047"/>
    <w:p>
      <w:pPr>
        <w:spacing w:after="0"/>
        <w:ind w:left="0"/>
        <w:jc w:val="left"/>
      </w:pPr>
      <w:r>
        <w:rPr>
          <w:rFonts w:ascii="Times New Roman"/>
          <w:b/>
          <w:i w:val="false"/>
          <w:color w:val="000000"/>
        </w:rPr>
        <w:t xml:space="preserve"> 54-бап. Сақтандыру (қайта сақтандыру) ұйымы мен сақтандыру брокерi лицензиясының қолданылуын тоқтата тұру </w:t>
      </w:r>
    </w:p>
    <w:bookmarkEnd w:id="1047"/>
    <w:bookmarkStart w:name="z1761" w:id="1048"/>
    <w:p>
      <w:pPr>
        <w:spacing w:after="0"/>
        <w:ind w:left="0"/>
        <w:jc w:val="both"/>
      </w:pPr>
      <w:r>
        <w:rPr>
          <w:rFonts w:ascii="Times New Roman"/>
          <w:b w:val="false"/>
          <w:i w:val="false"/>
          <w:color w:val="000000"/>
          <w:sz w:val="28"/>
        </w:rPr>
        <w:t xml:space="preserve">
      1. Мынадай негiздердiң бiрi бойынша: </w:t>
      </w:r>
    </w:p>
    <w:bookmarkEnd w:id="1048"/>
    <w:bookmarkStart w:name="z1762" w:id="1049"/>
    <w:p>
      <w:pPr>
        <w:spacing w:after="0"/>
        <w:ind w:left="0"/>
        <w:jc w:val="both"/>
      </w:pPr>
      <w:r>
        <w:rPr>
          <w:rFonts w:ascii="Times New Roman"/>
          <w:b w:val="false"/>
          <w:i w:val="false"/>
          <w:color w:val="000000"/>
          <w:sz w:val="28"/>
        </w:rPr>
        <w:t>
      1) уәкілетті орган қолданған қадағалап ден қою шараларының талаптарын орындамаған;</w:t>
      </w:r>
    </w:p>
    <w:bookmarkEnd w:id="1049"/>
    <w:bookmarkStart w:name="z1763" w:id="1050"/>
    <w:p>
      <w:pPr>
        <w:spacing w:after="0"/>
        <w:ind w:left="0"/>
        <w:jc w:val="both"/>
      </w:pPr>
      <w:r>
        <w:rPr>
          <w:rFonts w:ascii="Times New Roman"/>
          <w:b w:val="false"/>
          <w:i w:val="false"/>
          <w:color w:val="000000"/>
          <w:sz w:val="28"/>
        </w:rPr>
        <w:t>
      1-1) сақтандыру (қайта сақтандыру) ұйымында өзге сақтандыру холдингі немесе сақтандыру (қайта сақтандыру) ұйымы акцияларының жиырма бес немесе одан көп пайызын иеленуші ірі қатысушы – жеке тұлға болмаған кезде сақтандыру (қайта сақтандыру) ұйымының орналастырылған (артықшылықты және сақтандыру (қайта сақтандыру) ұйымы сатып алғандарын шегере отырып) акцияларының жиырма бес немесе одан көп пайызын иеленуші жеке тұлғадан сақтандыру холдингі, сақтандыру (қайта сақтандыру) ұйымына ірі қатысушы мәртебесін кері қайтарып алған;</w:t>
      </w:r>
    </w:p>
    <w:bookmarkEnd w:id="1050"/>
    <w:bookmarkStart w:name="z1764" w:id="1051"/>
    <w:p>
      <w:pPr>
        <w:spacing w:after="0"/>
        <w:ind w:left="0"/>
        <w:jc w:val="both"/>
      </w:pPr>
      <w:r>
        <w:rPr>
          <w:rFonts w:ascii="Times New Roman"/>
          <w:b w:val="false"/>
          <w:i w:val="false"/>
          <w:color w:val="000000"/>
          <w:sz w:val="28"/>
        </w:rPr>
        <w:t xml:space="preserve">
      2) Қазақстан Республикасының заңдарында белгiленген пруденциялық нормативтердiң талаптарын және өзге де сақталуға мiндеттi нормалар мен лимиттердi сақтамаған; </w:t>
      </w:r>
    </w:p>
    <w:bookmarkEnd w:id="1051"/>
    <w:bookmarkStart w:name="z1765" w:id="1052"/>
    <w:p>
      <w:pPr>
        <w:spacing w:after="0"/>
        <w:ind w:left="0"/>
        <w:jc w:val="both"/>
      </w:pPr>
      <w:r>
        <w:rPr>
          <w:rFonts w:ascii="Times New Roman"/>
          <w:b w:val="false"/>
          <w:i w:val="false"/>
          <w:color w:val="000000"/>
          <w:sz w:val="28"/>
        </w:rPr>
        <w:t xml:space="preserve">
      2-1) сақтандыру сыйлықақысының негізделмеген мөлшерін қолданудан, сақтандыру төлемін жүзеге асырудан негізсіз бас тартудан, сақтандыру төлемін уақтылы жүзеге асырмаудан, сақтандырудың міндетті түрлерін жүргізудің талаптары мен тәртібінен туындайтын міндеттерді орындамаудан немесе тиісінше орындамаудан көрінетін сақтандырудың міндетті түрлерін реттейтін Қазақстан Республикасының заңнамалық актілерін бұзу фактісі анықталған; </w:t>
      </w:r>
    </w:p>
    <w:bookmarkEnd w:id="1052"/>
    <w:bookmarkStart w:name="z1766" w:id="1053"/>
    <w:p>
      <w:pPr>
        <w:spacing w:after="0"/>
        <w:ind w:left="0"/>
        <w:jc w:val="both"/>
      </w:pPr>
      <w:r>
        <w:rPr>
          <w:rFonts w:ascii="Times New Roman"/>
          <w:b w:val="false"/>
          <w:i w:val="false"/>
          <w:color w:val="000000"/>
          <w:sz w:val="28"/>
        </w:rPr>
        <w:t>
      2-2) осы Заңның 15-1-бабында белгіленген, сақтандыру (қайта сақтандыру) ұйымымен ерекше қатынастар арқылы байланысты тұлғаларға жеңілдікті жағдайлар жасауға тыйым салуды бұзған;</w:t>
      </w:r>
    </w:p>
    <w:bookmarkEnd w:id="1053"/>
    <w:bookmarkStart w:name="z1767" w:id="1054"/>
    <w:p>
      <w:pPr>
        <w:spacing w:after="0"/>
        <w:ind w:left="0"/>
        <w:jc w:val="both"/>
      </w:pPr>
      <w:r>
        <w:rPr>
          <w:rFonts w:ascii="Times New Roman"/>
          <w:b w:val="false"/>
          <w:i w:val="false"/>
          <w:color w:val="000000"/>
          <w:sz w:val="28"/>
        </w:rPr>
        <w:t>
      2-3) осы Заңның 11-бабының 3-1-тармағында белгіленген тыйым салуды бұзған;</w:t>
      </w:r>
    </w:p>
    <w:bookmarkEnd w:id="1054"/>
    <w:bookmarkStart w:name="z1768" w:id="1055"/>
    <w:p>
      <w:pPr>
        <w:spacing w:after="0"/>
        <w:ind w:left="0"/>
        <w:jc w:val="both"/>
      </w:pPr>
      <w:r>
        <w:rPr>
          <w:rFonts w:ascii="Times New Roman"/>
          <w:b w:val="false"/>
          <w:i w:val="false"/>
          <w:color w:val="000000"/>
          <w:sz w:val="28"/>
        </w:rPr>
        <w:t xml:space="preserve">
      2-4) осы Заңның 17-бабының </w:t>
      </w:r>
      <w:r>
        <w:rPr>
          <w:rFonts w:ascii="Times New Roman"/>
          <w:b w:val="false"/>
          <w:i w:val="false"/>
          <w:color w:val="000000"/>
          <w:sz w:val="28"/>
        </w:rPr>
        <w:t>4-тармағында</w:t>
      </w:r>
      <w:r>
        <w:rPr>
          <w:rFonts w:ascii="Times New Roman"/>
          <w:b w:val="false"/>
          <w:i w:val="false"/>
          <w:color w:val="000000"/>
          <w:sz w:val="28"/>
        </w:rPr>
        <w:t xml:space="preserve"> белгіленген тыйым салуды бұзғанда;</w:t>
      </w:r>
    </w:p>
    <w:bookmarkEnd w:id="1055"/>
    <w:bookmarkStart w:name="z1769" w:id="1056"/>
    <w:p>
      <w:pPr>
        <w:spacing w:after="0"/>
        <w:ind w:left="0"/>
        <w:jc w:val="both"/>
      </w:pPr>
      <w:r>
        <w:rPr>
          <w:rFonts w:ascii="Times New Roman"/>
          <w:b w:val="false"/>
          <w:i w:val="false"/>
          <w:color w:val="000000"/>
          <w:sz w:val="28"/>
        </w:rPr>
        <w:t xml:space="preserve">
      2-5) сақтандыру брокері уәкілетті органның нормативтік құқықтық актісінде белгіленген меншікті капиталдың ең төмен мөлшеріне қойылатын талаптарды сақтамағанда; </w:t>
      </w:r>
    </w:p>
    <w:bookmarkEnd w:id="1056"/>
    <w:bookmarkStart w:name="z1770" w:id="1057"/>
    <w:p>
      <w:pPr>
        <w:spacing w:after="0"/>
        <w:ind w:left="0"/>
        <w:jc w:val="both"/>
      </w:pPr>
      <w:r>
        <w:rPr>
          <w:rFonts w:ascii="Times New Roman"/>
          <w:b w:val="false"/>
          <w:i w:val="false"/>
          <w:color w:val="000000"/>
          <w:sz w:val="28"/>
        </w:rPr>
        <w:t>
      2-6) сақтандыру шартын жасасуға байланысты қызметтерді ұсыну бойынша мемлекеттік сатып алуға сақтандыру брокерінің қатысу фактісі анықталғанда;</w:t>
      </w:r>
    </w:p>
    <w:bookmarkEnd w:id="1057"/>
    <w:bookmarkStart w:name="z1771" w:id="1058"/>
    <w:p>
      <w:pPr>
        <w:spacing w:after="0"/>
        <w:ind w:left="0"/>
        <w:jc w:val="both"/>
      </w:pPr>
      <w:r>
        <w:rPr>
          <w:rFonts w:ascii="Times New Roman"/>
          <w:b w:val="false"/>
          <w:i w:val="false"/>
          <w:color w:val="000000"/>
          <w:sz w:val="28"/>
        </w:rPr>
        <w:t>
      2-7) уәкілетті органның нормативтік құқықтық актісінде айқындалған сақтандыру брокерінің қызметін жүзеге асыру шарттары мен тәртібін сақтамағанда;</w:t>
      </w:r>
    </w:p>
    <w:bookmarkEnd w:id="105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3)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4) сақтандыру қызметiн және сақтандыру брокерінің қызметін тексеруге байланысты уәкiлеттi мемлекеттiк органның өз құзыретi шегiнде талап еткен құжаттар мен ақпаратты беруден бас тартқан;</w:t>
      </w:r>
    </w:p>
    <w:p>
      <w:pPr>
        <w:spacing w:after="0"/>
        <w:ind w:left="0"/>
        <w:jc w:val="both"/>
      </w:pPr>
      <w:r>
        <w:rPr>
          <w:rFonts w:ascii="Times New Roman"/>
          <w:b w:val="false"/>
          <w:i w:val="false"/>
          <w:color w:val="000000"/>
          <w:sz w:val="28"/>
        </w:rPr>
        <w:t>
      5) сақтандыру (қайта сақтандыру) ұйымының, басшы қызметкерлерін, сақтандыру брокерін келісуге байланысты талаптарды бұзған;</w:t>
      </w:r>
    </w:p>
    <w:p>
      <w:pPr>
        <w:spacing w:after="0"/>
        <w:ind w:left="0"/>
        <w:jc w:val="both"/>
      </w:pPr>
      <w:r>
        <w:rPr>
          <w:rFonts w:ascii="Times New Roman"/>
          <w:b w:val="false"/>
          <w:i w:val="false"/>
          <w:color w:val="000000"/>
          <w:sz w:val="28"/>
        </w:rPr>
        <w:t>
      6) алып тасталды;</w:t>
      </w:r>
    </w:p>
    <w:p>
      <w:pPr>
        <w:spacing w:after="0"/>
        <w:ind w:left="0"/>
        <w:jc w:val="both"/>
      </w:pPr>
      <w:r>
        <w:rPr>
          <w:rFonts w:ascii="Times New Roman"/>
          <w:b w:val="false"/>
          <w:i w:val="false"/>
          <w:color w:val="000000"/>
          <w:sz w:val="28"/>
        </w:rPr>
        <w:t xml:space="preserve">
      7) бухгалтерлiк есепте сақтандыру (қайта сақтандыру) жөнiндегi қаржы операцияларын тиiсiнше көрсетпеуге, сондай-ақ есепке алудың өзге де мiндеттi нысандарын жүргiзуге байланысты Қазақстан Республикасының заңдарын бұзу фактiсi анықталған; </w:t>
      </w:r>
    </w:p>
    <w:p>
      <w:pPr>
        <w:spacing w:after="0"/>
        <w:ind w:left="0"/>
        <w:jc w:val="both"/>
      </w:pPr>
      <w:r>
        <w:rPr>
          <w:rFonts w:ascii="Times New Roman"/>
          <w:b w:val="false"/>
          <w:i w:val="false"/>
          <w:color w:val="000000"/>
          <w:sz w:val="28"/>
        </w:rPr>
        <w:t xml:space="preserve">
      8) лицензия беруге негiз болған құжаттарда жалған ақпарат беру фактiсi анықталған;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8-1)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9) сақтандыру ұйымын мәжбүрлеп тарату кезінде сақтандыру шарттары бойынша сақтанушылардың (сақтандырылушылардың, пайда алушылардың) сақтандыру төлемдерін жүзеге асыруға кепілдік беретін ұйымға міндетті немесе төтенше жарналарды, сондай-ақ қосымша жарналарды соңғы он екі айдың ішінде екі және одан да көп рет төлемеген, уақытылы төлемеген не толық көлемінде төлемеген;</w:t>
      </w:r>
    </w:p>
    <w:p>
      <w:pPr>
        <w:spacing w:after="0"/>
        <w:ind w:left="0"/>
        <w:jc w:val="both"/>
      </w:pPr>
      <w:r>
        <w:rPr>
          <w:rFonts w:ascii="Times New Roman"/>
          <w:b w:val="false"/>
          <w:i w:val="false"/>
          <w:color w:val="000000"/>
          <w:sz w:val="28"/>
        </w:rPr>
        <w:t>
      10) сақтандыру брокері сақтандыру агентінің қызметін жүзеге асырған;</w:t>
      </w:r>
    </w:p>
    <w:p>
      <w:pPr>
        <w:spacing w:after="0"/>
        <w:ind w:left="0"/>
        <w:jc w:val="both"/>
      </w:pPr>
      <w:r>
        <w:rPr>
          <w:rFonts w:ascii="Times New Roman"/>
          <w:b w:val="false"/>
          <w:i w:val="false"/>
          <w:color w:val="000000"/>
          <w:sz w:val="28"/>
        </w:rPr>
        <w:t>
      10-1) сақтандыру брокері сақтандыру (қайта сақтандыру) шарттарын жасасу жөніндегі делдалдық қызметті сақтандыру брокерінің кәсіби жауапкершілігіне байланысты тәуекелдер объектісі болып табылатын үшінші тұлғалар алдындағы өзінің азаматтық-құқықтық жауапкершілігін сақтандырудың қолданыстағы шартынсыз жүзеге асырғанда;</w:t>
      </w:r>
    </w:p>
    <w:bookmarkStart w:name="z1285" w:id="1059"/>
    <w:p>
      <w:pPr>
        <w:spacing w:after="0"/>
        <w:ind w:left="0"/>
        <w:jc w:val="both"/>
      </w:pPr>
      <w:r>
        <w:rPr>
          <w:rFonts w:ascii="Times New Roman"/>
          <w:b w:val="false"/>
          <w:i w:val="false"/>
          <w:color w:val="000000"/>
          <w:sz w:val="28"/>
        </w:rPr>
        <w:t>
      11)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заңнамасында көзделген талаптарды жүйелі түрде (қатарынан күнтізбелік он екі ай ішінде үш және одан да көп рет) бұзған;</w:t>
      </w:r>
    </w:p>
    <w:bookmarkEnd w:id="1059"/>
    <w:p>
      <w:pPr>
        <w:spacing w:after="0"/>
        <w:ind w:left="0"/>
        <w:jc w:val="both"/>
      </w:pPr>
      <w:r>
        <w:rPr>
          <w:rFonts w:ascii="Times New Roman"/>
          <w:b w:val="false"/>
          <w:i w:val="false"/>
          <w:color w:val="000000"/>
          <w:sz w:val="28"/>
        </w:rPr>
        <w:t>
      12) сақтандыру (қайта сақтандыру) ұйымында осы Заңда көзделген жағдайларда дерекқорға қатысу шарты болмаған;</w:t>
      </w:r>
    </w:p>
    <w:p>
      <w:pPr>
        <w:spacing w:after="0"/>
        <w:ind w:left="0"/>
        <w:jc w:val="both"/>
      </w:pPr>
      <w:r>
        <w:rPr>
          <w:rFonts w:ascii="Times New Roman"/>
          <w:b w:val="false"/>
          <w:i w:val="false"/>
          <w:color w:val="000000"/>
          <w:sz w:val="28"/>
        </w:rPr>
        <w:t>
      13) сақтандыру (қайта сақтандыру) ұйымында Қазақстан Республикасының міндетті сақтандыру түрлері бойынша заңнамалық актілерінде болуы көзделген, сақтандыру ұйымдарын мәжбүрлеп таратқан жағдайда, сақтанушыларға (сақтандырылушыларға, пайда алушыларға) сақтандыру төлемдерiн жүзеге асыруға кепiлдiк беретiн ұйымға қатысу шарты болмаған;</w:t>
      </w:r>
    </w:p>
    <w:p>
      <w:pPr>
        <w:spacing w:after="0"/>
        <w:ind w:left="0"/>
        <w:jc w:val="both"/>
      </w:pPr>
      <w:r>
        <w:rPr>
          <w:rFonts w:ascii="Times New Roman"/>
          <w:b w:val="false"/>
          <w:i w:val="false"/>
          <w:color w:val="000000"/>
          <w:sz w:val="28"/>
        </w:rPr>
        <w:t xml:space="preserve">
      13-1) осы Заңның </w:t>
      </w:r>
      <w:r>
        <w:rPr>
          <w:rFonts w:ascii="Times New Roman"/>
          <w:b w:val="false"/>
          <w:i w:val="false"/>
          <w:color w:val="000000"/>
          <w:sz w:val="28"/>
        </w:rPr>
        <w:t>11-бабы</w:t>
      </w:r>
      <w:r>
        <w:rPr>
          <w:rFonts w:ascii="Times New Roman"/>
          <w:b w:val="false"/>
          <w:i w:val="false"/>
          <w:color w:val="000000"/>
          <w:sz w:val="28"/>
        </w:rPr>
        <w:t xml:space="preserve"> 3-1-тармағының екінші бөлігінде көзделген жағдайларды қоспағанда, сақтандырудың міндетті түрлерін жүзеге асыру кезінде сақтандыру (қайта сақтандыру) ұйымында ірі қатысушы – жеке тұлға не сақтандыру холдингі болмаған;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14) алып тасталды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15) сақтандыру холдингі, сақтандыру (қайта сақтандыру) ұйымының ірі қатысушысы уәкілетті органның сақтандыру (қайта сақтандыру) ұйымының меншікті капиталын ұлғайту жөніндегі талаптарын, сондай-ақ осы Заңның 53-4-бабының 2-тармағына сәйкес қойылатын талаптарды орындамағанда;</w:t>
      </w:r>
    </w:p>
    <w:p>
      <w:pPr>
        <w:spacing w:after="0"/>
        <w:ind w:left="0"/>
        <w:jc w:val="both"/>
      </w:pPr>
      <w:r>
        <w:rPr>
          <w:rFonts w:ascii="Times New Roman"/>
          <w:b w:val="false"/>
          <w:i w:val="false"/>
          <w:color w:val="000000"/>
          <w:sz w:val="28"/>
        </w:rPr>
        <w:t>
      16) тәуекелдерді басқару және ішкі бақылау жүйесі уәкілетті органның талаптарына сәйкес келмегенде, сақтандыру (қайта сақтандыру) ұйымдары және сақтандыру брокері лицензиясының қолданылуы алты айға дейінгі мерзімге тоқтатыла тұруы мүмкін.</w:t>
      </w:r>
    </w:p>
    <w:bookmarkStart w:name="z611" w:id="1060"/>
    <w:p>
      <w:pPr>
        <w:spacing w:after="0"/>
        <w:ind w:left="0"/>
        <w:jc w:val="both"/>
      </w:pPr>
      <w:r>
        <w:rPr>
          <w:rFonts w:ascii="Times New Roman"/>
          <w:b w:val="false"/>
          <w:i w:val="false"/>
          <w:color w:val="000000"/>
          <w:sz w:val="28"/>
        </w:rPr>
        <w:t>
      1-1. Сақтандыру (қайта сақтандыру) ұйымы лицензиясының қолданылуы барлық сыныптар бойынша да, жекелеген сақтандыру сыныптары бойынша да тоқтатыла тұруы мүмкін.</w:t>
      </w:r>
    </w:p>
    <w:bookmarkEnd w:id="1060"/>
    <w:bookmarkStart w:name="z1772" w:id="1061"/>
    <w:p>
      <w:pPr>
        <w:spacing w:after="0"/>
        <w:ind w:left="0"/>
        <w:jc w:val="both"/>
      </w:pPr>
      <w:r>
        <w:rPr>
          <w:rFonts w:ascii="Times New Roman"/>
          <w:b w:val="false"/>
          <w:i w:val="false"/>
          <w:color w:val="000000"/>
          <w:sz w:val="28"/>
        </w:rPr>
        <w:t>
      1-2. Қазақстан Республикасы бейрезидент-сақтандыру (қайта сақтандыру) ұйымының филиалы және Қазақстан Республикасы бейрезидент-сақтандыру брокерінің филиалы лицензиясының қолданысы мынадай негіздердің бірі бойынша алты айға дейінгі мерзімге тоқтатыла тұруы мүмкін:</w:t>
      </w:r>
    </w:p>
    <w:bookmarkEnd w:id="1061"/>
    <w:bookmarkStart w:name="z1773" w:id="1062"/>
    <w:p>
      <w:pPr>
        <w:spacing w:after="0"/>
        <w:ind w:left="0"/>
        <w:jc w:val="both"/>
      </w:pPr>
      <w:r>
        <w:rPr>
          <w:rFonts w:ascii="Times New Roman"/>
          <w:b w:val="false"/>
          <w:i w:val="false"/>
          <w:color w:val="000000"/>
          <w:sz w:val="28"/>
        </w:rPr>
        <w:t>
      1) осы баптың 1-тармағының 1), 2), 2-1), 2-2), 2-4), 2-6), 2-7), 4), 5), 7), 8), 9), 10), 10-1), 11), 12), 13) және 16) тармақшаларында көзделген негіздер;</w:t>
      </w:r>
    </w:p>
    <w:bookmarkEnd w:id="1062"/>
    <w:bookmarkStart w:name="z1774" w:id="1063"/>
    <w:p>
      <w:pPr>
        <w:spacing w:after="0"/>
        <w:ind w:left="0"/>
        <w:jc w:val="both"/>
      </w:pPr>
      <w:r>
        <w:rPr>
          <w:rFonts w:ascii="Times New Roman"/>
          <w:b w:val="false"/>
          <w:i w:val="false"/>
          <w:color w:val="000000"/>
          <w:sz w:val="28"/>
        </w:rPr>
        <w:t>
      2) Қазақстан Республикасының бейрезидент-сақтандыру (қайта сақтандыру) ұйымы филиалының, Қазақстан Республикасының бейрезидент-сақтандыру брокері филиалының осы Заңның 16-4-бабының 4-тармағына және 46-бабының 12-тармағына сәйкес уәкілетті органның нормативтік құқықтық актісінде белгіленген, резерв ретінде қабылданатын активтердің мөлшеріне қойылатын талаптарды сақтамауы;</w:t>
      </w:r>
    </w:p>
    <w:bookmarkEnd w:id="1063"/>
    <w:bookmarkStart w:name="z1775" w:id="1064"/>
    <w:p>
      <w:pPr>
        <w:spacing w:after="0"/>
        <w:ind w:left="0"/>
        <w:jc w:val="both"/>
      </w:pPr>
      <w:r>
        <w:rPr>
          <w:rFonts w:ascii="Times New Roman"/>
          <w:b w:val="false"/>
          <w:i w:val="false"/>
          <w:color w:val="000000"/>
          <w:sz w:val="28"/>
        </w:rPr>
        <w:t>
      3) Қазақстан Республикасы бейрезидент-сақтандыру (қайта сақтандыру) ұйымының уәкілетті органның осы Заңның осы бабының 4-тармағына және 46-бабының 4-тармағына сәйкес қойған талаптарын орындамауы;</w:t>
      </w:r>
    </w:p>
    <w:bookmarkEnd w:id="1064"/>
    <w:bookmarkStart w:name="z1776" w:id="1065"/>
    <w:p>
      <w:pPr>
        <w:spacing w:after="0"/>
        <w:ind w:left="0"/>
        <w:jc w:val="both"/>
      </w:pPr>
      <w:r>
        <w:rPr>
          <w:rFonts w:ascii="Times New Roman"/>
          <w:b w:val="false"/>
          <w:i w:val="false"/>
          <w:color w:val="000000"/>
          <w:sz w:val="28"/>
        </w:rPr>
        <w:t>
      4) Қазақстан Республикасы бейрезидент-сақтандыру (қайта сақтандыру) ұйымының филиалы үшін осы Заңның 11-бабының 3-тармағына сәйкес тыйым салынған қызметті жүзеге асыру;</w:t>
      </w:r>
    </w:p>
    <w:bookmarkEnd w:id="1065"/>
    <w:bookmarkStart w:name="z1777" w:id="1066"/>
    <w:p>
      <w:pPr>
        <w:spacing w:after="0"/>
        <w:ind w:left="0"/>
        <w:jc w:val="both"/>
      </w:pPr>
      <w:r>
        <w:rPr>
          <w:rFonts w:ascii="Times New Roman"/>
          <w:b w:val="false"/>
          <w:i w:val="false"/>
          <w:color w:val="000000"/>
          <w:sz w:val="28"/>
        </w:rPr>
        <w:t>
      5) Қазақстан Республикасының бейрезидент-сақтандыру (қайта сақтандыру) ұйымы филиалының, Қазақстан Республикасының бейрезидент-сақтандыру брокері филиалының қызметі процесінде Қазақстан Республикасының бейрезидент-сақтандыру (қайта сақтандыру) ұйымы филиалының, Қазақстан Республикасының бейрезидент-сақтандыру брокері филиалының басшы қызметкерлеріне қойылатын талаптарды сақтамау;</w:t>
      </w:r>
    </w:p>
    <w:bookmarkEnd w:id="1066"/>
    <w:bookmarkStart w:name="z1778" w:id="1067"/>
    <w:p>
      <w:pPr>
        <w:spacing w:after="0"/>
        <w:ind w:left="0"/>
        <w:jc w:val="both"/>
      </w:pPr>
      <w:r>
        <w:rPr>
          <w:rFonts w:ascii="Times New Roman"/>
          <w:b w:val="false"/>
          <w:i w:val="false"/>
          <w:color w:val="000000"/>
          <w:sz w:val="28"/>
        </w:rPr>
        <w:t>
      6) Қазақстан Республикасының бейрезидент-сақтандыру (қайта сақтандыру) ұйымы, Қазақстан Республикасының бейрезидент-сақтандыру брокері резиденті болып табылатын мемлекеттің қаржылық қадағалау органының немесе сотының Қазақстан Республикасының бейрезидент-сақтандыру (қайта сақтандыру) ұйымының сақтандыру (қайта сақтандыру) қызметін жүзеге асыру құқығына, Қазақстан Республикасының бейрезидент-сақтандыру брокерінің сақтандыру брокері қызметін жүзеге асыруға лицензиясының қолданысын тоқтата тұруы.</w:t>
      </w:r>
    </w:p>
    <w:bookmarkEnd w:id="1067"/>
    <w:bookmarkStart w:name="z527" w:id="1068"/>
    <w:p>
      <w:pPr>
        <w:spacing w:after="0"/>
        <w:ind w:left="0"/>
        <w:jc w:val="both"/>
      </w:pPr>
      <w:r>
        <w:rPr>
          <w:rFonts w:ascii="Times New Roman"/>
          <w:b w:val="false"/>
          <w:i w:val="false"/>
          <w:color w:val="000000"/>
          <w:sz w:val="28"/>
        </w:rPr>
        <w:t>
      2. Сақтандыру (қайта сақтандыру) ұйымы лицензиясының қолданылуын тоқтата тұру қолданылып жүрген сақтандыру (қайта сақтандыру) шарттарын ұзартуды және сақтандыру сыйлықақыларын, сақтандыру (қайта сақтандыру) ұйымы жауапкершілігінің көлемін арттыруды көздейтін өзгертуді қоса алғанда, оның жаңа сақтандыру (қайта сақтандыру) шарттарын жасасуына, сондай-ақ сақтандыру агенті ретінде сақтандыру делдалдығын жүзеге асыруына тыйым салуға әкеп соғады. Бұрын жасалған сақтандыру (қайта сақтандыру) шарттары бойынша сақтандыру (қайта сақтандыру) ұйымы өзi қабылдаған мiндеттемелердi орындауға мiндеттi.</w:t>
      </w:r>
    </w:p>
    <w:bookmarkEnd w:id="1068"/>
    <w:bookmarkStart w:name="z528" w:id="1069"/>
    <w:p>
      <w:pPr>
        <w:spacing w:after="0"/>
        <w:ind w:left="0"/>
        <w:jc w:val="both"/>
      </w:pPr>
      <w:r>
        <w:rPr>
          <w:rFonts w:ascii="Times New Roman"/>
          <w:b w:val="false"/>
          <w:i w:val="false"/>
          <w:color w:val="000000"/>
          <w:sz w:val="28"/>
        </w:rPr>
        <w:t xml:space="preserve">
      3. Лицензияның қолданылуын тоқтата тұру туралы шешiмде лицензияның қолданылуын тоқтата тұрудың негiздерi мен мерзiмi көрсетiлуге тиiс. </w:t>
      </w:r>
    </w:p>
    <w:bookmarkEnd w:id="1069"/>
    <w:p>
      <w:pPr>
        <w:spacing w:after="0"/>
        <w:ind w:left="0"/>
        <w:jc w:val="both"/>
      </w:pPr>
      <w:r>
        <w:rPr>
          <w:rFonts w:ascii="Times New Roman"/>
          <w:b w:val="false"/>
          <w:i w:val="false"/>
          <w:color w:val="000000"/>
          <w:sz w:val="28"/>
        </w:rPr>
        <w:t>
      Мұндай шешiм лицензиаттың атқарушы органының назарына жеткiзiлген күннен бастап лицензияның қолданылуы тоқтатыла тұрған болып есептеледi.</w:t>
      </w:r>
    </w:p>
    <w:p>
      <w:pPr>
        <w:spacing w:after="0"/>
        <w:ind w:left="0"/>
        <w:jc w:val="both"/>
      </w:pPr>
      <w:r>
        <w:rPr>
          <w:rFonts w:ascii="Times New Roman"/>
          <w:b w:val="false"/>
          <w:i w:val="false"/>
          <w:color w:val="000000"/>
          <w:sz w:val="28"/>
        </w:rPr>
        <w:t>
      Лицензияның қолданылуын тоқтата тұру жөнінде қабылданған шешім туралы ақпарат уәкілетті органның интернет-ресурсында қазақ және орыс тілдерінде жарияланады.</w:t>
      </w:r>
    </w:p>
    <w:bookmarkStart w:name="z529" w:id="1070"/>
    <w:p>
      <w:pPr>
        <w:spacing w:after="0"/>
        <w:ind w:left="0"/>
        <w:jc w:val="both"/>
      </w:pPr>
      <w:r>
        <w:rPr>
          <w:rFonts w:ascii="Times New Roman"/>
          <w:b w:val="false"/>
          <w:i w:val="false"/>
          <w:color w:val="000000"/>
          <w:sz w:val="28"/>
        </w:rPr>
        <w:t xml:space="preserve">
      4. Осы баптың 1-тармағының 2) тармақшасындағы талаптар сақтандыру брокерiне қатысты қолданылмайды. </w:t>
      </w:r>
    </w:p>
    <w:bookmarkEnd w:id="107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54-бапқа өзгерістер енгізілді - ҚР 2003.06.11 </w:t>
      </w:r>
      <w:r>
        <w:rPr>
          <w:rFonts w:ascii="Times New Roman"/>
          <w:b w:val="false"/>
          <w:i w:val="false"/>
          <w:color w:val="000000"/>
          <w:sz w:val="28"/>
        </w:rPr>
        <w:t>N 436</w:t>
      </w:r>
      <w:r>
        <w:rPr>
          <w:rFonts w:ascii="Times New Roman"/>
          <w:b w:val="false"/>
          <w:i w:val="false"/>
          <w:color w:val="ff0000"/>
          <w:sz w:val="28"/>
        </w:rPr>
        <w:t xml:space="preserve">, 2005.12.23 N </w:t>
      </w:r>
      <w:r>
        <w:rPr>
          <w:rFonts w:ascii="Times New Roman"/>
          <w:b w:val="false"/>
          <w:i w:val="false"/>
          <w:color w:val="000000"/>
          <w:sz w:val="28"/>
        </w:rPr>
        <w:t>107</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2006.02.20 </w:t>
      </w:r>
      <w:r>
        <w:rPr>
          <w:rFonts w:ascii="Times New Roman"/>
          <w:b w:val="false"/>
          <w:i w:val="false"/>
          <w:color w:val="000000"/>
          <w:sz w:val="28"/>
        </w:rPr>
        <w:t>N 128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 2007.02.19 </w:t>
      </w:r>
      <w:r>
        <w:rPr>
          <w:rFonts w:ascii="Times New Roman"/>
          <w:b w:val="false"/>
          <w:i w:val="false"/>
          <w:color w:val="000000"/>
          <w:sz w:val="28"/>
        </w:rPr>
        <w:t>N 230</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2007.05.07 </w:t>
      </w:r>
      <w:r>
        <w:rPr>
          <w:rFonts w:ascii="Times New Roman"/>
          <w:b w:val="false"/>
          <w:i w:val="false"/>
          <w:color w:val="000000"/>
          <w:sz w:val="28"/>
        </w:rPr>
        <w:t>N 244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2008.10.23 </w:t>
      </w:r>
      <w:r>
        <w:rPr>
          <w:rFonts w:ascii="Times New Roman"/>
          <w:b w:val="false"/>
          <w:i w:val="false"/>
          <w:color w:val="000000"/>
          <w:sz w:val="28"/>
        </w:rPr>
        <w:t>N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2009.08.28 </w:t>
      </w:r>
      <w:r>
        <w:rPr>
          <w:rFonts w:ascii="Times New Roman"/>
          <w:b w:val="false"/>
          <w:i w:val="false"/>
          <w:color w:val="000000"/>
          <w:sz w:val="28"/>
        </w:rPr>
        <w:t>N 192-IV</w:t>
      </w:r>
      <w:r>
        <w:rPr>
          <w:rFonts w:ascii="Times New Roman"/>
          <w:b w:val="false"/>
          <w:i w:val="false"/>
          <w:color w:val="ff0000"/>
          <w:sz w:val="28"/>
        </w:rPr>
        <w:t xml:space="preserve"> (2010.03.08 бастап қолданысқа енгізіледі), 2009.12.30 </w:t>
      </w:r>
      <w:r>
        <w:rPr>
          <w:rFonts w:ascii="Times New Roman"/>
          <w:b w:val="false"/>
          <w:i w:val="false"/>
          <w:color w:val="000000"/>
          <w:sz w:val="28"/>
        </w:rPr>
        <w:t>№ 234-IV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2014.06.10 </w:t>
      </w:r>
      <w:r>
        <w:rPr>
          <w:rFonts w:ascii="Times New Roman"/>
          <w:b w:val="false"/>
          <w:i w:val="false"/>
          <w:color w:val="000000"/>
          <w:sz w:val="28"/>
        </w:rPr>
        <w:t>№ 206-V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726" w:id="1071"/>
    <w:p>
      <w:pPr>
        <w:spacing w:after="0"/>
        <w:ind w:left="0"/>
        <w:jc w:val="left"/>
      </w:pPr>
      <w:r>
        <w:rPr>
          <w:rFonts w:ascii="Times New Roman"/>
          <w:b/>
          <w:i w:val="false"/>
          <w:color w:val="000000"/>
        </w:rPr>
        <w:t xml:space="preserve"> 54-1-бап. Консервациялау немесе лицензиядан айыру кезінде сақтандыру портфелін беру</w:t>
      </w:r>
    </w:p>
    <w:bookmarkEnd w:id="1071"/>
    <w:bookmarkStart w:name="z727" w:id="1072"/>
    <w:p>
      <w:pPr>
        <w:spacing w:after="0"/>
        <w:ind w:left="0"/>
        <w:jc w:val="both"/>
      </w:pPr>
      <w:r>
        <w:rPr>
          <w:rFonts w:ascii="Times New Roman"/>
          <w:b w:val="false"/>
          <w:i w:val="false"/>
          <w:color w:val="000000"/>
          <w:sz w:val="28"/>
        </w:rPr>
        <w:t>
      1. Сақтандыру портфелін беруді жүзеге асыруды сақтандыру (қайта сақтандыру) ұйымының уақытша әкімшілігі сақтандыру (қайта сақтандыру) ұйымын консервациялау сатысында немесе оны мәжбүрлеп тарату туралы сот шешімі заңды күшіне енгенге дейін оның қаржылық жағдайын сауықтыру немесе сақтанушылардың құқықтарын қорғау мақсатында жүргізуі мүмкін.</w:t>
      </w:r>
    </w:p>
    <w:bookmarkEnd w:id="1072"/>
    <w:p>
      <w:pPr>
        <w:spacing w:after="0"/>
        <w:ind w:left="0"/>
        <w:jc w:val="both"/>
      </w:pPr>
      <w:r>
        <w:rPr>
          <w:rFonts w:ascii="Times New Roman"/>
          <w:b w:val="false"/>
          <w:i w:val="false"/>
          <w:color w:val="000000"/>
          <w:sz w:val="28"/>
        </w:rPr>
        <w:t>
      Сақтандыру портфелін басқа сақтандыру (қайта сақтандыру) ұйымына (ұйымдарына) беруге сақтандыру шарттарын қамтамасыз ету үшін активтер жеткілікті болған жағдайда жол беріледі.</w:t>
      </w:r>
    </w:p>
    <w:p>
      <w:pPr>
        <w:spacing w:after="0"/>
        <w:ind w:left="0"/>
        <w:jc w:val="both"/>
      </w:pPr>
      <w:r>
        <w:rPr>
          <w:rFonts w:ascii="Times New Roman"/>
          <w:b w:val="false"/>
          <w:i w:val="false"/>
          <w:color w:val="000000"/>
          <w:sz w:val="28"/>
        </w:rPr>
        <w:t>
      Уақытша әкімшілік сақтандыру (қайта сақтандыру) ұйымы консервацияланған немесе лицензиясынан айырылған кезде сақтандыру портфелін беру жөнінде қабылданған шешім туралы уәкілетті органды хабардар етеді.</w:t>
      </w:r>
    </w:p>
    <w:bookmarkStart w:name="z728" w:id="1073"/>
    <w:p>
      <w:pPr>
        <w:spacing w:after="0"/>
        <w:ind w:left="0"/>
        <w:jc w:val="both"/>
      </w:pPr>
      <w:r>
        <w:rPr>
          <w:rFonts w:ascii="Times New Roman"/>
          <w:b w:val="false"/>
          <w:i w:val="false"/>
          <w:color w:val="000000"/>
          <w:sz w:val="28"/>
        </w:rPr>
        <w:t>
      2. Уақытша әкімшілік сақтандыру портфелін беру жөнінде қабылданған шешім туралы уәкілетті органды хабардар еткен күннен бастап бес жұмыс күнінен кешіктірмей сақтандыру портфелін беру туралы хабарландыруды қазақ және орыс тілдерінде Қазақстан Республикасының бүкіл аумағына таралатын екі мерзімді баспасөз басылымында және сақтандыру (қайта сақтандыру) ұйымының интернет-ресурсында жариялайды.</w:t>
      </w:r>
    </w:p>
    <w:bookmarkEnd w:id="1073"/>
    <w:p>
      <w:pPr>
        <w:spacing w:after="0"/>
        <w:ind w:left="0"/>
        <w:jc w:val="both"/>
      </w:pPr>
      <w:r>
        <w:rPr>
          <w:rFonts w:ascii="Times New Roman"/>
          <w:b w:val="false"/>
          <w:i w:val="false"/>
          <w:color w:val="000000"/>
          <w:sz w:val="28"/>
        </w:rPr>
        <w:t>
      Консервациялау сатысында сақтандыру портфелін беру кезінде хабарландыруда сақтанушылар сақтандыру шартын берумен келіспеген жағдайда, олардың қарсылықтарды ұсыну тәртібі, мерзімдері және қарсылықтар қабылданатын мекенжайлар көрсетіледі.</w:t>
      </w:r>
    </w:p>
    <w:bookmarkStart w:name="z729" w:id="1074"/>
    <w:p>
      <w:pPr>
        <w:spacing w:after="0"/>
        <w:ind w:left="0"/>
        <w:jc w:val="both"/>
      </w:pPr>
      <w:r>
        <w:rPr>
          <w:rFonts w:ascii="Times New Roman"/>
          <w:b w:val="false"/>
          <w:i w:val="false"/>
          <w:color w:val="000000"/>
          <w:sz w:val="28"/>
        </w:rPr>
        <w:t>
      3. Консервациялау сатысында уақытша әкімшілік сақтанушының сақтандыру шартын беру туралы келісімі болған кезде сақтандыру портфелін ішінара (бір немесе бірнеше сақтандыру сыныбы бойынша) немесе толық беру туралы шешім қабылдайды.</w:t>
      </w:r>
    </w:p>
    <w:bookmarkEnd w:id="1074"/>
    <w:p>
      <w:pPr>
        <w:spacing w:after="0"/>
        <w:ind w:left="0"/>
        <w:jc w:val="both"/>
      </w:pPr>
      <w:r>
        <w:rPr>
          <w:rFonts w:ascii="Times New Roman"/>
          <w:b w:val="false"/>
          <w:i w:val="false"/>
          <w:color w:val="000000"/>
          <w:sz w:val="28"/>
        </w:rPr>
        <w:t>
      Хабарландыру жарияланған күннен бастап күнтізбелік он күн ішінде сақтанушының жазбаша қарсылығының болмауы сақтанушының сақтандыру портфелін беруге келісімі ретінде қаралады.</w:t>
      </w:r>
    </w:p>
    <w:p>
      <w:pPr>
        <w:spacing w:after="0"/>
        <w:ind w:left="0"/>
        <w:jc w:val="both"/>
      </w:pPr>
      <w:r>
        <w:rPr>
          <w:rFonts w:ascii="Times New Roman"/>
          <w:b w:val="false"/>
          <w:i w:val="false"/>
          <w:color w:val="000000"/>
          <w:sz w:val="28"/>
        </w:rPr>
        <w:t>
      Уақытша әкімшілік сақтанушылардың жазбаша қарсылығын көрсетуі үшін осы тармақтың екінші бөлігінде белгіленген мерзім өткен күннен бастап күнтізбелік үш күн ішінде сақтандыру портфелін беруге келісім берген сақтанушылардың тізімін қалыптастырады.</w:t>
      </w:r>
    </w:p>
    <w:bookmarkStart w:name="z730" w:id="1075"/>
    <w:p>
      <w:pPr>
        <w:spacing w:after="0"/>
        <w:ind w:left="0"/>
        <w:jc w:val="both"/>
      </w:pPr>
      <w:r>
        <w:rPr>
          <w:rFonts w:ascii="Times New Roman"/>
          <w:b w:val="false"/>
          <w:i w:val="false"/>
          <w:color w:val="000000"/>
          <w:sz w:val="28"/>
        </w:rPr>
        <w:t>
      4. Сақтандыру ұйымын лицензиядан айыру кезінде сақтандыру портфелін беру сақтанушының келісімінсіз толық көлемде жүзеге асырылады.</w:t>
      </w:r>
    </w:p>
    <w:bookmarkEnd w:id="1075"/>
    <w:bookmarkStart w:name="z731" w:id="1076"/>
    <w:p>
      <w:pPr>
        <w:spacing w:after="0"/>
        <w:ind w:left="0"/>
        <w:jc w:val="both"/>
      </w:pPr>
      <w:r>
        <w:rPr>
          <w:rFonts w:ascii="Times New Roman"/>
          <w:b w:val="false"/>
          <w:i w:val="false"/>
          <w:color w:val="000000"/>
          <w:sz w:val="28"/>
        </w:rPr>
        <w:t>
      5. Сақтандыру (қайта сақтандыру) ұйымын консервациялау немесе лицензиядан айыру кезінде сақтандыру портфелін берудің тәртібі мен ерекшеліктері уәкілетті органның нормативтік құқықтық актілерінде айқындалады.</w:t>
      </w:r>
    </w:p>
    <w:bookmarkEnd w:id="107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54-1-баппен толықтырылды - ҚР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өзгеріс енгізілді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65" w:id="1077"/>
    <w:p>
      <w:pPr>
        <w:spacing w:after="0"/>
        <w:ind w:left="0"/>
        <w:jc w:val="left"/>
      </w:pPr>
      <w:r>
        <w:rPr>
          <w:rFonts w:ascii="Times New Roman"/>
          <w:b/>
          <w:i w:val="false"/>
          <w:color w:val="000000"/>
        </w:rPr>
        <w:t xml:space="preserve"> 55-бап. Сақтандыру (қайта сақтандыру) ұйымы мен сақтандыру брокерін лицензиясынан айыру </w:t>
      </w:r>
    </w:p>
    <w:bookmarkEnd w:id="1077"/>
    <w:bookmarkStart w:name="z1779" w:id="1078"/>
    <w:p>
      <w:pPr>
        <w:spacing w:after="0"/>
        <w:ind w:left="0"/>
        <w:jc w:val="both"/>
      </w:pPr>
      <w:r>
        <w:rPr>
          <w:rFonts w:ascii="Times New Roman"/>
          <w:b w:val="false"/>
          <w:i w:val="false"/>
          <w:color w:val="000000"/>
          <w:sz w:val="28"/>
        </w:rPr>
        <w:t xml:space="preserve">
      1. Уәкiлеттi мемлекеттiк орган мынадай негiздердiң бiрi бойынша: </w:t>
      </w:r>
    </w:p>
    <w:bookmarkEnd w:id="1078"/>
    <w:p>
      <w:pPr>
        <w:spacing w:after="0"/>
        <w:ind w:left="0"/>
        <w:jc w:val="both"/>
      </w:pPr>
      <w:r>
        <w:rPr>
          <w:rFonts w:ascii="Times New Roman"/>
          <w:b w:val="false"/>
          <w:i w:val="false"/>
          <w:color w:val="000000"/>
          <w:sz w:val="28"/>
        </w:rPr>
        <w:t xml:space="preserve">
      1) лицензияның қолданылуын тоқтата тұруға негiз болған мән-жайлар белгiленген мерзiмде жойылмаған; </w:t>
      </w:r>
    </w:p>
    <w:p>
      <w:pPr>
        <w:spacing w:after="0"/>
        <w:ind w:left="0"/>
        <w:jc w:val="both"/>
      </w:pPr>
      <w:r>
        <w:rPr>
          <w:rFonts w:ascii="Times New Roman"/>
          <w:b w:val="false"/>
          <w:i w:val="false"/>
          <w:color w:val="000000"/>
          <w:sz w:val="28"/>
        </w:rPr>
        <w:t xml:space="preserve">
      2) лицензияның қолданылуы бiрнеше рет (соңғы он екi айдың iшiнде екi рет) тоқтатыла тұрған; </w:t>
      </w:r>
    </w:p>
    <w:p>
      <w:pPr>
        <w:spacing w:after="0"/>
        <w:ind w:left="0"/>
        <w:jc w:val="both"/>
      </w:pPr>
      <w:r>
        <w:rPr>
          <w:rFonts w:ascii="Times New Roman"/>
          <w:b w:val="false"/>
          <w:i w:val="false"/>
          <w:color w:val="000000"/>
          <w:sz w:val="28"/>
        </w:rPr>
        <w:t>
      2-1) уәкiлеттi орган қолданған қадағалап ден қою шараларын бiрнеше рет (қатарынан күнтiзбелiк он екi ай iшiнде екi және одан көп рет) орындамаған;</w:t>
      </w:r>
    </w:p>
    <w:p>
      <w:pPr>
        <w:spacing w:after="0"/>
        <w:ind w:left="0"/>
        <w:jc w:val="both"/>
      </w:pPr>
      <w:r>
        <w:rPr>
          <w:rFonts w:ascii="Times New Roman"/>
          <w:b w:val="false"/>
          <w:i w:val="false"/>
          <w:color w:val="000000"/>
          <w:sz w:val="28"/>
        </w:rPr>
        <w:t>
      2-2) Қазақстан Республикасының сақтандырудың міндетті түрлерін реттейтін заңнамалық актілерін бірнеше рет (қатарынан күнтізбелік он екі ай ішінде екі және одан да көп рет) бұзған;</w:t>
      </w:r>
    </w:p>
    <w:p>
      <w:pPr>
        <w:spacing w:after="0"/>
        <w:ind w:left="0"/>
        <w:jc w:val="both"/>
      </w:pPr>
      <w:r>
        <w:rPr>
          <w:rFonts w:ascii="Times New Roman"/>
          <w:b w:val="false"/>
          <w:i w:val="false"/>
          <w:color w:val="000000"/>
          <w:sz w:val="28"/>
        </w:rPr>
        <w:t>
      2-3) Қазақстан Республикасының заңнамасында белгiленген пруденциялық нормативтердiң талаптарын және сақталуға мiндеттi өзге де нормалар мен лимиттерді бiрнеше рет (қатарынан күнтiзбелiк он екi ай iшiнде екi және одан да көп рет) сақтамаған;</w:t>
      </w:r>
    </w:p>
    <w:p>
      <w:pPr>
        <w:spacing w:after="0"/>
        <w:ind w:left="0"/>
        <w:jc w:val="both"/>
      </w:pPr>
      <w:r>
        <w:rPr>
          <w:rFonts w:ascii="Times New Roman"/>
          <w:b w:val="false"/>
          <w:i w:val="false"/>
          <w:color w:val="000000"/>
          <w:sz w:val="28"/>
        </w:rPr>
        <w:t xml:space="preserve">
      3) сот сақтандыру (қайта сақтандыру) ұйымының немесе сақтандыру брокерiнiң қызметiн тоқтату туралы шешiм қабылдаған; </w:t>
      </w:r>
    </w:p>
    <w:p>
      <w:pPr>
        <w:spacing w:after="0"/>
        <w:ind w:left="0"/>
        <w:jc w:val="both"/>
      </w:pPr>
      <w:r>
        <w:rPr>
          <w:rFonts w:ascii="Times New Roman"/>
          <w:b w:val="false"/>
          <w:i w:val="false"/>
          <w:color w:val="000000"/>
          <w:sz w:val="28"/>
        </w:rPr>
        <w:t xml:space="preserve">
      4) сақтандыру (қайта сақтандыру) ұйымы немесе сақтандыру брокері лицензиялық қызметті лицензия берілген күннен бастап он екі ай бойы жүзеге асырмаған;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5) алынып тасталды - ҚР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қараңыз)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6) енгізілген өзгерістер мен толықтырулар ескеріле отырып, сақтандыру (қайта сақтандыру) ұйымын құруға рұқсат беру кезінде осы ұйым табыс еткен бизнес-жоспардағы не оған енгізілген өзгерістер мен толықтырулар ескеріле отырып, сақтандыру сыныбы (сыныптары) бойынша бизнес-жоспардағы қорытынды болжау нәтижелері осы бизнес-жоспарды орындау кезеңі аяқталған соң сақтандыру (қайта сақтандыру) ұйымының іс жүзіндегі қорытынды нәтижелеріне сәйкес келмеген;</w:t>
      </w:r>
    </w:p>
    <w:p>
      <w:pPr>
        <w:spacing w:after="0"/>
        <w:ind w:left="0"/>
        <w:jc w:val="both"/>
      </w:pPr>
      <w:r>
        <w:rPr>
          <w:rFonts w:ascii="Times New Roman"/>
          <w:b w:val="false"/>
          <w:i w:val="false"/>
          <w:color w:val="000000"/>
          <w:sz w:val="28"/>
        </w:rPr>
        <w:t>
      7) осы Заңның 54-бабы 1-тармағының 11) тармақшасында көзделген негіздер бойынша лицензияның қолданылуын тоқтата тұру түрінде санкция қолданылған,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заңнамасында көзделген талаптар қатарынан соңғы он екі ай ішінде қайтадан бұзылған;</w:t>
      </w:r>
    </w:p>
    <w:p>
      <w:pPr>
        <w:spacing w:after="0"/>
        <w:ind w:left="0"/>
        <w:jc w:val="both"/>
      </w:pPr>
      <w:r>
        <w:rPr>
          <w:rFonts w:ascii="Times New Roman"/>
          <w:b w:val="false"/>
          <w:i w:val="false"/>
          <w:color w:val="000000"/>
          <w:sz w:val="28"/>
        </w:rPr>
        <w:t>
      8) сақтандыру (қайта сақтандыру) ұйымы, сақтандыру брокері ақшаны жылыстатумен немесе терроризмді қаржыландырумен байланысты мәмілелерге қатысқан жағдайларда лицензиядан айыру туралы шешім шығаруға құқылы.</w:t>
      </w:r>
    </w:p>
    <w:bookmarkStart w:name="z532" w:id="1079"/>
    <w:p>
      <w:pPr>
        <w:spacing w:after="0"/>
        <w:ind w:left="0"/>
        <w:jc w:val="both"/>
      </w:pPr>
      <w:r>
        <w:rPr>
          <w:rFonts w:ascii="Times New Roman"/>
          <w:b w:val="false"/>
          <w:i w:val="false"/>
          <w:color w:val="000000"/>
          <w:sz w:val="28"/>
        </w:rPr>
        <w:t>
      1-1. Сақтандыру ұйымы сақтандырудың барлық сыныптары бойынша да, жекелеген сыныптары және (немесе) қызмет түрлері бойынша да лицензиясынан айырылуы мүмкін.</w:t>
      </w:r>
    </w:p>
    <w:bookmarkEnd w:id="1079"/>
    <w:bookmarkStart w:name="z1780" w:id="1080"/>
    <w:p>
      <w:pPr>
        <w:spacing w:after="0"/>
        <w:ind w:left="0"/>
        <w:jc w:val="both"/>
      </w:pPr>
      <w:r>
        <w:rPr>
          <w:rFonts w:ascii="Times New Roman"/>
          <w:b w:val="false"/>
          <w:i w:val="false"/>
          <w:color w:val="000000"/>
          <w:sz w:val="28"/>
        </w:rPr>
        <w:t>
      1-2. Уәкілетті орган мынадай негіздердің бірі бойынша Қазақстан Республикасы бейрезидент-сақтандыру (қайта сақтандыру) ұйымының филиалын, Қазақстан Республикасы бейрезиденті-сақтандыру брокерінің филиалын лицензиядан айыру туралы шешім шығаруға құқылы:</w:t>
      </w:r>
    </w:p>
    <w:bookmarkEnd w:id="1080"/>
    <w:p>
      <w:pPr>
        <w:spacing w:after="0"/>
        <w:ind w:left="0"/>
        <w:jc w:val="both"/>
      </w:pPr>
      <w:r>
        <w:rPr>
          <w:rFonts w:ascii="Times New Roman"/>
          <w:b w:val="false"/>
          <w:i w:val="false"/>
          <w:color w:val="000000"/>
          <w:sz w:val="28"/>
        </w:rPr>
        <w:t>
      1) осы баптың 1-тармағының 1), 2), 2-1), 2-2), 2-3), 4), 6), 7) және 8) тармақшаларында көзделген негіздер;</w:t>
      </w:r>
    </w:p>
    <w:p>
      <w:pPr>
        <w:spacing w:after="0"/>
        <w:ind w:left="0"/>
        <w:jc w:val="both"/>
      </w:pPr>
      <w:r>
        <w:rPr>
          <w:rFonts w:ascii="Times New Roman"/>
          <w:b w:val="false"/>
          <w:i w:val="false"/>
          <w:color w:val="000000"/>
          <w:sz w:val="28"/>
        </w:rPr>
        <w:t>
      2) осы Заңның 54-бабы 1-2-тармағының 2), 3), 4), 5) және 6) тармақшаларында көзделген бірнеше рет (қатарынан күнтізбелік он екі ай ішінде екі және одан да көп рет) бұзушылық;</w:t>
      </w:r>
    </w:p>
    <w:p>
      <w:pPr>
        <w:spacing w:after="0"/>
        <w:ind w:left="0"/>
        <w:jc w:val="both"/>
      </w:pPr>
      <w:r>
        <w:rPr>
          <w:rFonts w:ascii="Times New Roman"/>
          <w:b w:val="false"/>
          <w:i w:val="false"/>
          <w:color w:val="000000"/>
          <w:sz w:val="28"/>
        </w:rPr>
        <w:t>
      3) Қазақстан Республикасының бейрезидент-сақтандыру (қайта сақтандыру) ұйымы, Қазақстан Республикасының бейрезидент-сақтандыру брокері резиденттері болып табылатын мемлекеттің қаржылық қадағалау органының немесе сотының Қазақстан Республикасының бейрезидент-сақтандыру (қайта сақтандыру) ұйымын сақтандыру (қайта сақтандыру) қызметін жүзеге асыру құқығына, Қазақстан Республикасының бейрезидент-сақтандыру брокерін сақтандыру брокерінің қызметін жүзеге асыру құқығына арналған лицензиядан айыруы;</w:t>
      </w:r>
    </w:p>
    <w:p>
      <w:pPr>
        <w:spacing w:after="0"/>
        <w:ind w:left="0"/>
        <w:jc w:val="both"/>
      </w:pPr>
      <w:r>
        <w:rPr>
          <w:rFonts w:ascii="Times New Roman"/>
          <w:b w:val="false"/>
          <w:i w:val="false"/>
          <w:color w:val="000000"/>
          <w:sz w:val="28"/>
        </w:rPr>
        <w:t>
      4) Қазақстан Республикасының бейрезидент-сақтандыру (қайта сақтандыру) ұйымы, Қазақстан Республикасының бейрезидент-сақтандыру брокері резиденті болып табылатын мемлекет сотының Қазақстан Республикасының бейрезидент-сақтандыру (қайта сақтандыру) ұйымын, Қазақстан Республикасының бейрезидент-сақтандыру брокерін мәжбүрлеп тарату (қызметін тоқтату) туралы шешім қабылдауы;</w:t>
      </w:r>
    </w:p>
    <w:p>
      <w:pPr>
        <w:spacing w:after="0"/>
        <w:ind w:left="0"/>
        <w:jc w:val="both"/>
      </w:pPr>
      <w:r>
        <w:rPr>
          <w:rFonts w:ascii="Times New Roman"/>
          <w:b w:val="false"/>
          <w:i w:val="false"/>
          <w:color w:val="000000"/>
          <w:sz w:val="28"/>
        </w:rPr>
        <w:t>
      5) осы Заңның 72-1-бабы 4-тармағының екінші бөлігінде көзделген жағдайларда соттың Қазақстан Республикасы бейрезидент-сақтандыру (қайта сақтандыру) ұйымы филиалының қызметін тоқтату туралы шешім қабылдауы.</w:t>
      </w:r>
    </w:p>
    <w:bookmarkStart w:name="z530" w:id="1081"/>
    <w:p>
      <w:pPr>
        <w:spacing w:after="0"/>
        <w:ind w:left="0"/>
        <w:jc w:val="both"/>
      </w:pPr>
      <w:r>
        <w:rPr>
          <w:rFonts w:ascii="Times New Roman"/>
          <w:b w:val="false"/>
          <w:i w:val="false"/>
          <w:color w:val="000000"/>
          <w:sz w:val="28"/>
        </w:rPr>
        <w:t>
      2. Лицензиядан айыру туралы шешiмде одан айырудың негiздемесi көрсетiлуге тиiс.</w:t>
      </w:r>
    </w:p>
    <w:bookmarkEnd w:id="1081"/>
    <w:bookmarkStart w:name="z531" w:id="1082"/>
    <w:p>
      <w:pPr>
        <w:spacing w:after="0"/>
        <w:ind w:left="0"/>
        <w:jc w:val="both"/>
      </w:pPr>
      <w:r>
        <w:rPr>
          <w:rFonts w:ascii="Times New Roman"/>
          <w:b w:val="false"/>
          <w:i w:val="false"/>
          <w:color w:val="000000"/>
          <w:sz w:val="28"/>
        </w:rPr>
        <w:t>
      3. Лицензиясынан айырылған сақтандыру (қайта сақтандыру) ұйымы сақтандыру немесе өзге де қызметті жүзеге асыруға құқылы емес, тізбесін уәкілетті орган айқындайтын операцияларды қоспағанда, қолда бар банк шоттары бойынша барлық операцияларды тоқтатуға міндетті.</w:t>
      </w:r>
    </w:p>
    <w:bookmarkEnd w:id="1082"/>
    <w:bookmarkStart w:name="z533" w:id="1083"/>
    <w:p>
      <w:pPr>
        <w:spacing w:after="0"/>
        <w:ind w:left="0"/>
        <w:jc w:val="both"/>
      </w:pPr>
      <w:r>
        <w:rPr>
          <w:rFonts w:ascii="Times New Roman"/>
          <w:b w:val="false"/>
          <w:i w:val="false"/>
          <w:color w:val="000000"/>
          <w:sz w:val="28"/>
        </w:rPr>
        <w:t xml:space="preserve">
      4. Лицензиясынан айырылған сақтандыру брокері өз қызметін жүзеге асыруға құқылы емес, ол өзін ұстауға арналған ағымдағы шығыстарға, сақтандыру брокеріне келіп түсетін ақшаны есепке алуға байланысты жағдайларды қоспағанда, қолда бар банк шоттары бойынша барлық операцияларды тоқтатуға міндетті. </w:t>
      </w:r>
    </w:p>
    <w:bookmarkEnd w:id="1083"/>
    <w:bookmarkStart w:name="z1781" w:id="1084"/>
    <w:p>
      <w:pPr>
        <w:spacing w:after="0"/>
        <w:ind w:left="0"/>
        <w:jc w:val="both"/>
      </w:pPr>
      <w:r>
        <w:rPr>
          <w:rFonts w:ascii="Times New Roman"/>
          <w:b w:val="false"/>
          <w:i w:val="false"/>
          <w:color w:val="000000"/>
          <w:sz w:val="28"/>
        </w:rPr>
        <w:t>
      5. Қазақстан Республикасы бейрезидент-сақтандыру (қайта сақтандыру) ұйымының филиалын және Қазақстан Республикасы бейрезидент-сақтандыру брокерінің филиалын лицензиядан айыру туралы шешім оны уәкілетті орган қабылдаған күннен бастап күшіне енеді. Лицензиядан айыру туралы қабылданған шешім туралы ақпарат уәкілетті органның интернет ресурсында қазақ және орыс тілдерінде жарияланады.</w:t>
      </w:r>
    </w:p>
    <w:bookmarkEnd w:id="1084"/>
    <w:p>
      <w:pPr>
        <w:spacing w:after="0"/>
        <w:ind w:left="0"/>
        <w:jc w:val="both"/>
      </w:pPr>
      <w:r>
        <w:rPr>
          <w:rFonts w:ascii="Times New Roman"/>
          <w:b w:val="false"/>
          <w:i w:val="false"/>
          <w:color w:val="000000"/>
          <w:sz w:val="28"/>
        </w:rPr>
        <w:t>
      Қазақстан Республикасының бейрезидент-сақтандыру (қайта сақтандыру) ұйымы Қазақстан Республикасы бейрезидент-сақтандыру (қайта сақтандыру) ұйымы филиалын сақтандыру (қайта сақтандыру) қызметін жүзеге асыру құқығына арналған лицензиядан айыру туралы шешімге шағым жасауға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55-бапқа өзгертулер енгізілді - ҚР 2003.07.10 </w:t>
      </w:r>
      <w:r>
        <w:rPr>
          <w:rFonts w:ascii="Times New Roman"/>
          <w:b w:val="false"/>
          <w:i w:val="false"/>
          <w:color w:val="000000"/>
          <w:sz w:val="28"/>
        </w:rPr>
        <w:t>N 483</w:t>
      </w:r>
      <w:r>
        <w:rPr>
          <w:rFonts w:ascii="Times New Roman"/>
          <w:b w:val="false"/>
          <w:i w:val="false"/>
          <w:color w:val="ff0000"/>
          <w:sz w:val="28"/>
        </w:rPr>
        <w:t xml:space="preserve">, 2005.12.23 N </w:t>
      </w:r>
      <w:r>
        <w:rPr>
          <w:rFonts w:ascii="Times New Roman"/>
          <w:b w:val="false"/>
          <w:i w:val="false"/>
          <w:color w:val="000000"/>
          <w:sz w:val="28"/>
        </w:rPr>
        <w:t>107</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2006.02.20 </w:t>
      </w:r>
      <w:r>
        <w:rPr>
          <w:rFonts w:ascii="Times New Roman"/>
          <w:b w:val="false"/>
          <w:i w:val="false"/>
          <w:color w:val="000000"/>
          <w:sz w:val="28"/>
        </w:rPr>
        <w:t>N 128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2009.08.28 </w:t>
      </w:r>
      <w:r>
        <w:rPr>
          <w:rFonts w:ascii="Times New Roman"/>
          <w:b w:val="false"/>
          <w:i w:val="false"/>
          <w:color w:val="000000"/>
          <w:sz w:val="28"/>
        </w:rPr>
        <w:t>N 192-IV</w:t>
      </w:r>
      <w:r>
        <w:rPr>
          <w:rFonts w:ascii="Times New Roman"/>
          <w:b w:val="false"/>
          <w:i w:val="false"/>
          <w:color w:val="ff0000"/>
          <w:sz w:val="28"/>
        </w:rPr>
        <w:t xml:space="preserve"> (2010.03.08 бастап қолданысқа енгізіледі), 2007.01.12 N </w:t>
      </w:r>
      <w:r>
        <w:rPr>
          <w:rFonts w:ascii="Times New Roman"/>
          <w:b w:val="false"/>
          <w:i w:val="false"/>
          <w:color w:val="000000"/>
          <w:sz w:val="28"/>
        </w:rPr>
        <w:t>222</w:t>
      </w:r>
      <w:r>
        <w:rPr>
          <w:rFonts w:ascii="Times New Roman"/>
          <w:b w:val="false"/>
          <w:i w:val="false"/>
          <w:color w:val="ff0000"/>
          <w:sz w:val="28"/>
        </w:rPr>
        <w:t xml:space="preserve"> (ресми жарияланған күнінен бастап алты ай өткеннен кейін қолданысқа енгізіледі), 2007.05.07 </w:t>
      </w:r>
      <w:r>
        <w:rPr>
          <w:rFonts w:ascii="Times New Roman"/>
          <w:b w:val="false"/>
          <w:i w:val="false"/>
          <w:color w:val="000000"/>
          <w:sz w:val="28"/>
        </w:rPr>
        <w:t>N 244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2009.12.30 </w:t>
      </w:r>
      <w:r>
        <w:rPr>
          <w:rFonts w:ascii="Times New Roman"/>
          <w:b w:val="false"/>
          <w:i w:val="false"/>
          <w:color w:val="000000"/>
          <w:sz w:val="28"/>
        </w:rPr>
        <w:t>№ 234-IV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2014.06.10 </w:t>
      </w:r>
      <w:r>
        <w:rPr>
          <w:rFonts w:ascii="Times New Roman"/>
          <w:b w:val="false"/>
          <w:i w:val="false"/>
          <w:color w:val="000000"/>
          <w:sz w:val="28"/>
        </w:rPr>
        <w:t>№ 206-V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02.04.2019 </w:t>
      </w:r>
      <w:r>
        <w:rPr>
          <w:rFonts w:ascii="Times New Roman"/>
          <w:b w:val="false"/>
          <w:i w:val="false"/>
          <w:color w:val="000000"/>
          <w:sz w:val="28"/>
        </w:rPr>
        <w:t>№ 241-VI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732" w:id="1085"/>
    <w:p>
      <w:pPr>
        <w:spacing w:after="0"/>
        <w:ind w:left="0"/>
        <w:jc w:val="left"/>
      </w:pPr>
      <w:r>
        <w:rPr>
          <w:rFonts w:ascii="Times New Roman"/>
          <w:b/>
          <w:i w:val="false"/>
          <w:color w:val="000000"/>
        </w:rPr>
        <w:t xml:space="preserve"> 55-1-бап. Сақтандыру (қайта сақтандыру) ұйымын консервациялау</w:t>
      </w:r>
    </w:p>
    <w:bookmarkEnd w:id="1085"/>
    <w:p>
      <w:pPr>
        <w:spacing w:after="0"/>
        <w:ind w:left="0"/>
        <w:jc w:val="both"/>
      </w:pPr>
      <w:r>
        <w:rPr>
          <w:rFonts w:ascii="Times New Roman"/>
          <w:b w:val="false"/>
          <w:i w:val="false"/>
          <w:color w:val="ff0000"/>
          <w:sz w:val="28"/>
        </w:rPr>
        <w:t xml:space="preserve">
      Ескерту. 55-1-баптың тақырыбы жаңа редакцияда – ҚР 02.07.2018 </w:t>
      </w:r>
      <w:r>
        <w:rPr>
          <w:rFonts w:ascii="Times New Roman"/>
          <w:b w:val="false"/>
          <w:i w:val="false"/>
          <w:color w:val="ff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p>
    <w:bookmarkStart w:name="z733" w:id="1086"/>
    <w:p>
      <w:pPr>
        <w:spacing w:after="0"/>
        <w:ind w:left="0"/>
        <w:jc w:val="both"/>
      </w:pPr>
      <w:r>
        <w:rPr>
          <w:rFonts w:ascii="Times New Roman"/>
          <w:b w:val="false"/>
          <w:i w:val="false"/>
          <w:color w:val="000000"/>
          <w:sz w:val="28"/>
        </w:rPr>
        <w:t>
      1. Сақтандыру (қайта сақтандыру) ұйымын консервациялау уәкілетті органның шешімі бойынша сақтандыру (қайта сақтандыру) ұйымына қатысты оның қаржылық жағдайын сауықтыру және жұмыс сапасын жақсарту мақсатында әкімшілік, заңдық, қаржылық, ұйымдық-техникалық және басқа да іс-шаралар мен рәсімдер кешенін мәжбүрлеп жүргізуді білдіреді.</w:t>
      </w:r>
    </w:p>
    <w:bookmarkEnd w:id="1086"/>
    <w:bookmarkStart w:name="z734" w:id="1087"/>
    <w:p>
      <w:pPr>
        <w:spacing w:after="0"/>
        <w:ind w:left="0"/>
        <w:jc w:val="both"/>
      </w:pPr>
      <w:r>
        <w:rPr>
          <w:rFonts w:ascii="Times New Roman"/>
          <w:b w:val="false"/>
          <w:i w:val="false"/>
          <w:color w:val="000000"/>
          <w:sz w:val="28"/>
        </w:rPr>
        <w:t>
      2. Сақтандыру (қайта сақтандыру) ұйымы:</w:t>
      </w:r>
    </w:p>
    <w:bookmarkEnd w:id="1087"/>
    <w:bookmarkStart w:name="z735" w:id="1088"/>
    <w:p>
      <w:pPr>
        <w:spacing w:after="0"/>
        <w:ind w:left="0"/>
        <w:jc w:val="both"/>
      </w:pPr>
      <w:r>
        <w:rPr>
          <w:rFonts w:ascii="Times New Roman"/>
          <w:b w:val="false"/>
          <w:i w:val="false"/>
          <w:color w:val="000000"/>
          <w:sz w:val="28"/>
        </w:rPr>
        <w:t>
      1) төлем қабілеттілігі маржасының жеткілікті нормативін орындамаған;</w:t>
      </w:r>
    </w:p>
    <w:bookmarkEnd w:id="1088"/>
    <w:bookmarkStart w:name="z736" w:id="1089"/>
    <w:p>
      <w:pPr>
        <w:spacing w:after="0"/>
        <w:ind w:left="0"/>
        <w:jc w:val="both"/>
      </w:pPr>
      <w:r>
        <w:rPr>
          <w:rFonts w:ascii="Times New Roman"/>
          <w:b w:val="false"/>
          <w:i w:val="false"/>
          <w:color w:val="000000"/>
          <w:sz w:val="28"/>
        </w:rPr>
        <w:t>
      2) осы Заңның 54-бабының 1-тармағында көзделген негіздердің кез келгені бойынша консервациялауға ұшырауы мүмкін.</w:t>
      </w:r>
    </w:p>
    <w:bookmarkEnd w:id="1089"/>
    <w:bookmarkStart w:name="z737" w:id="1090"/>
    <w:p>
      <w:pPr>
        <w:spacing w:after="0"/>
        <w:ind w:left="0"/>
        <w:jc w:val="both"/>
      </w:pPr>
      <w:r>
        <w:rPr>
          <w:rFonts w:ascii="Times New Roman"/>
          <w:b w:val="false"/>
          <w:i w:val="false"/>
          <w:color w:val="000000"/>
          <w:sz w:val="28"/>
        </w:rPr>
        <w:t>
      3. Консервациялау режимін белгілеу уәкілетті органның шектеулі (бір жылға дейін) мерзімге сақтандыру (қайта сақтандыру) ұйымын басқару жөніндегі уақытша әкімшілікті тағайындауын көздейді.</w:t>
      </w:r>
    </w:p>
    <w:bookmarkEnd w:id="1090"/>
    <w:bookmarkStart w:name="z738" w:id="1091"/>
    <w:p>
      <w:pPr>
        <w:spacing w:after="0"/>
        <w:ind w:left="0"/>
        <w:jc w:val="both"/>
      </w:pPr>
      <w:r>
        <w:rPr>
          <w:rFonts w:ascii="Times New Roman"/>
          <w:b w:val="false"/>
          <w:i w:val="false"/>
          <w:color w:val="000000"/>
          <w:sz w:val="28"/>
        </w:rPr>
        <w:t>
      4. Сақтандыру (қайта сақтандыру) ұйымын консервациялау сақтандыру (қайта сақтандыру) ұйымының өз қаражаты есебінен жүзеге асырылады.</w:t>
      </w:r>
    </w:p>
    <w:bookmarkEnd w:id="1091"/>
    <w:bookmarkStart w:name="z739" w:id="1092"/>
    <w:p>
      <w:pPr>
        <w:spacing w:after="0"/>
        <w:ind w:left="0"/>
        <w:jc w:val="both"/>
      </w:pPr>
      <w:r>
        <w:rPr>
          <w:rFonts w:ascii="Times New Roman"/>
          <w:b w:val="false"/>
          <w:i w:val="false"/>
          <w:color w:val="000000"/>
          <w:sz w:val="28"/>
        </w:rPr>
        <w:t>
      5. Уәкілетті органның консервациялауды жүргізу туралы шешіміне сақтандыру (қайта сақтандыру) ұйымының акционерлері он күн мерзімде Қазақстан Республикасының заңдарында белгіленген тәртіппен шағым жасауы мүмкін. Көрсетілген шешімге шағым жасау сақтандыру (қайта сақтандыру) ұйымын консервациялауды тоқтата тұрмайды.</w:t>
      </w:r>
    </w:p>
    <w:bookmarkEnd w:id="109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55-1-баппен толықтырылды - ҚР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өзгеріс енгізілді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  </w:t>
      </w:r>
      <w:r>
        <w:br/>
      </w:r>
      <w:r>
        <w:rPr>
          <w:rFonts w:ascii="Times New Roman"/>
          <w:b w:val="false"/>
          <w:i w:val="false"/>
          <w:color w:val="000000"/>
          <w:sz w:val="28"/>
        </w:rPr>
        <w:t>
</w:t>
      </w:r>
    </w:p>
    <w:bookmarkStart w:name="z740" w:id="1093"/>
    <w:p>
      <w:pPr>
        <w:spacing w:after="0"/>
        <w:ind w:left="0"/>
        <w:jc w:val="left"/>
      </w:pPr>
      <w:r>
        <w:rPr>
          <w:rFonts w:ascii="Times New Roman"/>
          <w:b/>
          <w:i w:val="false"/>
          <w:color w:val="000000"/>
        </w:rPr>
        <w:t xml:space="preserve"> 55-2-бап. Сақтандыру (қайта сақтандыру) ұйымын басқару жөніндегі уақытша әкімшілік</w:t>
      </w:r>
    </w:p>
    <w:bookmarkEnd w:id="1093"/>
    <w:bookmarkStart w:name="z741" w:id="1094"/>
    <w:p>
      <w:pPr>
        <w:spacing w:after="0"/>
        <w:ind w:left="0"/>
        <w:jc w:val="both"/>
      </w:pPr>
      <w:r>
        <w:rPr>
          <w:rFonts w:ascii="Times New Roman"/>
          <w:b w:val="false"/>
          <w:i w:val="false"/>
          <w:color w:val="000000"/>
          <w:sz w:val="28"/>
        </w:rPr>
        <w:t xml:space="preserve">
      1. Уақытша әкімшілікті уәкілетті орган оның қызметкерлері не осы Заңның </w:t>
      </w:r>
      <w:r>
        <w:rPr>
          <w:rFonts w:ascii="Times New Roman"/>
          <w:b w:val="false"/>
          <w:i w:val="false"/>
          <w:color w:val="000000"/>
          <w:sz w:val="28"/>
        </w:rPr>
        <w:t>34-бабының</w:t>
      </w:r>
      <w:r>
        <w:rPr>
          <w:rFonts w:ascii="Times New Roman"/>
          <w:b w:val="false"/>
          <w:i w:val="false"/>
          <w:color w:val="000000"/>
          <w:sz w:val="28"/>
        </w:rPr>
        <w:t xml:space="preserve"> 3-тармағында белгіленген талаптарға сәйкес келетін өзге де адамдар қатарынан тағайындайды.</w:t>
      </w:r>
    </w:p>
    <w:bookmarkEnd w:id="1094"/>
    <w:bookmarkStart w:name="z742" w:id="1095"/>
    <w:p>
      <w:pPr>
        <w:spacing w:after="0"/>
        <w:ind w:left="0"/>
        <w:jc w:val="both"/>
      </w:pPr>
      <w:r>
        <w:rPr>
          <w:rFonts w:ascii="Times New Roman"/>
          <w:b w:val="false"/>
          <w:i w:val="false"/>
          <w:color w:val="000000"/>
          <w:sz w:val="28"/>
        </w:rPr>
        <w:t>
      2. Уақытша әкімшіліктің басшысы мен мүшелерінің (уәкілетті органның қызметкерлерін қоспағанда) құқықтары мен міндеттері, сондай-ақ еңбегіне ақы төлеу жағдайлары уәкілетті орган мен уақытша әкімшіліктің арасында жасалған жеке шартпен белгіленеді.</w:t>
      </w:r>
    </w:p>
    <w:bookmarkEnd w:id="1095"/>
    <w:bookmarkStart w:name="z743" w:id="1096"/>
    <w:p>
      <w:pPr>
        <w:spacing w:after="0"/>
        <w:ind w:left="0"/>
        <w:jc w:val="both"/>
      </w:pPr>
      <w:r>
        <w:rPr>
          <w:rFonts w:ascii="Times New Roman"/>
          <w:b w:val="false"/>
          <w:i w:val="false"/>
          <w:color w:val="000000"/>
          <w:sz w:val="28"/>
        </w:rPr>
        <w:t>
      3. Уақытша әкімшілік өз қызметінде осы Заңды, уәкілетті органның нормативтік құқықтық актілерін және Қазақстан Республикасының өзге де заңнамасын басшылыққа алады.</w:t>
      </w:r>
    </w:p>
    <w:bookmarkEnd w:id="1096"/>
    <w:bookmarkStart w:name="z744" w:id="1097"/>
    <w:p>
      <w:pPr>
        <w:spacing w:after="0"/>
        <w:ind w:left="0"/>
        <w:jc w:val="both"/>
      </w:pPr>
      <w:r>
        <w:rPr>
          <w:rFonts w:ascii="Times New Roman"/>
          <w:b w:val="false"/>
          <w:i w:val="false"/>
          <w:color w:val="000000"/>
          <w:sz w:val="28"/>
        </w:rPr>
        <w:t>
      4. Уәкілетті орган уақытша әкімшіліктің мүшелерін кез келген сәтте ауыстыруға құқылы.</w:t>
      </w:r>
    </w:p>
    <w:bookmarkEnd w:id="1097"/>
    <w:bookmarkStart w:name="z745" w:id="1098"/>
    <w:p>
      <w:pPr>
        <w:spacing w:after="0"/>
        <w:ind w:left="0"/>
        <w:jc w:val="both"/>
      </w:pPr>
      <w:r>
        <w:rPr>
          <w:rFonts w:ascii="Times New Roman"/>
          <w:b w:val="false"/>
          <w:i w:val="false"/>
          <w:color w:val="000000"/>
          <w:sz w:val="28"/>
        </w:rPr>
        <w:t xml:space="preserve">
      5. Сақтандыру (қайта сақтандыру) ұйымы келтірген залал үшін уақытша әкімшіліктің басшысы мен мүшелері Қазақстан Республикасының </w:t>
      </w:r>
      <w:r>
        <w:rPr>
          <w:rFonts w:ascii="Times New Roman"/>
          <w:b w:val="false"/>
          <w:i w:val="false"/>
          <w:color w:val="000000"/>
          <w:sz w:val="28"/>
        </w:rPr>
        <w:t>заңдарына</w:t>
      </w:r>
      <w:r>
        <w:rPr>
          <w:rFonts w:ascii="Times New Roman"/>
          <w:b w:val="false"/>
          <w:i w:val="false"/>
          <w:color w:val="000000"/>
          <w:sz w:val="28"/>
        </w:rPr>
        <w:t xml:space="preserve"> сәйкес жауаптылықта болады. Қалыпты өндірістік тәуекел санатына жатқызылуы мүмкін залал үшін жауапкершілікті уақытша әкімшіліктің басшысы мен мүшелеріне жүктеуге жол беруге болмайды.</w:t>
      </w:r>
    </w:p>
    <w:bookmarkEnd w:id="109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55-2-баппен толықтырылды - ҚР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қараңыз); өзгеріс енгізілді - ҚР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Заңдарымен. </w:t>
      </w:r>
      <w:r>
        <w:br/>
      </w:r>
      <w:r>
        <w:rPr>
          <w:rFonts w:ascii="Times New Roman"/>
          <w:b w:val="false"/>
          <w:i w:val="false"/>
          <w:color w:val="000000"/>
          <w:sz w:val="28"/>
        </w:rPr>
        <w:t>
</w:t>
      </w:r>
    </w:p>
    <w:bookmarkStart w:name="z746" w:id="1099"/>
    <w:p>
      <w:pPr>
        <w:spacing w:after="0"/>
        <w:ind w:left="0"/>
        <w:jc w:val="left"/>
      </w:pPr>
      <w:r>
        <w:rPr>
          <w:rFonts w:ascii="Times New Roman"/>
          <w:b/>
          <w:i w:val="false"/>
          <w:color w:val="000000"/>
        </w:rPr>
        <w:t xml:space="preserve"> 55-3-бап. Сақтандыру (қайта сақтандыру) ұйымын консервациялауды жүргізу туралы шешім</w:t>
      </w:r>
    </w:p>
    <w:bookmarkEnd w:id="1099"/>
    <w:p>
      <w:pPr>
        <w:spacing w:after="0"/>
        <w:ind w:left="0"/>
        <w:jc w:val="both"/>
      </w:pPr>
      <w:r>
        <w:rPr>
          <w:rFonts w:ascii="Times New Roman"/>
          <w:b w:val="false"/>
          <w:i w:val="false"/>
          <w:color w:val="000000"/>
          <w:sz w:val="28"/>
        </w:rPr>
        <w:t xml:space="preserve">
      1. Уәкілетті органның сақтандыру (қайта сақтандыру) ұйымын консервациялауды жүргізу туралы шешімі: </w:t>
      </w:r>
    </w:p>
    <w:p>
      <w:pPr>
        <w:spacing w:after="0"/>
        <w:ind w:left="0"/>
        <w:jc w:val="both"/>
      </w:pPr>
      <w:r>
        <w:rPr>
          <w:rFonts w:ascii="Times New Roman"/>
          <w:b w:val="false"/>
          <w:i w:val="false"/>
          <w:color w:val="000000"/>
          <w:sz w:val="28"/>
        </w:rPr>
        <w:t xml:space="preserve">
      1) сақтандыру (қайта сақтандыру) ұйымының атауын және оның орналасқан жерін; </w:t>
      </w:r>
    </w:p>
    <w:p>
      <w:pPr>
        <w:spacing w:after="0"/>
        <w:ind w:left="0"/>
        <w:jc w:val="both"/>
      </w:pPr>
      <w:r>
        <w:rPr>
          <w:rFonts w:ascii="Times New Roman"/>
          <w:b w:val="false"/>
          <w:i w:val="false"/>
          <w:color w:val="000000"/>
          <w:sz w:val="28"/>
        </w:rPr>
        <w:t xml:space="preserve">
      2) сақтандыру (қайта сақтандыру) ұйымын консервациялау туралы шешімнің негіздемесін; </w:t>
      </w:r>
    </w:p>
    <w:p>
      <w:pPr>
        <w:spacing w:after="0"/>
        <w:ind w:left="0"/>
        <w:jc w:val="both"/>
      </w:pPr>
      <w:r>
        <w:rPr>
          <w:rFonts w:ascii="Times New Roman"/>
          <w:b w:val="false"/>
          <w:i w:val="false"/>
          <w:color w:val="000000"/>
          <w:sz w:val="28"/>
        </w:rPr>
        <w:t xml:space="preserve">
      3) консервациялау әрекетінің басталуы мен мерзімін; </w:t>
      </w:r>
    </w:p>
    <w:p>
      <w:pPr>
        <w:spacing w:after="0"/>
        <w:ind w:left="0"/>
        <w:jc w:val="both"/>
      </w:pPr>
      <w:r>
        <w:rPr>
          <w:rFonts w:ascii="Times New Roman"/>
          <w:b w:val="false"/>
          <w:i w:val="false"/>
          <w:color w:val="000000"/>
          <w:sz w:val="28"/>
        </w:rPr>
        <w:t>
      4) сақтандыру (қайта сақтандыру) ұйымының қызметіне қойылатын шектеулердің тізбесін;</w:t>
      </w:r>
    </w:p>
    <w:p>
      <w:pPr>
        <w:spacing w:after="0"/>
        <w:ind w:left="0"/>
        <w:jc w:val="both"/>
      </w:pPr>
      <w:r>
        <w:rPr>
          <w:rFonts w:ascii="Times New Roman"/>
          <w:b w:val="false"/>
          <w:i w:val="false"/>
          <w:color w:val="000000"/>
          <w:sz w:val="28"/>
        </w:rPr>
        <w:t>
      5) уақытша әкімшіліктің дербес құрамын;</w:t>
      </w:r>
    </w:p>
    <w:p>
      <w:pPr>
        <w:spacing w:after="0"/>
        <w:ind w:left="0"/>
        <w:jc w:val="both"/>
      </w:pPr>
      <w:r>
        <w:rPr>
          <w:rFonts w:ascii="Times New Roman"/>
          <w:b w:val="false"/>
          <w:i w:val="false"/>
          <w:color w:val="000000"/>
          <w:sz w:val="28"/>
        </w:rPr>
        <w:t>
      6) консервациялау режиміндегі сақтандыру (қайта сақтандыру) ұйымының басшы қызметкерлеріне өз жұмысы туралы есепті, кірістері туралы декларацияны, меншiгiнiң бар-жоғы және мөлшері туралы мәліметтерді дайындау және осы құжаттарды уақытша әкiмшiлiкке ұсыну туралы нұсқаманы;</w:t>
      </w:r>
    </w:p>
    <w:p>
      <w:pPr>
        <w:spacing w:after="0"/>
        <w:ind w:left="0"/>
        <w:jc w:val="both"/>
      </w:pPr>
      <w:r>
        <w:rPr>
          <w:rFonts w:ascii="Times New Roman"/>
          <w:b w:val="false"/>
          <w:i w:val="false"/>
          <w:color w:val="000000"/>
          <w:sz w:val="28"/>
        </w:rPr>
        <w:t>
      7) уақытша әкімшіліктің ұсынымдарын қамтуға тиіс.</w:t>
      </w:r>
    </w:p>
    <w:p>
      <w:pPr>
        <w:spacing w:after="0"/>
        <w:ind w:left="0"/>
        <w:jc w:val="both"/>
      </w:pPr>
      <w:r>
        <w:rPr>
          <w:rFonts w:ascii="Times New Roman"/>
          <w:b w:val="false"/>
          <w:i w:val="false"/>
          <w:color w:val="000000"/>
          <w:sz w:val="28"/>
        </w:rPr>
        <w:t>
      2. Уәкiлеттi орган сақтандыру (қайта сақтандыру) ұйымына консервациялауды жүргізу туралы шешiмдi қазақ және орыс тілдерінде Қазақстан Республикасының бүкіл аумағына таралатын екі мерзiмдi баспасөз басылымында және уәкілетті органның интернет-ресурсында жариялайды.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55-3-баппен толықтырылды - ҚР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жаңа редакцияда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  </w:t>
      </w:r>
      <w:r>
        <w:br/>
      </w:r>
      <w:r>
        <w:rPr>
          <w:rFonts w:ascii="Times New Roman"/>
          <w:b w:val="false"/>
          <w:i w:val="false"/>
          <w:color w:val="000000"/>
          <w:sz w:val="28"/>
        </w:rPr>
        <w:t>
</w:t>
      </w:r>
    </w:p>
    <w:bookmarkStart w:name="z756" w:id="1100"/>
    <w:p>
      <w:pPr>
        <w:spacing w:after="0"/>
        <w:ind w:left="0"/>
        <w:jc w:val="left"/>
      </w:pPr>
      <w:r>
        <w:rPr>
          <w:rFonts w:ascii="Times New Roman"/>
          <w:b/>
          <w:i w:val="false"/>
          <w:color w:val="000000"/>
        </w:rPr>
        <w:t xml:space="preserve"> 55-4-бап. Сақтандыру (қайта сақтандыру) ұйымын консервациялау кезеңінде басқару ерекшеліктері. Сақтандыру (қайта сақтандыру) ұйымын басқару жөніндегі уақытша әкімшіліктің өкілеттіктері</w:t>
      </w:r>
    </w:p>
    <w:bookmarkEnd w:id="1100"/>
    <w:bookmarkStart w:name="z757" w:id="1101"/>
    <w:p>
      <w:pPr>
        <w:spacing w:after="0"/>
        <w:ind w:left="0"/>
        <w:jc w:val="both"/>
      </w:pPr>
      <w:r>
        <w:rPr>
          <w:rFonts w:ascii="Times New Roman"/>
          <w:b w:val="false"/>
          <w:i w:val="false"/>
          <w:color w:val="000000"/>
          <w:sz w:val="28"/>
        </w:rPr>
        <w:t>
      1. Консервациялау әрекетінің басталуымен және оның мерзімінде:</w:t>
      </w:r>
    </w:p>
    <w:bookmarkEnd w:id="1101"/>
    <w:bookmarkStart w:name="z758" w:id="1102"/>
    <w:p>
      <w:pPr>
        <w:spacing w:after="0"/>
        <w:ind w:left="0"/>
        <w:jc w:val="both"/>
      </w:pPr>
      <w:r>
        <w:rPr>
          <w:rFonts w:ascii="Times New Roman"/>
          <w:b w:val="false"/>
          <w:i w:val="false"/>
          <w:color w:val="000000"/>
          <w:sz w:val="28"/>
        </w:rPr>
        <w:t>
      1) осы сақтандыру (қайта сақтандыру) ұйымы эмитенті болып табылатын сақтандыру (қайта сақтандыру) ұйымы акционерлерінің акцияларды пайдалану және оларға билік ету жөніндегі құқықтары тоқтатыла тұрады;</w:t>
      </w:r>
    </w:p>
    <w:bookmarkEnd w:id="1102"/>
    <w:bookmarkStart w:name="z759" w:id="1103"/>
    <w:p>
      <w:pPr>
        <w:spacing w:after="0"/>
        <w:ind w:left="0"/>
        <w:jc w:val="both"/>
      </w:pPr>
      <w:r>
        <w:rPr>
          <w:rFonts w:ascii="Times New Roman"/>
          <w:b w:val="false"/>
          <w:i w:val="false"/>
          <w:color w:val="000000"/>
          <w:sz w:val="28"/>
        </w:rPr>
        <w:t>
      2) сақтандыру (қайта сақтандыру) ұйымы органдарының өкілеттіктері тоқтатыла тұрады және оның басшы қызметкерлері жұмыстан шеттетіледі;</w:t>
      </w:r>
    </w:p>
    <w:bookmarkEnd w:id="1103"/>
    <w:bookmarkStart w:name="z760" w:id="1104"/>
    <w:p>
      <w:pPr>
        <w:spacing w:after="0"/>
        <w:ind w:left="0"/>
        <w:jc w:val="both"/>
      </w:pPr>
      <w:r>
        <w:rPr>
          <w:rFonts w:ascii="Times New Roman"/>
          <w:b w:val="false"/>
          <w:i w:val="false"/>
          <w:color w:val="000000"/>
          <w:sz w:val="28"/>
        </w:rPr>
        <w:t>
      3) сақтандыру (қайта сақтандыру) ұйымын басқару жөніндегі барлық өкілеттіктер, сондай-ақ осы сақтандыру (қайта сақтандыру) ұйымы эмитенті болып табылатын сақтандыру (қайта сақтандыру) ұйымы акционерлерінің акцияларды пайдалану жөніндегі құқықтары уақытша әкімшілікке көшеді;</w:t>
      </w:r>
    </w:p>
    <w:bookmarkEnd w:id="1104"/>
    <w:bookmarkStart w:name="z761" w:id="1105"/>
    <w:p>
      <w:pPr>
        <w:spacing w:after="0"/>
        <w:ind w:left="0"/>
        <w:jc w:val="both"/>
      </w:pPr>
      <w:r>
        <w:rPr>
          <w:rFonts w:ascii="Times New Roman"/>
          <w:b w:val="false"/>
          <w:i w:val="false"/>
          <w:color w:val="000000"/>
          <w:sz w:val="28"/>
        </w:rPr>
        <w:t>
      4) уақытша әкiмшiлiк хабардар етілмей және оның жазбаша келiсiмiнсiз сақтандыру (қайта сақтандыру) ұйымының атынан және оның есебінен жасалған барлық мәмілелер жарамсыз деп танылады.</w:t>
      </w:r>
    </w:p>
    <w:bookmarkEnd w:id="1105"/>
    <w:bookmarkStart w:name="z762" w:id="1106"/>
    <w:p>
      <w:pPr>
        <w:spacing w:after="0"/>
        <w:ind w:left="0"/>
        <w:jc w:val="both"/>
      </w:pPr>
      <w:r>
        <w:rPr>
          <w:rFonts w:ascii="Times New Roman"/>
          <w:b w:val="false"/>
          <w:i w:val="false"/>
          <w:color w:val="000000"/>
          <w:sz w:val="28"/>
        </w:rPr>
        <w:t>
      2. Уақытша әкiмшiлiк:</w:t>
      </w:r>
    </w:p>
    <w:bookmarkEnd w:id="1106"/>
    <w:bookmarkStart w:name="z763" w:id="1107"/>
    <w:p>
      <w:pPr>
        <w:spacing w:after="0"/>
        <w:ind w:left="0"/>
        <w:jc w:val="both"/>
      </w:pPr>
      <w:r>
        <w:rPr>
          <w:rFonts w:ascii="Times New Roman"/>
          <w:b w:val="false"/>
          <w:i w:val="false"/>
          <w:color w:val="000000"/>
          <w:sz w:val="28"/>
        </w:rPr>
        <w:t>
      1) осы Заңның 55-5-бабының талаптарын ескере отырып, сақтандыру (қайта сақтандыру) ұйымы қызметiнiң барлық мәселелері бойынша өздігінен шешім қабылдауға;</w:t>
      </w:r>
    </w:p>
    <w:bookmarkEnd w:id="1107"/>
    <w:bookmarkStart w:name="z764" w:id="1108"/>
    <w:p>
      <w:pPr>
        <w:spacing w:after="0"/>
        <w:ind w:left="0"/>
        <w:jc w:val="both"/>
      </w:pPr>
      <w:r>
        <w:rPr>
          <w:rFonts w:ascii="Times New Roman"/>
          <w:b w:val="false"/>
          <w:i w:val="false"/>
          <w:color w:val="000000"/>
          <w:sz w:val="28"/>
        </w:rPr>
        <w:t>
      2) қажет болған жағдайда консервациялау кезеңінде жасасқан сақтандыру шарттары бойынша сақтандыру (қайта сақтандыру) ұйымының мiндеттемелерiн толық немесе iшiнара тоқтата тұруға;</w:t>
      </w:r>
    </w:p>
    <w:bookmarkEnd w:id="1108"/>
    <w:bookmarkStart w:name="z765" w:id="1109"/>
    <w:p>
      <w:pPr>
        <w:spacing w:after="0"/>
        <w:ind w:left="0"/>
        <w:jc w:val="both"/>
      </w:pPr>
      <w:r>
        <w:rPr>
          <w:rFonts w:ascii="Times New Roman"/>
          <w:b w:val="false"/>
          <w:i w:val="false"/>
          <w:color w:val="000000"/>
          <w:sz w:val="28"/>
        </w:rPr>
        <w:t>
      3) қажет болған жағдайда сақтандыру (қайта сақтандыру) ұйымының қаражатын салуды көздейтін сақтандыру (қайта сақтандыру) ұйымы жасасқан шарттарды бұзуға не ставкаларын, тарифтерін және қолданылу мерзiмдерiн өзгертуді қоса алғанда, оларға біржақты тәртіппен өзгерістер мен толықтырулар енгізуге;</w:t>
      </w:r>
    </w:p>
    <w:bookmarkEnd w:id="1109"/>
    <w:bookmarkStart w:name="z766" w:id="1110"/>
    <w:p>
      <w:pPr>
        <w:spacing w:after="0"/>
        <w:ind w:left="0"/>
        <w:jc w:val="both"/>
      </w:pPr>
      <w:r>
        <w:rPr>
          <w:rFonts w:ascii="Times New Roman"/>
          <w:b w:val="false"/>
          <w:i w:val="false"/>
          <w:color w:val="000000"/>
          <w:sz w:val="28"/>
        </w:rPr>
        <w:t>
      4) сақтандыру (қайта сақтандыру) ұйымының атынан кез келген шарттар мен құжаттарға қол қоюға;</w:t>
      </w:r>
    </w:p>
    <w:bookmarkEnd w:id="1110"/>
    <w:bookmarkStart w:name="z767" w:id="1111"/>
    <w:p>
      <w:pPr>
        <w:spacing w:after="0"/>
        <w:ind w:left="0"/>
        <w:jc w:val="both"/>
      </w:pPr>
      <w:r>
        <w:rPr>
          <w:rFonts w:ascii="Times New Roman"/>
          <w:b w:val="false"/>
          <w:i w:val="false"/>
          <w:color w:val="000000"/>
          <w:sz w:val="28"/>
        </w:rPr>
        <w:t>
      5) сақтандыру (қайта сақтандыру) ұйымының атынан және оның мүддесіне орай талап қоюға;</w:t>
      </w:r>
    </w:p>
    <w:bookmarkEnd w:id="1111"/>
    <w:bookmarkStart w:name="z768" w:id="1112"/>
    <w:p>
      <w:pPr>
        <w:spacing w:after="0"/>
        <w:ind w:left="0"/>
        <w:jc w:val="both"/>
      </w:pPr>
      <w:r>
        <w:rPr>
          <w:rFonts w:ascii="Times New Roman"/>
          <w:b w:val="false"/>
          <w:i w:val="false"/>
          <w:color w:val="000000"/>
          <w:sz w:val="28"/>
        </w:rPr>
        <w:t>
      6) сақтандыру (қайта сақтандыру) ұйымының қызметкерлерін қызметтен босату, қызметiн төмендету немесе қызметтен уақытша шеттету, олардың арасында міндеттерін бөлу туралы бұйрықтарды қоса алғанда, бұйрықтар шығаруға;</w:t>
      </w:r>
    </w:p>
    <w:bookmarkEnd w:id="1112"/>
    <w:bookmarkStart w:name="z769" w:id="1113"/>
    <w:p>
      <w:pPr>
        <w:spacing w:after="0"/>
        <w:ind w:left="0"/>
        <w:jc w:val="both"/>
      </w:pPr>
      <w:r>
        <w:rPr>
          <w:rFonts w:ascii="Times New Roman"/>
          <w:b w:val="false"/>
          <w:i w:val="false"/>
          <w:color w:val="000000"/>
          <w:sz w:val="28"/>
        </w:rPr>
        <w:t>
      7) кредитор мен борышкердің бір адам болуына орай өзара талаптарды есепке жазуды жүргізуге;</w:t>
      </w:r>
    </w:p>
    <w:bookmarkEnd w:id="1113"/>
    <w:bookmarkStart w:name="z770" w:id="1114"/>
    <w:p>
      <w:pPr>
        <w:spacing w:after="0"/>
        <w:ind w:left="0"/>
        <w:jc w:val="both"/>
      </w:pPr>
      <w:r>
        <w:rPr>
          <w:rFonts w:ascii="Times New Roman"/>
          <w:b w:val="false"/>
          <w:i w:val="false"/>
          <w:color w:val="000000"/>
          <w:sz w:val="28"/>
        </w:rPr>
        <w:t>
      8) сақтандыру портфелінің бір бөлігін не толық көлемде уәкiлеттi органның нормативтік құқықтық актілеріне сәйкес басқа сақтандыру (қайта сақтандыру) ұйымына беруге құқылы.</w:t>
      </w:r>
    </w:p>
    <w:bookmarkEnd w:id="111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55-4-баппен толықтырылды - ҚР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Заңымен.  </w:t>
      </w:r>
      <w:r>
        <w:br/>
      </w:r>
      <w:r>
        <w:rPr>
          <w:rFonts w:ascii="Times New Roman"/>
          <w:b w:val="false"/>
          <w:i w:val="false"/>
          <w:color w:val="000000"/>
          <w:sz w:val="28"/>
        </w:rPr>
        <w:t>
</w:t>
      </w:r>
    </w:p>
    <w:bookmarkStart w:name="z771" w:id="1115"/>
    <w:p>
      <w:pPr>
        <w:spacing w:after="0"/>
        <w:ind w:left="0"/>
        <w:jc w:val="left"/>
      </w:pPr>
      <w:r>
        <w:rPr>
          <w:rFonts w:ascii="Times New Roman"/>
          <w:b/>
          <w:i w:val="false"/>
          <w:color w:val="000000"/>
        </w:rPr>
        <w:t xml:space="preserve"> 55-5-бап. Сақтандыру (қайта сақтандыру) ұйымы уақытша әкімшілігінің (уақытша басқарушысының) қызметін бақылау</w:t>
      </w:r>
    </w:p>
    <w:bookmarkEnd w:id="1115"/>
    <w:bookmarkStart w:name="z1509" w:id="1116"/>
    <w:p>
      <w:pPr>
        <w:spacing w:after="0"/>
        <w:ind w:left="0"/>
        <w:jc w:val="both"/>
      </w:pPr>
      <w:r>
        <w:rPr>
          <w:rFonts w:ascii="Times New Roman"/>
          <w:b w:val="false"/>
          <w:i w:val="false"/>
          <w:color w:val="000000"/>
          <w:sz w:val="28"/>
        </w:rPr>
        <w:t xml:space="preserve">
      1. Сақтандыру (қайта сақтандыру) ұйымын консервациялау мерзімі ішінде сақтандыру (қайта сақтандыру) ұйымы уақытша әкімшілігінің (уақытша басқарушысының) қызметін бақылауды уәкілетті орган жүзеге асырады, ол: </w:t>
      </w:r>
    </w:p>
    <w:bookmarkEnd w:id="1116"/>
    <w:bookmarkStart w:name="z1510" w:id="1117"/>
    <w:p>
      <w:pPr>
        <w:spacing w:after="0"/>
        <w:ind w:left="0"/>
        <w:jc w:val="both"/>
      </w:pPr>
      <w:r>
        <w:rPr>
          <w:rFonts w:ascii="Times New Roman"/>
          <w:b w:val="false"/>
          <w:i w:val="false"/>
          <w:color w:val="000000"/>
          <w:sz w:val="28"/>
        </w:rPr>
        <w:t>
      1) сақтандыру (қайта сақтандыру) ұйымын консервациялау кезеңінде қызметтің негізгі бағыттары туралы ұсынымдар беруге (негізгі іс-шаралар жоспарын ұсынуға);</w:t>
      </w:r>
    </w:p>
    <w:bookmarkEnd w:id="1117"/>
    <w:bookmarkStart w:name="z1511" w:id="1118"/>
    <w:p>
      <w:pPr>
        <w:spacing w:after="0"/>
        <w:ind w:left="0"/>
        <w:jc w:val="both"/>
      </w:pPr>
      <w:r>
        <w:rPr>
          <w:rFonts w:ascii="Times New Roman"/>
          <w:b w:val="false"/>
          <w:i w:val="false"/>
          <w:color w:val="000000"/>
          <w:sz w:val="28"/>
        </w:rPr>
        <w:t xml:space="preserve">
      2) орындалуы міндетті жазбаша нұсқаулар беруге; </w:t>
      </w:r>
    </w:p>
    <w:bookmarkEnd w:id="1118"/>
    <w:bookmarkStart w:name="z1512" w:id="1119"/>
    <w:p>
      <w:pPr>
        <w:spacing w:after="0"/>
        <w:ind w:left="0"/>
        <w:jc w:val="both"/>
      </w:pPr>
      <w:r>
        <w:rPr>
          <w:rFonts w:ascii="Times New Roman"/>
          <w:b w:val="false"/>
          <w:i w:val="false"/>
          <w:color w:val="000000"/>
          <w:sz w:val="28"/>
        </w:rPr>
        <w:t>
      3) оның қызметі және сақтандыру (қайта сақтандыру) ұйымының қызметі туралы ақпарат беруді талап етуге;</w:t>
      </w:r>
    </w:p>
    <w:bookmarkEnd w:id="1119"/>
    <w:bookmarkStart w:name="z1513" w:id="1120"/>
    <w:p>
      <w:pPr>
        <w:spacing w:after="0"/>
        <w:ind w:left="0"/>
        <w:jc w:val="both"/>
      </w:pPr>
      <w:r>
        <w:rPr>
          <w:rFonts w:ascii="Times New Roman"/>
          <w:b w:val="false"/>
          <w:i w:val="false"/>
          <w:color w:val="000000"/>
          <w:sz w:val="28"/>
        </w:rPr>
        <w:t>
      4) істелген жұмыс туралы есепті тыңдауға;</w:t>
      </w:r>
    </w:p>
    <w:bookmarkEnd w:id="1120"/>
    <w:bookmarkStart w:name="z1514" w:id="1121"/>
    <w:p>
      <w:pPr>
        <w:spacing w:after="0"/>
        <w:ind w:left="0"/>
        <w:jc w:val="both"/>
      </w:pPr>
      <w:r>
        <w:rPr>
          <w:rFonts w:ascii="Times New Roman"/>
          <w:b w:val="false"/>
          <w:i w:val="false"/>
          <w:color w:val="000000"/>
          <w:sz w:val="28"/>
        </w:rPr>
        <w:t>
      5) консервациялау мерзімін ұзартуға;</w:t>
      </w:r>
    </w:p>
    <w:bookmarkEnd w:id="1121"/>
    <w:bookmarkStart w:name="z1515" w:id="1122"/>
    <w:p>
      <w:pPr>
        <w:spacing w:after="0"/>
        <w:ind w:left="0"/>
        <w:jc w:val="both"/>
      </w:pPr>
      <w:r>
        <w:rPr>
          <w:rFonts w:ascii="Times New Roman"/>
          <w:b w:val="false"/>
          <w:i w:val="false"/>
          <w:color w:val="000000"/>
          <w:sz w:val="28"/>
        </w:rPr>
        <w:t>
      6) сақтандыру (қайта сақтандыру) ұйымын консервациялауды аяқтау туралы шешім қабылдауға құқылы.</w:t>
      </w:r>
    </w:p>
    <w:bookmarkEnd w:id="1122"/>
    <w:bookmarkStart w:name="z1516" w:id="1123"/>
    <w:p>
      <w:pPr>
        <w:spacing w:after="0"/>
        <w:ind w:left="0"/>
        <w:jc w:val="both"/>
      </w:pPr>
      <w:r>
        <w:rPr>
          <w:rFonts w:ascii="Times New Roman"/>
          <w:b w:val="false"/>
          <w:i w:val="false"/>
          <w:color w:val="000000"/>
          <w:sz w:val="28"/>
        </w:rPr>
        <w:t>
      2. Сақтандыру (қайта сақтандыру) ұйымы уақытша әкімшілігі (уақытша басқарушысы) қызметінің ерекшеліктері және оның үшінші тұлғалармен өзара қарым-қатынас жасау қағидаттары уәкілетті органның нормативтік құқықтық актілерінде айқындалады.</w:t>
      </w:r>
    </w:p>
    <w:bookmarkEnd w:id="112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55-5-баппен толықтырылды - ҚР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жаңа редакцияда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780" w:id="1124"/>
    <w:p>
      <w:pPr>
        <w:spacing w:after="0"/>
        <w:ind w:left="0"/>
        <w:jc w:val="left"/>
      </w:pPr>
      <w:r>
        <w:rPr>
          <w:rFonts w:ascii="Times New Roman"/>
          <w:b/>
          <w:i w:val="false"/>
          <w:color w:val="000000"/>
        </w:rPr>
        <w:t xml:space="preserve"> 55-6-бап. Консервациялауды тоқтату</w:t>
      </w:r>
    </w:p>
    <w:bookmarkEnd w:id="1124"/>
    <w:bookmarkStart w:name="z781" w:id="1125"/>
    <w:p>
      <w:pPr>
        <w:spacing w:after="0"/>
        <w:ind w:left="0"/>
        <w:jc w:val="both"/>
      </w:pPr>
      <w:r>
        <w:rPr>
          <w:rFonts w:ascii="Times New Roman"/>
          <w:b w:val="false"/>
          <w:i w:val="false"/>
          <w:color w:val="000000"/>
          <w:sz w:val="28"/>
        </w:rPr>
        <w:t>
      1. Сақтандыру (қайта сақтандыру) ұйымын консервациялау:</w:t>
      </w:r>
    </w:p>
    <w:bookmarkEnd w:id="1125"/>
    <w:bookmarkStart w:name="z782" w:id="1126"/>
    <w:p>
      <w:pPr>
        <w:spacing w:after="0"/>
        <w:ind w:left="0"/>
        <w:jc w:val="both"/>
      </w:pPr>
      <w:r>
        <w:rPr>
          <w:rFonts w:ascii="Times New Roman"/>
          <w:b w:val="false"/>
          <w:i w:val="false"/>
          <w:color w:val="000000"/>
          <w:sz w:val="28"/>
        </w:rPr>
        <w:t>
      1) уәкілетті органның шешімімен белгіленген консервациялау мерзімінің аяқталуы;</w:t>
      </w:r>
    </w:p>
    <w:bookmarkEnd w:id="1126"/>
    <w:bookmarkStart w:name="z783" w:id="1127"/>
    <w:p>
      <w:pPr>
        <w:spacing w:after="0"/>
        <w:ind w:left="0"/>
        <w:jc w:val="both"/>
      </w:pPr>
      <w:r>
        <w:rPr>
          <w:rFonts w:ascii="Times New Roman"/>
          <w:b w:val="false"/>
          <w:i w:val="false"/>
          <w:color w:val="000000"/>
          <w:sz w:val="28"/>
        </w:rPr>
        <w:t>
      2) уәкілетті органның консервациялауды мерзімінен бұрын аяқтау туралы шешім қабылдауы негіздері бойынша тоқтатылады.</w:t>
      </w:r>
    </w:p>
    <w:bookmarkEnd w:id="1127"/>
    <w:bookmarkStart w:name="z784" w:id="1128"/>
    <w:p>
      <w:pPr>
        <w:spacing w:after="0"/>
        <w:ind w:left="0"/>
        <w:jc w:val="both"/>
      </w:pPr>
      <w:r>
        <w:rPr>
          <w:rFonts w:ascii="Times New Roman"/>
          <w:b w:val="false"/>
          <w:i w:val="false"/>
          <w:color w:val="000000"/>
          <w:sz w:val="28"/>
        </w:rPr>
        <w:t>
      2. Сақтандыру (қайта сақтандыру) ұйымын консервациялауды (оның ішінде мерзімінен бұрын да) тоқтату оның қаржылық жағдайын сауықтыруға және жұмыс сапасын жақсартуға байланысты уәкілетті орган немесе уақытша әкімшілік белгілеген осы сақтандыру (қайта сақтандыру) ұйымына қатысты барлық шектеулерді алып тастауға әкеп соғады. Бұл ретте консервациялау мерзімі ішінде сақтандыру (қайта сақтандыру) ұйымының құрылтай құжаттарына, басқару органдарына және қызметкерлерінің құрамына енгізілген өзгерістер мен толықтырулар күшінде қалады.</w:t>
      </w:r>
    </w:p>
    <w:bookmarkEnd w:id="1128"/>
    <w:bookmarkStart w:name="z785" w:id="1129"/>
    <w:p>
      <w:pPr>
        <w:spacing w:after="0"/>
        <w:ind w:left="0"/>
        <w:jc w:val="both"/>
      </w:pPr>
      <w:r>
        <w:rPr>
          <w:rFonts w:ascii="Times New Roman"/>
          <w:b w:val="false"/>
          <w:i w:val="false"/>
          <w:color w:val="000000"/>
          <w:sz w:val="28"/>
        </w:rPr>
        <w:t>
      3. Егер сақтандыру (қайта сақтандыру) ұйымын консервациялау оның қаржылық жағдайын сауықтыруға және жұмыс сапасын жақсартуға әкелмеген жағдайда, уәкілетті орган осы Заңда көзделген негіздер бойынша сақтандыру қызметін, қайта сақтандыру жөніндегі қызметті жүзеге асыру құқығына арналған лицензиясынан айыруға құқылы.</w:t>
      </w:r>
    </w:p>
    <w:bookmarkEnd w:id="112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55-6-баппен толықтырылды - ҚР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Заңымен.  </w:t>
      </w:r>
      <w:r>
        <w:br/>
      </w:r>
      <w:r>
        <w:rPr>
          <w:rFonts w:ascii="Times New Roman"/>
          <w:b w:val="false"/>
          <w:i w:val="false"/>
          <w:color w:val="000000"/>
          <w:sz w:val="28"/>
        </w:rPr>
        <w:t>
</w:t>
      </w:r>
    </w:p>
    <w:bookmarkStart w:name="z66" w:id="1130"/>
    <w:p>
      <w:pPr>
        <w:spacing w:after="0"/>
        <w:ind w:left="0"/>
        <w:jc w:val="left"/>
      </w:pPr>
      <w:r>
        <w:rPr>
          <w:rFonts w:ascii="Times New Roman"/>
          <w:b/>
          <w:i w:val="false"/>
          <w:color w:val="000000"/>
        </w:rPr>
        <w:t xml:space="preserve"> 56-бап. Сақтандыру қызметi субъектiлерi мен сақтандыру брокерін лицензиясынан айырудың зардаптары</w:t>
      </w:r>
    </w:p>
    <w:bookmarkEnd w:id="1130"/>
    <w:p>
      <w:pPr>
        <w:spacing w:after="0"/>
        <w:ind w:left="0"/>
        <w:jc w:val="both"/>
      </w:pPr>
      <w:r>
        <w:rPr>
          <w:rFonts w:ascii="Times New Roman"/>
          <w:b w:val="false"/>
          <w:i w:val="false"/>
          <w:color w:val="000000"/>
          <w:sz w:val="28"/>
        </w:rPr>
        <w:t>
      1. Сақтандыру қызметi субъектiлерiн және сақтандыру брокерін лицензияларынан айыру туралы шешiм уәкілетті орган оны қабылдаған күннен бастап күшiне енедi. Лицензиядан айыру жөнінде қабылданған шешім туралы ақпарат уәкілетті органның интернет-ресурсында қазақ және орыс тілдерінде жарияланады.</w:t>
      </w:r>
    </w:p>
    <w:p>
      <w:pPr>
        <w:spacing w:after="0"/>
        <w:ind w:left="0"/>
        <w:jc w:val="both"/>
      </w:pPr>
      <w:r>
        <w:rPr>
          <w:rFonts w:ascii="Times New Roman"/>
          <w:b w:val="false"/>
          <w:i w:val="false"/>
          <w:color w:val="000000"/>
          <w:sz w:val="28"/>
        </w:rPr>
        <w:t>
      2. Лицензиядан айырған күннен бастап он бес күн iшiнде уәкiлеттi мемлекеттiк орган сотқа заңдарда белгiленген тәртiппен сақтандыру брокерiнiң қызметiн мәжбүрлеп тоқтату (тарату) туралы өтiнiшпен жүгiнуге мiндеттi.</w:t>
      </w:r>
    </w:p>
    <w:bookmarkStart w:name="z534" w:id="1131"/>
    <w:p>
      <w:pPr>
        <w:spacing w:after="0"/>
        <w:ind w:left="0"/>
        <w:jc w:val="both"/>
      </w:pPr>
      <w:r>
        <w:rPr>
          <w:rFonts w:ascii="Times New Roman"/>
          <w:b w:val="false"/>
          <w:i w:val="false"/>
          <w:color w:val="000000"/>
          <w:sz w:val="28"/>
        </w:rPr>
        <w:t xml:space="preserve">
      3. Лицензиядан айыру туралы шешiм күшiне енген күннен бастап уәкiлеттi мемлекеттiк орган сақтандыру (қайта сақтандыру) ұйымының уақытша әкiмшiлiгiн тағайындайды, оған сақтандыру (қайта сақтандыру) ұйымының барлық органдарының өкiлеттiгi көшедi. </w:t>
      </w:r>
    </w:p>
    <w:bookmarkEnd w:id="1131"/>
    <w:p>
      <w:pPr>
        <w:spacing w:after="0"/>
        <w:ind w:left="0"/>
        <w:jc w:val="both"/>
      </w:pPr>
      <w:r>
        <w:rPr>
          <w:rFonts w:ascii="Times New Roman"/>
          <w:b w:val="false"/>
          <w:i w:val="false"/>
          <w:color w:val="000000"/>
          <w:sz w:val="28"/>
        </w:rPr>
        <w:t>
      Сақтандыру (қайта сақтандыру) ұйымының бұрын жұмыс iстеп келген органдарының өкiлеттiгi тоқтатыла тұрады. Сақтандыру (қайта сақтандыру) ұйымы акционерлерiнiң лицензиядан айыру туралы шешiмге Қазақстан Республикасының заңдарында белгіленген тәртіппен шағым жасауға құқығы бар.</w:t>
      </w:r>
    </w:p>
    <w:bookmarkStart w:name="z786" w:id="1132"/>
    <w:p>
      <w:pPr>
        <w:spacing w:after="0"/>
        <w:ind w:left="0"/>
        <w:jc w:val="both"/>
      </w:pPr>
      <w:r>
        <w:rPr>
          <w:rFonts w:ascii="Times New Roman"/>
          <w:b w:val="false"/>
          <w:i w:val="false"/>
          <w:color w:val="000000"/>
          <w:sz w:val="28"/>
        </w:rPr>
        <w:t xml:space="preserve">
      3-1. Сақтандыру (қайта сақтандыру) ұйымының уақытша әкімшілігі "жалпы сақтандыру" саласында қызметін жүзеге асыратын сақтандыру (қайта сақтандыру) ұйымын лицензиясынан айырған күннен бастап он жұмыс күні ішінде осы Заңның </w:t>
      </w:r>
      <w:r>
        <w:rPr>
          <w:rFonts w:ascii="Times New Roman"/>
          <w:b w:val="false"/>
          <w:i w:val="false"/>
          <w:color w:val="000000"/>
          <w:sz w:val="28"/>
        </w:rPr>
        <w:t>54-1-бабында</w:t>
      </w:r>
      <w:r>
        <w:rPr>
          <w:rFonts w:ascii="Times New Roman"/>
          <w:b w:val="false"/>
          <w:i w:val="false"/>
          <w:color w:val="000000"/>
          <w:sz w:val="28"/>
        </w:rPr>
        <w:t xml:space="preserve"> және уәкілетті органның нормативтік құқықтық актісінде көзделген тәртіппен сақтандыру портфелін беру туралы шешім қабылдайды.</w:t>
      </w:r>
    </w:p>
    <w:bookmarkEnd w:id="1132"/>
    <w:p>
      <w:pPr>
        <w:spacing w:after="0"/>
        <w:ind w:left="0"/>
        <w:jc w:val="both"/>
      </w:pPr>
      <w:r>
        <w:rPr>
          <w:rFonts w:ascii="Times New Roman"/>
          <w:b w:val="false"/>
          <w:i w:val="false"/>
          <w:color w:val="000000"/>
          <w:sz w:val="28"/>
        </w:rPr>
        <w:t>
      Сақтандыру ұйымының уақытша әкімшілігі "өмірді сақтандыру" саласында қызметін жүзеге асыратын сақтандыру ұйымын лицензиясынан айырған күннен бастап екі жұмыс күні ішінде:</w:t>
      </w:r>
    </w:p>
    <w:p>
      <w:pPr>
        <w:spacing w:after="0"/>
        <w:ind w:left="0"/>
        <w:jc w:val="both"/>
      </w:pPr>
      <w:r>
        <w:rPr>
          <w:rFonts w:ascii="Times New Roman"/>
          <w:b w:val="false"/>
          <w:i w:val="false"/>
          <w:color w:val="000000"/>
          <w:sz w:val="28"/>
        </w:rPr>
        <w:t xml:space="preserve">
      дерекқорды қалыптастыру және жүргізу жөніндегі ұйымның дерекқорынан таратылатын сақтандыру ұйымының және "Сақтандыру төлемдеріне кепілдік беру қоры туралы" Қазақстан Республикасы Заңының 15-1-бабы 2-тармағының </w:t>
      </w:r>
      <w:r>
        <w:rPr>
          <w:rFonts w:ascii="Times New Roman"/>
          <w:b w:val="false"/>
          <w:i w:val="false"/>
          <w:color w:val="000000"/>
          <w:sz w:val="28"/>
        </w:rPr>
        <w:t>1) тармақшасына</w:t>
      </w:r>
      <w:r>
        <w:rPr>
          <w:rFonts w:ascii="Times New Roman"/>
          <w:b w:val="false"/>
          <w:i w:val="false"/>
          <w:color w:val="000000"/>
          <w:sz w:val="28"/>
        </w:rPr>
        <w:t xml:space="preserve"> сәйкес кепілдіктер берілетін сақтандырудың аннуитетті сыныптары бойынша таратылатын сақтандыру ұйымының аннуитетті сақтандыру шарттарының тізілімдерін қалыптастырады және сақтандыру ұйымдары мәжбүрлеп таратылған жағдайда сақтанушыларға (сақтандырылушыларға, пайда алушыларға) сақтандыру төлемдерiн жүзеге асыруға кепілдік беретін ұйымға береді;</w:t>
      </w:r>
    </w:p>
    <w:p>
      <w:pPr>
        <w:spacing w:after="0"/>
        <w:ind w:left="0"/>
        <w:jc w:val="both"/>
      </w:pPr>
      <w:r>
        <w:rPr>
          <w:rFonts w:ascii="Times New Roman"/>
          <w:b w:val="false"/>
          <w:i w:val="false"/>
          <w:color w:val="000000"/>
          <w:sz w:val="28"/>
        </w:rPr>
        <w:t>
      сақтандыру ұйымдары мәжбүрлеп таратылған жағдайда сақтанушыларға (сақтандырылушыларға, пайда алушыларға) сақтандыру төлемдерін жүзеге асыруға кепілдік беретін ұйымның сақтандырудың аннуитетті сыныптары бойынша кепілдікті төлемдерді жүзеге асыруы туралы хабарландыруды жариялайды. Сақтандырудың аннуитетті сыныптары бойынша кепілдікті төлемдерді жүзеге асыру туралы хабарландыруды қазақ және орыс тілдерінде Қазақстан Республикасының бүкіл аумағына таралатын екі мерзімді баспасөз басылымында және сақтандыру ұйымының интернет-ресурсында жариялайды.</w:t>
      </w:r>
    </w:p>
    <w:p>
      <w:pPr>
        <w:spacing w:after="0"/>
        <w:ind w:left="0"/>
        <w:jc w:val="both"/>
      </w:pPr>
      <w:r>
        <w:rPr>
          <w:rFonts w:ascii="Times New Roman"/>
          <w:b w:val="false"/>
          <w:i w:val="false"/>
          <w:color w:val="000000"/>
          <w:sz w:val="28"/>
        </w:rPr>
        <w:t xml:space="preserve">
      Уәкілетті орган сақтандыру (қайта сақтандыру) ұйымының уақытша әкімшілігі сақтандыру портфелін бергеннен кейін немесе осы тармақтың бірінші бөлігінде белгіленген мерзімде сақтандыру портфелін беру туралы шешімді ол қабылдамағаннан кейін, Қазақстан Республикасының </w:t>
      </w:r>
      <w:r>
        <w:rPr>
          <w:rFonts w:ascii="Times New Roman"/>
          <w:b w:val="false"/>
          <w:i w:val="false"/>
          <w:color w:val="000000"/>
          <w:sz w:val="28"/>
        </w:rPr>
        <w:t>заңнамасында</w:t>
      </w:r>
      <w:r>
        <w:rPr>
          <w:rFonts w:ascii="Times New Roman"/>
          <w:b w:val="false"/>
          <w:i w:val="false"/>
          <w:color w:val="000000"/>
          <w:sz w:val="28"/>
        </w:rPr>
        <w:t xml:space="preserve"> белгіленген тәртіппен сақтандыру (қайта сақтандыру) ұйымының қызметін мәжбүрлеп тоқтату (тарату) туралы өтінішпен сотқа жүгінеді.</w:t>
      </w:r>
    </w:p>
    <w:bookmarkStart w:name="z535" w:id="1133"/>
    <w:p>
      <w:pPr>
        <w:spacing w:after="0"/>
        <w:ind w:left="0"/>
        <w:jc w:val="both"/>
      </w:pPr>
      <w:r>
        <w:rPr>
          <w:rFonts w:ascii="Times New Roman"/>
          <w:b w:val="false"/>
          <w:i w:val="false"/>
          <w:color w:val="000000"/>
          <w:sz w:val="28"/>
        </w:rPr>
        <w:t xml:space="preserve">
      4. Уақытша әкiмшiлiк өз қызметiн уәкiлеттi орган сақтандыру (қайта сақтандыру) ұйымының тарату комиссиясын тағайындағанға дейiнгi кезеңде жүзеге асырады. </w:t>
      </w:r>
    </w:p>
    <w:bookmarkEnd w:id="1133"/>
    <w:p>
      <w:pPr>
        <w:spacing w:after="0"/>
        <w:ind w:left="0"/>
        <w:jc w:val="both"/>
      </w:pPr>
      <w:r>
        <w:rPr>
          <w:rFonts w:ascii="Times New Roman"/>
          <w:b w:val="false"/>
          <w:i w:val="false"/>
          <w:color w:val="000000"/>
          <w:sz w:val="28"/>
        </w:rPr>
        <w:t>
      Сақтандыру (қайта сақтандыру) ұйымының уақытша әкiмшiлiгiнiң қызметiне сақтандыру (қайта сақтандыру) ұйымының тарату комиссиясы тағайындалғанға дейiн бақылауды уәкiлеттi орган жүзеге асырады.</w:t>
      </w:r>
    </w:p>
    <w:p>
      <w:pPr>
        <w:spacing w:after="0"/>
        <w:ind w:left="0"/>
        <w:jc w:val="both"/>
      </w:pPr>
      <w:r>
        <w:rPr>
          <w:rFonts w:ascii="Times New Roman"/>
          <w:b w:val="false"/>
          <w:i w:val="false"/>
          <w:color w:val="000000"/>
          <w:sz w:val="28"/>
        </w:rPr>
        <w:t>
      Уәкілетті орган уақытша әкiмшiлiктің қызметіне бақылауды жүзеге асыру мақсатында уақытша әкiмшiлiктің қызметінде Қазақстан Республикасы заңнамасының талаптарын, кредиторлардың құқықтары мен заңды мүдделерін бұзушылықты анықтаған кезде, анықталған бұзушылықтарды және (немесе) олардың жасалуына ықпал еткен себептерді, сондай-ақ жағдайларды белгiленген мерзiмде жою және (немесе) белгiленген мерзiмде іс-шаралар жоспарын ұсыну туралы уақытша әкiмшiлiктер орындауға міндетті жазбаша нұсқамалар шығаруға құқылы.</w:t>
      </w:r>
    </w:p>
    <w:bookmarkStart w:name="z1269" w:id="1134"/>
    <w:p>
      <w:pPr>
        <w:spacing w:after="0"/>
        <w:ind w:left="0"/>
        <w:jc w:val="both"/>
      </w:pPr>
      <w:r>
        <w:rPr>
          <w:rFonts w:ascii="Times New Roman"/>
          <w:b w:val="false"/>
          <w:i w:val="false"/>
          <w:color w:val="000000"/>
          <w:sz w:val="28"/>
        </w:rPr>
        <w:t>
      Жазбаша нұсқамада белгiленген мерзiмде ұсынылған іс-шаралар жоспарында бұзушылықтардың, олардың туындауына алып келген себептердің сипаттамасы, жоспарланған іс-шаралар тізбесі, оларды жүзеге асыру мерзімдері, сондай-ақ жауапты лауазымды адамдар көрсетіледі.</w:t>
      </w:r>
    </w:p>
    <w:bookmarkEnd w:id="1134"/>
    <w:bookmarkStart w:name="z1270" w:id="1135"/>
    <w:p>
      <w:pPr>
        <w:spacing w:after="0"/>
        <w:ind w:left="0"/>
        <w:jc w:val="both"/>
      </w:pPr>
      <w:r>
        <w:rPr>
          <w:rFonts w:ascii="Times New Roman"/>
          <w:b w:val="false"/>
          <w:i w:val="false"/>
          <w:color w:val="000000"/>
          <w:sz w:val="28"/>
        </w:rPr>
        <w:t>
      Уәкілетті органның жазбаша нұсқамасына шағым жасау Қазақстан Республикасының заңдарында белгіленген тәртіппен жүзеге асырылады. Уәкілетті органның жазбаша нұсқамасына шағым жасау оның орындалуын тоқтата тұрмайды.</w:t>
      </w:r>
    </w:p>
    <w:bookmarkEnd w:id="1135"/>
    <w:bookmarkStart w:name="z536" w:id="1136"/>
    <w:p>
      <w:pPr>
        <w:spacing w:after="0"/>
        <w:ind w:left="0"/>
        <w:jc w:val="both"/>
      </w:pPr>
      <w:r>
        <w:rPr>
          <w:rFonts w:ascii="Times New Roman"/>
          <w:b w:val="false"/>
          <w:i w:val="false"/>
          <w:color w:val="000000"/>
          <w:sz w:val="28"/>
        </w:rPr>
        <w:t>
      5. Сақтандыру (қайта сақтандыру) ұйымының уақытша әкiмшiлiгінің (уақытша әкімшісінің) орындалған жұмыс туралы есебі бекітілу үшін уәкiлеттi органға ұсынылады.</w:t>
      </w:r>
    </w:p>
    <w:bookmarkEnd w:id="1136"/>
    <w:bookmarkStart w:name="z1148" w:id="1137"/>
    <w:p>
      <w:pPr>
        <w:spacing w:after="0"/>
        <w:ind w:left="0"/>
        <w:jc w:val="both"/>
      </w:pPr>
      <w:r>
        <w:rPr>
          <w:rFonts w:ascii="Times New Roman"/>
          <w:b w:val="false"/>
          <w:i w:val="false"/>
          <w:color w:val="000000"/>
          <w:sz w:val="28"/>
        </w:rPr>
        <w:t>
      Сақтандыру (қайта сақтандыру) ұйымының құжаттары мен мүлкін уақытша әкімшіліктен тарату комиссиясының төрағасына қабылдап алу-беру актісімен ресімделеді, ол төрт данада жасалады. Қабылдап алу-беру актісінің бір данасы – уәкілетті органға, екіншісі сақтандыру (қайта сақтандыру) ұйымын тарату туралы шешімді қабылдаған сотқа жіберіледі.</w:t>
      </w:r>
    </w:p>
    <w:bookmarkEnd w:id="1137"/>
    <w:bookmarkStart w:name="z537" w:id="1138"/>
    <w:p>
      <w:pPr>
        <w:spacing w:after="0"/>
        <w:ind w:left="0"/>
        <w:jc w:val="both"/>
      </w:pPr>
      <w:r>
        <w:rPr>
          <w:rFonts w:ascii="Times New Roman"/>
          <w:b w:val="false"/>
          <w:i w:val="false"/>
          <w:color w:val="000000"/>
          <w:sz w:val="28"/>
        </w:rPr>
        <w:t>
      6. Сақтандыру (қайта сақтандыру) ұйымының уақытша әкiмшiлiгiнiң өз қызметi кезеңiнде, осы Заңның 55-бабының 3-тармағында көзделген жағдайларды қоспағанда, шығыс операцияларын жүзеге асыруға құқығы жоқ.</w:t>
      </w:r>
    </w:p>
    <w:bookmarkEnd w:id="1138"/>
    <w:bookmarkStart w:name="z538" w:id="1139"/>
    <w:p>
      <w:pPr>
        <w:spacing w:after="0"/>
        <w:ind w:left="0"/>
        <w:jc w:val="both"/>
      </w:pPr>
      <w:r>
        <w:rPr>
          <w:rFonts w:ascii="Times New Roman"/>
          <w:b w:val="false"/>
          <w:i w:val="false"/>
          <w:color w:val="000000"/>
          <w:sz w:val="28"/>
        </w:rPr>
        <w:t>
      7. Сақтандыру (қайта сақтандыру) ұйымының жұмыс істеу, оның уақытша әкiмшiлiгін (уақытша әкімшісін) тағайындау тәртiбi, уақытша әкiмшiлiктің (уақытша әкімшінің) өкiлеттiктерi, сондай-ақ уақытша әкiмшiлiктiң (уақытша әкімшінің) уәкілетті органға есептілікті және өзге де ақпаратты ұсыну тәртібі, нысандары мен мерзімдері уәкiлеттi органның нормативтiк құқықтық актiлерiнде айқындалады.</w:t>
      </w:r>
    </w:p>
    <w:bookmarkEnd w:id="1139"/>
    <w:bookmarkStart w:name="z539" w:id="1140"/>
    <w:p>
      <w:pPr>
        <w:spacing w:after="0"/>
        <w:ind w:left="0"/>
        <w:jc w:val="both"/>
      </w:pPr>
      <w:r>
        <w:rPr>
          <w:rFonts w:ascii="Times New Roman"/>
          <w:b w:val="false"/>
          <w:i w:val="false"/>
          <w:color w:val="000000"/>
          <w:sz w:val="28"/>
        </w:rPr>
        <w:t xml:space="preserve">
      8. Сақтандыру (қайта сақтандыру) ұйымының және тарату комиссиясының уақытша әкімшілігінің (уақытша әкімшісінің) құрамына кірген уәкілетті орган қызметкерлеріне еңбекақы төлеуге байланысты шығыстарды, сондай-ақ орталық әділет органының ресми баспасөз басылымдарында сақтандыру (қайта сақтандыру) ұйымын мәжбүрлеп тарату туралы сот қабылдаған шешім туралы ақпаратты жариялау жөніндегі шығыстарды және Корпорацияның сақтандыру (қайта сақтандыру) ұйымын мәжбүрлеп тарату негіздемесі бойынша және сақтандыру (қайта сақтандыру) ұйымының мүлкі болмаған жағдайда не оның құны осы шығыстарды жабуға жеткіліксіз болса, сақтандыру (қайта сақтандыру) ұйымын тарату аяқталған соң құжаттарды мұрағатқа сақтауға тапсыру жөніндегі қызметтің тоқтатылуын мемлекеттік тіркеуге байланысты шығыстарды қоспағанда уәкілетті органның мәжбүрлеп тарату негіздемесі бойынша сақтандыру (қайта сақтандыру) ұйымының қызметін тоқтату жөніндегі шығыстарды қаржыландыруына тыйым салынады. </w:t>
      </w:r>
    </w:p>
    <w:bookmarkEnd w:id="114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56-бапқа өзгеріс енгізілді - ҚР 2003.07.10 </w:t>
      </w:r>
      <w:r>
        <w:rPr>
          <w:rFonts w:ascii="Times New Roman"/>
          <w:b w:val="false"/>
          <w:i w:val="false"/>
          <w:color w:val="000000"/>
          <w:sz w:val="28"/>
        </w:rPr>
        <w:t>N 483</w:t>
      </w:r>
      <w:r>
        <w:rPr>
          <w:rFonts w:ascii="Times New Roman"/>
          <w:b w:val="false"/>
          <w:i w:val="false"/>
          <w:color w:val="ff0000"/>
          <w:sz w:val="28"/>
        </w:rPr>
        <w:t xml:space="preserve">, 2006.02.20 </w:t>
      </w:r>
      <w:r>
        <w:rPr>
          <w:rFonts w:ascii="Times New Roman"/>
          <w:b w:val="false"/>
          <w:i w:val="false"/>
          <w:color w:val="000000"/>
          <w:sz w:val="28"/>
        </w:rPr>
        <w:t>N 128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2007.01.12 N </w:t>
      </w:r>
      <w:r>
        <w:rPr>
          <w:rFonts w:ascii="Times New Roman"/>
          <w:b w:val="false"/>
          <w:i w:val="false"/>
          <w:color w:val="000000"/>
          <w:sz w:val="28"/>
        </w:rPr>
        <w:t>222</w:t>
      </w:r>
      <w:r>
        <w:rPr>
          <w:rFonts w:ascii="Times New Roman"/>
          <w:b w:val="false"/>
          <w:i w:val="false"/>
          <w:color w:val="ff0000"/>
          <w:sz w:val="28"/>
        </w:rPr>
        <w:t xml:space="preserve"> (ресми жарияланған күнінен бастап алты ай өткеннен кейін қолданысқа енгізіледі),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02.04.2019 </w:t>
      </w:r>
      <w:r>
        <w:rPr>
          <w:rFonts w:ascii="Times New Roman"/>
          <w:b w:val="false"/>
          <w:i w:val="false"/>
          <w:color w:val="000000"/>
          <w:sz w:val="28"/>
        </w:rPr>
        <w:t>№ 241-VI</w:t>
      </w:r>
      <w:r>
        <w:rPr>
          <w:rFonts w:ascii="Times New Roman"/>
          <w:b w:val="false"/>
          <w:i w:val="false"/>
          <w:color w:val="ff0000"/>
          <w:sz w:val="28"/>
        </w:rPr>
        <w:t xml:space="preserve"> (01.07.2019 бастап қолданысқа енгізіледі);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 </w:t>
      </w:r>
      <w:r>
        <w:br/>
      </w:r>
      <w:r>
        <w:rPr>
          <w:rFonts w:ascii="Times New Roman"/>
          <w:b w:val="false"/>
          <w:i w:val="false"/>
          <w:color w:val="000000"/>
          <w:sz w:val="28"/>
        </w:rPr>
        <w:t>
</w:t>
      </w:r>
    </w:p>
    <w:bookmarkStart w:name="z67" w:id="1141"/>
    <w:p>
      <w:pPr>
        <w:spacing w:after="0"/>
        <w:ind w:left="0"/>
        <w:jc w:val="left"/>
      </w:pPr>
      <w:r>
        <w:rPr>
          <w:rFonts w:ascii="Times New Roman"/>
          <w:b/>
          <w:i w:val="false"/>
          <w:color w:val="000000"/>
        </w:rPr>
        <w:t xml:space="preserve"> 57-бап. </w:t>
      </w:r>
    </w:p>
    <w:bookmarkEnd w:id="1141"/>
    <w:p>
      <w:pPr>
        <w:spacing w:after="0"/>
        <w:ind w:left="0"/>
        <w:jc w:val="both"/>
      </w:pPr>
      <w:r>
        <w:rPr>
          <w:rFonts w:ascii="Times New Roman"/>
          <w:b w:val="false"/>
          <w:i w:val="false"/>
          <w:color w:val="ff0000"/>
          <w:sz w:val="28"/>
        </w:rPr>
        <w:t xml:space="preserve">
      Ескерту. 57-бап алынып тасталды - ҚР 2006.05.05 N </w:t>
      </w:r>
      <w:r>
        <w:rPr>
          <w:rFonts w:ascii="Times New Roman"/>
          <w:b w:val="false"/>
          <w:i w:val="false"/>
          <w:color w:val="ff0000"/>
          <w:sz w:val="28"/>
        </w:rPr>
        <w:t>139</w:t>
      </w:r>
      <w:r>
        <w:rPr>
          <w:rFonts w:ascii="Times New Roman"/>
          <w:b w:val="false"/>
          <w:i w:val="false"/>
          <w:color w:val="ff0000"/>
          <w:sz w:val="28"/>
        </w:rPr>
        <w:t xml:space="preserve"> Заңымен.   </w:t>
      </w:r>
    </w:p>
    <w:bookmarkStart w:name="z68" w:id="1142"/>
    <w:p>
      <w:pPr>
        <w:spacing w:after="0"/>
        <w:ind w:left="0"/>
        <w:jc w:val="left"/>
      </w:pPr>
      <w:r>
        <w:rPr>
          <w:rFonts w:ascii="Times New Roman"/>
          <w:b/>
          <w:i w:val="false"/>
          <w:color w:val="000000"/>
        </w:rPr>
        <w:t xml:space="preserve"> 58-бап. </w:t>
      </w:r>
    </w:p>
    <w:bookmarkEnd w:id="1142"/>
    <w:p>
      <w:pPr>
        <w:spacing w:after="0"/>
        <w:ind w:left="0"/>
        <w:jc w:val="both"/>
      </w:pPr>
      <w:r>
        <w:rPr>
          <w:rFonts w:ascii="Times New Roman"/>
          <w:b w:val="false"/>
          <w:i w:val="false"/>
          <w:color w:val="ff0000"/>
          <w:sz w:val="28"/>
        </w:rPr>
        <w:t xml:space="preserve">
      Ескерту. 58-бап алынып тасталды - ҚР 2006.05.05 N </w:t>
      </w:r>
      <w:r>
        <w:rPr>
          <w:rFonts w:ascii="Times New Roman"/>
          <w:b w:val="false"/>
          <w:i w:val="false"/>
          <w:color w:val="ff0000"/>
          <w:sz w:val="28"/>
        </w:rPr>
        <w:t>139</w:t>
      </w:r>
      <w:r>
        <w:rPr>
          <w:rFonts w:ascii="Times New Roman"/>
          <w:b w:val="false"/>
          <w:i w:val="false"/>
          <w:color w:val="ff0000"/>
          <w:sz w:val="28"/>
        </w:rPr>
        <w:t xml:space="preserve"> Заңымен.   </w:t>
      </w:r>
    </w:p>
    <w:bookmarkStart w:name="z69" w:id="1143"/>
    <w:p>
      <w:pPr>
        <w:spacing w:after="0"/>
        <w:ind w:left="0"/>
        <w:jc w:val="left"/>
      </w:pPr>
      <w:r>
        <w:rPr>
          <w:rFonts w:ascii="Times New Roman"/>
          <w:b/>
          <w:i w:val="false"/>
          <w:color w:val="000000"/>
        </w:rPr>
        <w:t xml:space="preserve"> 59-бап. Актуарий лицензиясының қолданылуын тоқтата тұру </w:t>
      </w:r>
    </w:p>
    <w:bookmarkEnd w:id="1143"/>
    <w:p>
      <w:pPr>
        <w:spacing w:after="0"/>
        <w:ind w:left="0"/>
        <w:jc w:val="both"/>
      </w:pPr>
      <w:r>
        <w:rPr>
          <w:rFonts w:ascii="Times New Roman"/>
          <w:b w:val="false"/>
          <w:i w:val="false"/>
          <w:color w:val="000000"/>
          <w:sz w:val="28"/>
        </w:rPr>
        <w:t xml:space="preserve">
      1. Актуарий лицензиясының қолданылуын уәкiлеттi орган мынадай негiздердiң бiрi бойынша: </w:t>
      </w:r>
    </w:p>
    <w:p>
      <w:pPr>
        <w:spacing w:after="0"/>
        <w:ind w:left="0"/>
        <w:jc w:val="both"/>
      </w:pPr>
      <w:r>
        <w:rPr>
          <w:rFonts w:ascii="Times New Roman"/>
          <w:b w:val="false"/>
          <w:i w:val="false"/>
          <w:color w:val="000000"/>
          <w:sz w:val="28"/>
        </w:rPr>
        <w:t xml:space="preserve">
      1) уәкiлеттi мемлекеттiк орган өз құзыретi шегiнде талап еткен мiндеттi актуарий қорытындысын және өзге де құжаттарды беруден бас тартқан; </w:t>
      </w:r>
    </w:p>
    <w:p>
      <w:pPr>
        <w:spacing w:after="0"/>
        <w:ind w:left="0"/>
        <w:jc w:val="both"/>
      </w:pPr>
      <w:r>
        <w:rPr>
          <w:rFonts w:ascii="Times New Roman"/>
          <w:b w:val="false"/>
          <w:i w:val="false"/>
          <w:color w:val="000000"/>
          <w:sz w:val="28"/>
        </w:rPr>
        <w:t>
      1-1) уәкілетті орган қолданған қадағалап ден қою шараларының талаптарын және уәкілетті органның өзге де талаптарын орындамаған;</w:t>
      </w:r>
    </w:p>
    <w:p>
      <w:pPr>
        <w:spacing w:after="0"/>
        <w:ind w:left="0"/>
        <w:jc w:val="both"/>
      </w:pPr>
      <w:r>
        <w:rPr>
          <w:rFonts w:ascii="Times New Roman"/>
          <w:b w:val="false"/>
          <w:i w:val="false"/>
          <w:color w:val="000000"/>
          <w:sz w:val="28"/>
        </w:rPr>
        <w:t>
      1-2) осы Заңның 40-бабы 4-тармағының талаптарын орындамаған;</w:t>
      </w:r>
    </w:p>
    <w:p>
      <w:pPr>
        <w:spacing w:after="0"/>
        <w:ind w:left="0"/>
        <w:jc w:val="both"/>
      </w:pPr>
      <w:r>
        <w:rPr>
          <w:rFonts w:ascii="Times New Roman"/>
          <w:b w:val="false"/>
          <w:i w:val="false"/>
          <w:color w:val="000000"/>
          <w:sz w:val="28"/>
        </w:rPr>
        <w:t>
      2) актуарлық қызметті Қазақстан Республикасының сақтандыру және сақтандыру қызметі туралы заңнамасының талаптарын бұза отырып жүзеге асырған;</w:t>
      </w:r>
    </w:p>
    <w:p>
      <w:pPr>
        <w:spacing w:after="0"/>
        <w:ind w:left="0"/>
        <w:jc w:val="both"/>
      </w:pPr>
      <w:r>
        <w:rPr>
          <w:rFonts w:ascii="Times New Roman"/>
          <w:b w:val="false"/>
          <w:i w:val="false"/>
          <w:color w:val="000000"/>
          <w:sz w:val="28"/>
        </w:rPr>
        <w:t>
      3) уәкілетті органға жіберілген, оның ішінде лицензия беруге негiз болған құжаттарда анық емес ақпарат ұсыну фактiсi анықталған;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4) алып тасталды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5) алып тасталды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6) егер актуарий уәкілетті орган белгілеген мерзімдерде уәкілетті органның нормативтік құқықтық актісінде бекітілген актуарийлерді оқытудың ең қысқа міндетті бағдарламасы бойынша емтихан тапсырмаған жағдайда, үш айға дейiнгi мерзiмге тоқтата тұра алады.</w:t>
      </w:r>
    </w:p>
    <w:bookmarkStart w:name="z540" w:id="1144"/>
    <w:p>
      <w:pPr>
        <w:spacing w:after="0"/>
        <w:ind w:left="0"/>
        <w:jc w:val="both"/>
      </w:pPr>
      <w:r>
        <w:rPr>
          <w:rFonts w:ascii="Times New Roman"/>
          <w:b w:val="false"/>
          <w:i w:val="false"/>
          <w:color w:val="000000"/>
          <w:sz w:val="28"/>
        </w:rPr>
        <w:t xml:space="preserve">
      2. Лицензияның қолданылуын тоқтата тұру туралы шешiмде лицензияның қолданылуын тоқтата тұрудың негiздемесi мен мерзiмi көрсетiлуге тиiс. Мұндай шешiм лицензиаттың назарына жеткiзiлген күннен бастап лицензияның қолданылуы тоқтатыла тұрған болып есептеледi. </w:t>
      </w:r>
    </w:p>
    <w:bookmarkEnd w:id="1144"/>
    <w:p>
      <w:pPr>
        <w:spacing w:after="0"/>
        <w:ind w:left="0"/>
        <w:jc w:val="both"/>
      </w:pPr>
      <w:r>
        <w:rPr>
          <w:rFonts w:ascii="Times New Roman"/>
          <w:b w:val="false"/>
          <w:i w:val="false"/>
          <w:color w:val="000000"/>
          <w:sz w:val="28"/>
        </w:rPr>
        <w:t>
      Актуарий лицензиясының қолданылуын тоқтата тұру жөнінде қабылданған шешім туралы ақпарат уәкілетті органның интернет-ресурсында қазақ және орыс тілдерінде жарияланады.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59-бапқа өзгеріс енгізілді - ҚР 2005.12.23 N </w:t>
      </w:r>
      <w:r>
        <w:rPr>
          <w:rFonts w:ascii="Times New Roman"/>
          <w:b w:val="false"/>
          <w:i w:val="false"/>
          <w:color w:val="000000"/>
          <w:sz w:val="28"/>
        </w:rPr>
        <w:t>107</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2006.02.20 </w:t>
      </w:r>
      <w:r>
        <w:rPr>
          <w:rFonts w:ascii="Times New Roman"/>
          <w:b w:val="false"/>
          <w:i w:val="false"/>
          <w:color w:val="000000"/>
          <w:sz w:val="28"/>
        </w:rPr>
        <w:t>N 128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2007.02.19 </w:t>
      </w:r>
      <w:r>
        <w:rPr>
          <w:rFonts w:ascii="Times New Roman"/>
          <w:b w:val="false"/>
          <w:i w:val="false"/>
          <w:color w:val="000000"/>
          <w:sz w:val="28"/>
        </w:rPr>
        <w:t>N 230</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2009.12.30 </w:t>
      </w:r>
      <w:r>
        <w:rPr>
          <w:rFonts w:ascii="Times New Roman"/>
          <w:b w:val="false"/>
          <w:i w:val="false"/>
          <w:color w:val="000000"/>
          <w:sz w:val="28"/>
        </w:rPr>
        <w:t>№ 234-IV</w:t>
      </w:r>
      <w:r>
        <w:rPr>
          <w:rFonts w:ascii="Times New Roman"/>
          <w:b w:val="false"/>
          <w:i w:val="false"/>
          <w:color w:val="ff0000"/>
          <w:sz w:val="28"/>
        </w:rPr>
        <w:t xml:space="preserve"> (2012.01.01 бастап қолданысқа енгізіледі),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bookmarkStart w:name="z70" w:id="1145"/>
    <w:p>
      <w:pPr>
        <w:spacing w:after="0"/>
        <w:ind w:left="0"/>
        <w:jc w:val="left"/>
      </w:pPr>
      <w:r>
        <w:rPr>
          <w:rFonts w:ascii="Times New Roman"/>
          <w:b/>
          <w:i w:val="false"/>
          <w:color w:val="000000"/>
        </w:rPr>
        <w:t xml:space="preserve"> 60-бап. Актуарийдi лицензиясынан айыру </w:t>
      </w:r>
    </w:p>
    <w:bookmarkEnd w:id="1145"/>
    <w:p>
      <w:pPr>
        <w:spacing w:after="0"/>
        <w:ind w:left="0"/>
        <w:jc w:val="both"/>
      </w:pPr>
      <w:r>
        <w:rPr>
          <w:rFonts w:ascii="Times New Roman"/>
          <w:b w:val="false"/>
          <w:i w:val="false"/>
          <w:color w:val="000000"/>
          <w:sz w:val="28"/>
        </w:rPr>
        <w:t xml:space="preserve">
      1. Уәкiлеттi мемлекеттiк орган мынадай негiздердiң бiрi бойынша: </w:t>
      </w:r>
    </w:p>
    <w:p>
      <w:pPr>
        <w:spacing w:after="0"/>
        <w:ind w:left="0"/>
        <w:jc w:val="both"/>
      </w:pPr>
      <w:r>
        <w:rPr>
          <w:rFonts w:ascii="Times New Roman"/>
          <w:b w:val="false"/>
          <w:i w:val="false"/>
          <w:color w:val="000000"/>
          <w:sz w:val="28"/>
        </w:rPr>
        <w:t xml:space="preserve">
      1) лицензияның қолданылуын тоқтата тұруға негiз болған мән-жайлар белгiленген мерзiмде жойылмаған; </w:t>
      </w:r>
    </w:p>
    <w:p>
      <w:pPr>
        <w:spacing w:after="0"/>
        <w:ind w:left="0"/>
        <w:jc w:val="both"/>
      </w:pPr>
      <w:r>
        <w:rPr>
          <w:rFonts w:ascii="Times New Roman"/>
          <w:b w:val="false"/>
          <w:i w:val="false"/>
          <w:color w:val="000000"/>
          <w:sz w:val="28"/>
        </w:rPr>
        <w:t>
      2) лицензияның қолданылуы бiрнеше рет (соңғы он екi айдың iшiнде екi рет) тоқтатыла тұрған;</w:t>
      </w:r>
    </w:p>
    <w:p>
      <w:pPr>
        <w:spacing w:after="0"/>
        <w:ind w:left="0"/>
        <w:jc w:val="both"/>
      </w:pPr>
      <w:r>
        <w:rPr>
          <w:rFonts w:ascii="Times New Roman"/>
          <w:b w:val="false"/>
          <w:i w:val="false"/>
          <w:color w:val="000000"/>
          <w:sz w:val="28"/>
        </w:rPr>
        <w:t xml:space="preserve">
      3) актуарий есептеулерiн жүргiзу, сондай-ақ тәуелсіз актуарий ретіндегі қызметті жүзеге асыру барысында алынған және сақтандыру құпиясы немесе коммерциялық құпия болып табылатын мәлiметтер жария етiлген немесе үшiншi тұлғаға (уәкiлеттi мемлекеттiк органнан басқасына) берiлген; </w:t>
      </w:r>
    </w:p>
    <w:p>
      <w:pPr>
        <w:spacing w:after="0"/>
        <w:ind w:left="0"/>
        <w:jc w:val="both"/>
      </w:pPr>
      <w:r>
        <w:rPr>
          <w:rFonts w:ascii="Times New Roman"/>
          <w:b w:val="false"/>
          <w:i w:val="false"/>
          <w:color w:val="000000"/>
          <w:sz w:val="28"/>
        </w:rPr>
        <w:t xml:space="preserve">
      4) осы Заңның 19-бабының 6-тармағындағы талаптар орындалмаған; </w:t>
      </w:r>
    </w:p>
    <w:p>
      <w:pPr>
        <w:spacing w:after="0"/>
        <w:ind w:left="0"/>
        <w:jc w:val="both"/>
      </w:pPr>
      <w:r>
        <w:rPr>
          <w:rFonts w:ascii="Times New Roman"/>
          <w:b w:val="false"/>
          <w:i w:val="false"/>
          <w:color w:val="000000"/>
          <w:sz w:val="28"/>
        </w:rPr>
        <w:t>
      5) сот актуарийдiң кәсiпкерлiк қызметiн тоқтату туралы шешiм қабылдаған жағдайларда лицензиядан айыру туралы шешiм шығаруға құқылы.</w:t>
      </w:r>
    </w:p>
    <w:bookmarkStart w:name="z541" w:id="1146"/>
    <w:p>
      <w:pPr>
        <w:spacing w:after="0"/>
        <w:ind w:left="0"/>
        <w:jc w:val="both"/>
      </w:pPr>
      <w:r>
        <w:rPr>
          <w:rFonts w:ascii="Times New Roman"/>
          <w:b w:val="false"/>
          <w:i w:val="false"/>
          <w:color w:val="000000"/>
          <w:sz w:val="28"/>
        </w:rPr>
        <w:t xml:space="preserve">
      2. Лицензиядан айыру туралы шешiмде одан айырудың негiздемесi көрсетiлуге тиiс. Мұндай шешiм лицензиаттың назарына жеткiзiлген күннен бастап лицензиат лицензиясынан айырылған болып есептеледi. </w:t>
      </w:r>
    </w:p>
    <w:bookmarkEnd w:id="1146"/>
    <w:p>
      <w:pPr>
        <w:spacing w:after="0"/>
        <w:ind w:left="0"/>
        <w:jc w:val="both"/>
      </w:pPr>
      <w:r>
        <w:rPr>
          <w:rFonts w:ascii="Times New Roman"/>
          <w:b w:val="false"/>
          <w:i w:val="false"/>
          <w:color w:val="000000"/>
          <w:sz w:val="28"/>
        </w:rPr>
        <w:t>
      Актуарийді лицензиясынан айыру жөнінде қабылданған шешім туралы ақпарат уәкілетті органның интернет-ресурсында қазақ және орыс тілдерінде жарияланады.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60-бапқа өзгерту енгізілді - ҚР 2007.01.12 N </w:t>
      </w:r>
      <w:r>
        <w:rPr>
          <w:rFonts w:ascii="Times New Roman"/>
          <w:b w:val="false"/>
          <w:i w:val="false"/>
          <w:color w:val="000000"/>
          <w:sz w:val="28"/>
        </w:rPr>
        <w:t>222</w:t>
      </w:r>
      <w:r>
        <w:rPr>
          <w:rFonts w:ascii="Times New Roman"/>
          <w:b w:val="false"/>
          <w:i w:val="false"/>
          <w:color w:val="ff0000"/>
          <w:sz w:val="28"/>
        </w:rPr>
        <w:t xml:space="preserve"> (ресми жарияланған күнінен бастап алты ай өткеннен кейін қолданысқа енгізіледі), 2010.07.15 </w:t>
      </w:r>
      <w:r>
        <w:rPr>
          <w:rFonts w:ascii="Times New Roman"/>
          <w:b w:val="false"/>
          <w:i w:val="false"/>
          <w:color w:val="000000"/>
          <w:sz w:val="28"/>
        </w:rPr>
        <w:t>№ 338-IV</w:t>
      </w:r>
      <w:r>
        <w:rPr>
          <w:rFonts w:ascii="Times New Roman"/>
          <w:b w:val="false"/>
          <w:i w:val="false"/>
          <w:color w:val="ff0000"/>
          <w:sz w:val="28"/>
        </w:rPr>
        <w:t xml:space="preserve"> (2012.01.01 бастап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Заңдарымен.  </w:t>
      </w:r>
      <w:r>
        <w:br/>
      </w:r>
      <w:r>
        <w:rPr>
          <w:rFonts w:ascii="Times New Roman"/>
          <w:b w:val="false"/>
          <w:i w:val="false"/>
          <w:color w:val="000000"/>
          <w:sz w:val="28"/>
        </w:rPr>
        <w:t>
</w:t>
      </w:r>
    </w:p>
    <w:bookmarkStart w:name="z71" w:id="1147"/>
    <w:p>
      <w:pPr>
        <w:spacing w:after="0"/>
        <w:ind w:left="0"/>
        <w:jc w:val="left"/>
      </w:pPr>
      <w:r>
        <w:rPr>
          <w:rFonts w:ascii="Times New Roman"/>
          <w:b/>
          <w:i w:val="false"/>
          <w:color w:val="000000"/>
        </w:rPr>
        <w:t xml:space="preserve"> 61-бап. Акцияларды мәжбүрлеп сатып алу </w:t>
      </w:r>
    </w:p>
    <w:bookmarkEnd w:id="1147"/>
    <w:bookmarkStart w:name="z1517" w:id="1148"/>
    <w:p>
      <w:pPr>
        <w:spacing w:after="0"/>
        <w:ind w:left="0"/>
        <w:jc w:val="both"/>
      </w:pPr>
      <w:r>
        <w:rPr>
          <w:rFonts w:ascii="Times New Roman"/>
          <w:b w:val="false"/>
          <w:i w:val="false"/>
          <w:color w:val="000000"/>
          <w:sz w:val="28"/>
        </w:rPr>
        <w:t xml:space="preserve">
      1. Уәкiлеттi орган сақтандыру (қайта сақтандыру) ұйымында активтердiң сапасы мен өтiмдiлiгi бойынша оларды сыныптау ескерiле отырып есептелген құны мен мiндеттемелер арасында терiс айырма барын анықтаған кезде уәкiлеттi орган сақтандыру (қайта сақтандыру) ұйымының акцияларын оның акционерінен (акционерлерiнен) мәжбүрлеп сатып алу туралы шешiм қабылдауға және сақтандыру мен қайта сақтандыру шарттары бойынша барлық мiндеттеменi орындауына кепiлдiк беру жағдайында оларды сатып алуға ниет бiлдiрген жаңа инвесторға (инвесторларға) өткізуге құқылы. </w:t>
      </w:r>
    </w:p>
    <w:bookmarkEnd w:id="1148"/>
    <w:bookmarkStart w:name="z1518" w:id="1149"/>
    <w:p>
      <w:pPr>
        <w:spacing w:after="0"/>
        <w:ind w:left="0"/>
        <w:jc w:val="both"/>
      </w:pPr>
      <w:r>
        <w:rPr>
          <w:rFonts w:ascii="Times New Roman"/>
          <w:b w:val="false"/>
          <w:i w:val="false"/>
          <w:color w:val="000000"/>
          <w:sz w:val="28"/>
        </w:rPr>
        <w:t>
      2. Уәкілетті органның сақтандыру (қайта сақтандыру) ұйымының акцияларын мәжбүрлеп сатып алуы сақтандыру (қайта сақтандыру) ұйымы акционерінің акцияларын оларды кейіннен жаңа инвесторға (инвесторларға) өткізу мақсатында мәжбүрлеп сатып алу туралы өзі шешім қабылдаған күнгі оның нақты төлем қабілеттілігі маржасының мөлшері негізге алынып айқындалатын баға бойынша жүзеге асырылады.</w:t>
      </w:r>
    </w:p>
    <w:bookmarkEnd w:id="1149"/>
    <w:bookmarkStart w:name="z1519" w:id="1150"/>
    <w:p>
      <w:pPr>
        <w:spacing w:after="0"/>
        <w:ind w:left="0"/>
        <w:jc w:val="both"/>
      </w:pPr>
      <w:r>
        <w:rPr>
          <w:rFonts w:ascii="Times New Roman"/>
          <w:b w:val="false"/>
          <w:i w:val="false"/>
          <w:color w:val="000000"/>
          <w:sz w:val="28"/>
        </w:rPr>
        <w:t>
      3. Сақтандыру (қайта сақтандыру) ұйымының сатып алынған акцияларын өткізуді уәкілетті орган оларды сатып алу бағасы бойынша жүргізеді.</w:t>
      </w:r>
    </w:p>
    <w:bookmarkEnd w:id="1150"/>
    <w:p>
      <w:pPr>
        <w:spacing w:after="0"/>
        <w:ind w:left="0"/>
        <w:jc w:val="both"/>
      </w:pPr>
      <w:r>
        <w:rPr>
          <w:rFonts w:ascii="Times New Roman"/>
          <w:b w:val="false"/>
          <w:i w:val="false"/>
          <w:color w:val="000000"/>
          <w:sz w:val="28"/>
        </w:rPr>
        <w:t>
      Сақтандыру (қайта сақтандыру) ұйымының мәжбүрлеп сатып алынатын барлық акциясы иелерінің құқықтары мен міндеттері жаңа инвесторға (инвесторларға) өтеді.</w:t>
      </w:r>
    </w:p>
    <w:bookmarkStart w:name="z1520" w:id="1151"/>
    <w:p>
      <w:pPr>
        <w:spacing w:after="0"/>
        <w:ind w:left="0"/>
        <w:jc w:val="both"/>
      </w:pPr>
      <w:r>
        <w:rPr>
          <w:rFonts w:ascii="Times New Roman"/>
          <w:b w:val="false"/>
          <w:i w:val="false"/>
          <w:color w:val="000000"/>
          <w:sz w:val="28"/>
        </w:rPr>
        <w:t>
      4. Сақтандыру (қайта сақтандыру) ұйымының акцияларын мәжбүрлеп сатып алу және оларды кейiннен жаңа инвесторға (инвесторларға) сату тәртібін уәкiлеттi орган белгiлейдi.</w:t>
      </w:r>
    </w:p>
    <w:bookmarkEnd w:id="115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61-бап жаңа редакцияда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72" w:id="1152"/>
    <w:p>
      <w:pPr>
        <w:spacing w:after="0"/>
        <w:ind w:left="0"/>
        <w:jc w:val="left"/>
      </w:pPr>
      <w:r>
        <w:rPr>
          <w:rFonts w:ascii="Times New Roman"/>
          <w:b/>
          <w:i w:val="false"/>
          <w:color w:val="000000"/>
        </w:rPr>
        <w:t xml:space="preserve"> 11-тарау. ҚАЙТА ҚҰРУ</w:t>
      </w:r>
    </w:p>
    <w:bookmarkEnd w:id="1152"/>
    <w:bookmarkStart w:name="z73" w:id="1153"/>
    <w:p>
      <w:pPr>
        <w:spacing w:after="0"/>
        <w:ind w:left="0"/>
        <w:jc w:val="left"/>
      </w:pPr>
      <w:r>
        <w:rPr>
          <w:rFonts w:ascii="Times New Roman"/>
          <w:b/>
          <w:i w:val="false"/>
          <w:color w:val="000000"/>
        </w:rPr>
        <w:t xml:space="preserve"> 62-бап. Сақтандыру (қайта сақтандыру) ұйымының және сақтандыру холдингінің өз еркімен қайта ұйымдастырылуы</w:t>
      </w:r>
    </w:p>
    <w:bookmarkEnd w:id="1153"/>
    <w:p>
      <w:pPr>
        <w:spacing w:after="0"/>
        <w:ind w:left="0"/>
        <w:jc w:val="both"/>
      </w:pPr>
      <w:r>
        <w:rPr>
          <w:rFonts w:ascii="Times New Roman"/>
          <w:b w:val="false"/>
          <w:i w:val="false"/>
          <w:color w:val="000000"/>
          <w:sz w:val="28"/>
        </w:rPr>
        <w:t xml:space="preserve">
      1. Сақтандыру (қайта сақтандыру) ұйымының (сақтандыру холдингінің) өз еркiмен қайта ұйымдастырылуы (бірігуі, қосылуы, бөлінуі, бөлініп шығуы, қайта құрылуы) осы Заңда және уәкiлеттi органның нормативтiк құқықтық актiлерiнде белгiленген ерекшелiктер ескерiле отырып, Қазақстан Республикасының </w:t>
      </w:r>
      <w:r>
        <w:rPr>
          <w:rFonts w:ascii="Times New Roman"/>
          <w:b w:val="false"/>
          <w:i w:val="false"/>
          <w:color w:val="000000"/>
          <w:sz w:val="28"/>
        </w:rPr>
        <w:t>заңнамалық актiлерiнде</w:t>
      </w:r>
      <w:r>
        <w:rPr>
          <w:rFonts w:ascii="Times New Roman"/>
          <w:b w:val="false"/>
          <w:i w:val="false"/>
          <w:color w:val="000000"/>
          <w:sz w:val="28"/>
        </w:rPr>
        <w:t xml:space="preserve"> көзделген тәртiппен жүргізіледі.</w:t>
      </w:r>
    </w:p>
    <w:bookmarkStart w:name="z545" w:id="1154"/>
    <w:p>
      <w:pPr>
        <w:spacing w:after="0"/>
        <w:ind w:left="0"/>
        <w:jc w:val="both"/>
      </w:pPr>
      <w:r>
        <w:rPr>
          <w:rFonts w:ascii="Times New Roman"/>
          <w:b w:val="false"/>
          <w:i w:val="false"/>
          <w:color w:val="000000"/>
          <w:sz w:val="28"/>
        </w:rPr>
        <w:t>
      2. Сақтандыру (қайта сақтандыру) ұйымының (сақтандыру холдингінің) өз еркiмен қайта ұйымдастырылуы уәкiлеттi органның рұқсаты болған кезде жүзеге асырылуы мүмкін.</w:t>
      </w:r>
    </w:p>
    <w:bookmarkEnd w:id="1154"/>
    <w:bookmarkStart w:name="z546" w:id="1155"/>
    <w:p>
      <w:pPr>
        <w:spacing w:after="0"/>
        <w:ind w:left="0"/>
        <w:jc w:val="both"/>
      </w:pPr>
      <w:r>
        <w:rPr>
          <w:rFonts w:ascii="Times New Roman"/>
          <w:b w:val="false"/>
          <w:i w:val="false"/>
          <w:color w:val="000000"/>
          <w:sz w:val="28"/>
        </w:rPr>
        <w:t>
      Өз еркімен қайта ұйымдастырылуға рұқсат алған жағдайда сақтандыру қызметін жүзеге асырмайтын заңды тұлғаға бұрын берілген барлық лицензияларды сақтандыру (қайта сақтандыру) ұйымы бір апта ішінде уәкілетті органға қайтарып беруге міндетті.</w:t>
      </w:r>
    </w:p>
    <w:bookmarkEnd w:id="1155"/>
    <w:bookmarkStart w:name="z547" w:id="1156"/>
    <w:p>
      <w:pPr>
        <w:spacing w:after="0"/>
        <w:ind w:left="0"/>
        <w:jc w:val="both"/>
      </w:pPr>
      <w:r>
        <w:rPr>
          <w:rFonts w:ascii="Times New Roman"/>
          <w:b w:val="false"/>
          <w:i w:val="false"/>
          <w:color w:val="000000"/>
          <w:sz w:val="28"/>
        </w:rPr>
        <w:t>
      3. Сақтандыру (қайта сақтандыру) ұйымының (сақтандыру холдингінің) өз еркiмен қайта ұйымдастырылуын жүргiзуге рұқсат алуға өтiнiш беру үшін осы сақтандыру (қайта сақтандыру) ұйымы (сақтандыру холдингі) акционерлерінің (қатысушыларының) жалпы жиналысы шешiмiнің болуы негiз болып табылады.</w:t>
      </w:r>
    </w:p>
    <w:bookmarkEnd w:id="1156"/>
    <w:bookmarkStart w:name="z548" w:id="1157"/>
    <w:p>
      <w:pPr>
        <w:spacing w:after="0"/>
        <w:ind w:left="0"/>
        <w:jc w:val="both"/>
      </w:pPr>
      <w:r>
        <w:rPr>
          <w:rFonts w:ascii="Times New Roman"/>
          <w:b w:val="false"/>
          <w:i w:val="false"/>
          <w:color w:val="000000"/>
          <w:sz w:val="28"/>
        </w:rPr>
        <w:t>
      4. Сақтандыру (қайта сақтандыру) ұйымының (сақтандыру холдингінің) өз еркiмен қайта ұйымдастырылуын жүргізуге уәкілетті органның рұқсатын алу туралы өтінішке мынадай құжаттар қоса берілуге тиіс:</w:t>
      </w:r>
    </w:p>
    <w:bookmarkEnd w:id="1157"/>
    <w:bookmarkStart w:name="z1149" w:id="1158"/>
    <w:p>
      <w:pPr>
        <w:spacing w:after="0"/>
        <w:ind w:left="0"/>
        <w:jc w:val="both"/>
      </w:pPr>
      <w:r>
        <w:rPr>
          <w:rFonts w:ascii="Times New Roman"/>
          <w:b w:val="false"/>
          <w:i w:val="false"/>
          <w:color w:val="000000"/>
          <w:sz w:val="28"/>
        </w:rPr>
        <w:t>
      1) сақтандыру (қайта сақтандыру) ұйымының (сақтандыру холдингінің) жоғары органының оны өз еркімен қайта ұйымдастыру туралы шешімі (қаржылық есептілік депозитарийінің интернет-ресурсында мәліметтер болмаған жағдайда);</w:t>
      </w:r>
    </w:p>
    <w:bookmarkEnd w:id="1158"/>
    <w:bookmarkStart w:name="z1150" w:id="1159"/>
    <w:p>
      <w:pPr>
        <w:spacing w:after="0"/>
        <w:ind w:left="0"/>
        <w:jc w:val="both"/>
      </w:pPr>
      <w:r>
        <w:rPr>
          <w:rFonts w:ascii="Times New Roman"/>
          <w:b w:val="false"/>
          <w:i w:val="false"/>
          <w:color w:val="000000"/>
          <w:sz w:val="28"/>
        </w:rPr>
        <w:t>
      2) сақтандыру (қайта сақтандыру) ұйымының (сақтандыру холдингінің) қайта ұйымдастырылуын жүргізу жөніндегі іс-шаралар жоспары.</w:t>
      </w:r>
    </w:p>
    <w:bookmarkEnd w:id="115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152" w:id="1160"/>
    <w:p>
      <w:pPr>
        <w:spacing w:after="0"/>
        <w:ind w:left="0"/>
        <w:jc w:val="both"/>
      </w:pPr>
      <w:r>
        <w:rPr>
          <w:rFonts w:ascii="Times New Roman"/>
          <w:b w:val="false"/>
          <w:i w:val="false"/>
          <w:color w:val="000000"/>
          <w:sz w:val="28"/>
        </w:rPr>
        <w:t>
      5. Сақтандыру (қайта сақтандыру) ұйымының (сақтандыру холдингінің) өз еркiмен қайта ұйымдастырылуын жүргiзуге рұқсат алуға арналған өтiнiштi уәкiлеттi орган құжаттардың толық топтамасы табыс етiлген күннен бастап отыз бес жұмыс күні iшiнде қарауға тиiс.</w:t>
      </w:r>
    </w:p>
    <w:bookmarkEnd w:id="1160"/>
    <w:bookmarkStart w:name="z1153" w:id="1161"/>
    <w:p>
      <w:pPr>
        <w:spacing w:after="0"/>
        <w:ind w:left="0"/>
        <w:jc w:val="both"/>
      </w:pPr>
      <w:r>
        <w:rPr>
          <w:rFonts w:ascii="Times New Roman"/>
          <w:b w:val="false"/>
          <w:i w:val="false"/>
          <w:color w:val="000000"/>
          <w:sz w:val="28"/>
        </w:rPr>
        <w:t>
      6. Қайта ұйымдастырылатын сақтандыру (қайта сақтандыру) ұйымы (сақтандыру холдингі) уәкілетті органның қайта ұйымдастыруды жүргізуге рұқсатын алған күннен бастап екі апта ішінде өздерінің барлық сақтанушысына алдағы өзгерістер туралы тікелей хабардар ету және тиісті хабарландыруды қазақ және орыс тілдерінде Қазақстан Республикасының бүкіл аумағына таралатын кемінде екі мерзімді баспасөз басылымында және сақтандыру (қайта сақтандыру) ұйымының интернет-ресурсында жариялау арқылы хабар беруге міндетті.</w:t>
      </w:r>
    </w:p>
    <w:bookmarkEnd w:id="1161"/>
    <w:bookmarkStart w:name="z1154" w:id="1162"/>
    <w:p>
      <w:pPr>
        <w:spacing w:after="0"/>
        <w:ind w:left="0"/>
        <w:jc w:val="both"/>
      </w:pPr>
      <w:r>
        <w:rPr>
          <w:rFonts w:ascii="Times New Roman"/>
          <w:b w:val="false"/>
          <w:i w:val="false"/>
          <w:color w:val="000000"/>
          <w:sz w:val="28"/>
        </w:rPr>
        <w:t>
      7. Қайта ұйымдастырылу нәтижесінде құрылған заңды тұлғаларды мемлекеттік тіркеу немесе қайта тіркеу Қазақстан Республикасының заңнамалық актілеріне сәйкес жүргізіледі.</w:t>
      </w:r>
    </w:p>
    <w:bookmarkEnd w:id="1162"/>
    <w:bookmarkStart w:name="z1155" w:id="1163"/>
    <w:p>
      <w:pPr>
        <w:spacing w:after="0"/>
        <w:ind w:left="0"/>
        <w:jc w:val="both"/>
      </w:pPr>
      <w:r>
        <w:rPr>
          <w:rFonts w:ascii="Times New Roman"/>
          <w:b w:val="false"/>
          <w:i w:val="false"/>
          <w:color w:val="000000"/>
          <w:sz w:val="28"/>
        </w:rPr>
        <w:t>
      8. Сақтандыру (қайта сақтандыру) ұйымының (сақтандыру холдингінің) өз еркiмен қайта ұйымдастырылуына рұқсат беру не аталған рұқсатты беруден бас тарту тәртібі уәкілетті органның нормативтік құқықтық актісінде айқындалады.</w:t>
      </w:r>
    </w:p>
    <w:bookmarkEnd w:id="1163"/>
    <w:bookmarkStart w:name="z1156" w:id="1164"/>
    <w:p>
      <w:pPr>
        <w:spacing w:after="0"/>
        <w:ind w:left="0"/>
        <w:jc w:val="both"/>
      </w:pPr>
      <w:r>
        <w:rPr>
          <w:rFonts w:ascii="Times New Roman"/>
          <w:b w:val="false"/>
          <w:i w:val="false"/>
          <w:color w:val="000000"/>
          <w:sz w:val="28"/>
        </w:rPr>
        <w:t>
      9. Осы баптың талаптары:</w:t>
      </w:r>
    </w:p>
    <w:bookmarkEnd w:id="1164"/>
    <w:bookmarkStart w:name="z1157" w:id="1165"/>
    <w:p>
      <w:pPr>
        <w:spacing w:after="0"/>
        <w:ind w:left="0"/>
        <w:jc w:val="both"/>
      </w:pPr>
      <w:r>
        <w:rPr>
          <w:rFonts w:ascii="Times New Roman"/>
          <w:b w:val="false"/>
          <w:i w:val="false"/>
          <w:color w:val="000000"/>
          <w:sz w:val="28"/>
        </w:rPr>
        <w:t>
      тізбесін уәкілетті орган белгілейтін рейтингтік агенттіктердің бірінің А рейтингінен төмен емес жеке кредиттік рейтингінің, сондай-ақ сақтандыру холдингі, сақтандыру холдингі белгілерін иеленуші тұлға шыққан елдің қаржылық қадағалау органының аталған Қазақстан Республикасының резиденті емес тұлғалар шоғырландырылған қадағалауға жататындығы туралы жазбаша растауының болуы;</w:t>
      </w:r>
    </w:p>
    <w:bookmarkEnd w:id="1165"/>
    <w:bookmarkStart w:name="z1158" w:id="1166"/>
    <w:p>
      <w:pPr>
        <w:spacing w:after="0"/>
        <w:ind w:left="0"/>
        <w:jc w:val="both"/>
      </w:pPr>
      <w:r>
        <w:rPr>
          <w:rFonts w:ascii="Times New Roman"/>
          <w:b w:val="false"/>
          <w:i w:val="false"/>
          <w:color w:val="000000"/>
          <w:sz w:val="28"/>
        </w:rPr>
        <w:t>
      уәкілетті орган мен шет мемлекеттің тиісті қадағалау органы арасында ақпарат алмасу туралы келісімнің, сондай-ақ рейтингтік агенттіктердің бірінің ең төменгі талап етілетін рейтингінің болу шарттарының бірі орындалған кезде сақтандыру холдингі, сақтандыру холдингі белгілерін иеленуші тұлға болып табылатын Қазақстан Республикасының резиденті еместерге қолданылмайды. Ең төменгі рейтинг пен рейтингтік агенттіктердің тізбесі уәкілетті органның нормативтік құқықтық актісімен белгіленеді.</w:t>
      </w:r>
    </w:p>
    <w:bookmarkEnd w:id="116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62-бап жаңа редакцияда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өзгерістер енгізілді - ҚР 2012.12.26 </w:t>
      </w:r>
      <w:r>
        <w:rPr>
          <w:rFonts w:ascii="Times New Roman"/>
          <w:b w:val="false"/>
          <w:i w:val="false"/>
          <w:color w:val="000000"/>
          <w:sz w:val="28"/>
        </w:rPr>
        <w:t>N 61-V</w:t>
      </w:r>
      <w:r>
        <w:rPr>
          <w:rFonts w:ascii="Times New Roman"/>
          <w:b w:val="false"/>
          <w:i w:val="false"/>
          <w:color w:val="ff0000"/>
          <w:sz w:val="28"/>
        </w:rPr>
        <w:t xml:space="preserve"> (2012.02.04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74" w:id="1167"/>
    <w:p>
      <w:pPr>
        <w:spacing w:after="0"/>
        <w:ind w:left="0"/>
        <w:jc w:val="left"/>
      </w:pPr>
      <w:r>
        <w:rPr>
          <w:rFonts w:ascii="Times New Roman"/>
          <w:b/>
          <w:i w:val="false"/>
          <w:color w:val="000000"/>
        </w:rPr>
        <w:t xml:space="preserve"> 63-бап. Өз еркiмен қайта құрылуға рұқсат беруден бас тарту </w:t>
      </w:r>
    </w:p>
    <w:bookmarkEnd w:id="1167"/>
    <w:bookmarkStart w:name="z1159" w:id="1168"/>
    <w:p>
      <w:pPr>
        <w:spacing w:after="0"/>
        <w:ind w:left="0"/>
        <w:jc w:val="both"/>
      </w:pPr>
      <w:r>
        <w:rPr>
          <w:rFonts w:ascii="Times New Roman"/>
          <w:b w:val="false"/>
          <w:i w:val="false"/>
          <w:color w:val="000000"/>
          <w:sz w:val="28"/>
        </w:rPr>
        <w:t xml:space="preserve">
      1. Сақтандыру (қайта сақтандыру) ұйымының (сақтандыру холдингінің) өз еркiмен қайта құрылуына рұқсат беруден уәкiлеттi мемлекеттiк орган мынадай негiздер бойынша: </w:t>
      </w:r>
    </w:p>
    <w:bookmarkEnd w:id="1168"/>
    <w:p>
      <w:pPr>
        <w:spacing w:after="0"/>
        <w:ind w:left="0"/>
        <w:jc w:val="both"/>
      </w:pPr>
      <w:r>
        <w:rPr>
          <w:rFonts w:ascii="Times New Roman"/>
          <w:b w:val="false"/>
          <w:i w:val="false"/>
          <w:color w:val="000000"/>
          <w:sz w:val="28"/>
        </w:rPr>
        <w:t xml:space="preserve">
      1) көзделiп отырған өз еркiмен қайта құрылу нәтижесiнде сақтанушылардың және өзге де кредиторлардың заңды мүдделерi бұзылатын; </w:t>
      </w:r>
    </w:p>
    <w:p>
      <w:pPr>
        <w:spacing w:after="0"/>
        <w:ind w:left="0"/>
        <w:jc w:val="both"/>
      </w:pPr>
      <w:r>
        <w:rPr>
          <w:rFonts w:ascii="Times New Roman"/>
          <w:b w:val="false"/>
          <w:i w:val="false"/>
          <w:color w:val="000000"/>
          <w:sz w:val="28"/>
        </w:rPr>
        <w:t>
      2) көзделiп отырған қайта құру нәтижесiнде қаржылық тұрақтылықты қамтамасыз етудiң ең төменгi талаптары, сақталуы мiндеттi нормалар мен лимиттер және осы Заң мен уәкiлеттi мемлекеттiк органның нормативтiк құқықтық актiлерiнде белгiленген өзге де талаптар бұзылатын;</w:t>
      </w:r>
    </w:p>
    <w:p>
      <w:pPr>
        <w:spacing w:after="0"/>
        <w:ind w:left="0"/>
        <w:jc w:val="both"/>
      </w:pPr>
      <w:r>
        <w:rPr>
          <w:rFonts w:ascii="Times New Roman"/>
          <w:b w:val="false"/>
          <w:i w:val="false"/>
          <w:color w:val="000000"/>
          <w:sz w:val="28"/>
        </w:rPr>
        <w:t>
      2-1) қайта ұйымдастырылатын сақтандыру (қайта сақтандыру) ұйымдарының (сақтандыру холдингтерінің) жоғары органдарының тиісті шешімдері болмаған;</w:t>
      </w:r>
    </w:p>
    <w:p>
      <w:pPr>
        <w:spacing w:after="0"/>
        <w:ind w:left="0"/>
        <w:jc w:val="both"/>
      </w:pPr>
      <w:r>
        <w:rPr>
          <w:rFonts w:ascii="Times New Roman"/>
          <w:b w:val="false"/>
          <w:i w:val="false"/>
          <w:color w:val="000000"/>
          <w:sz w:val="28"/>
        </w:rPr>
        <w:t>
      2-2) болжалды қайта ұйымдастыру нәтижесінде Қазақстан Республикасының бәсекелестікті қорғау саласындағы заңнамасының талаптары бұзылатын;</w:t>
      </w:r>
    </w:p>
    <w:p>
      <w:pPr>
        <w:spacing w:after="0"/>
        <w:ind w:left="0"/>
        <w:jc w:val="both"/>
      </w:pPr>
      <w:r>
        <w:rPr>
          <w:rFonts w:ascii="Times New Roman"/>
          <w:b w:val="false"/>
          <w:i w:val="false"/>
          <w:color w:val="000000"/>
          <w:sz w:val="28"/>
        </w:rPr>
        <w:t xml:space="preserve">
      3) ұсынылған құжаттар бойынша уәкілетті органның ескертулері ол белгілеген мерзімде жойылмаған; </w:t>
      </w:r>
    </w:p>
    <w:p>
      <w:pPr>
        <w:spacing w:after="0"/>
        <w:ind w:left="0"/>
        <w:jc w:val="both"/>
      </w:pPr>
      <w:r>
        <w:rPr>
          <w:rFonts w:ascii="Times New Roman"/>
          <w:b w:val="false"/>
          <w:i w:val="false"/>
          <w:color w:val="000000"/>
          <w:sz w:val="28"/>
        </w:rPr>
        <w:t>
      4) табыс етiлген құжаттар Қазақстан Республикасының заңдарына сәйкес келмеген жағдайларда бас тартады.</w:t>
      </w:r>
    </w:p>
    <w:bookmarkStart w:name="z549" w:id="1169"/>
    <w:p>
      <w:pPr>
        <w:spacing w:after="0"/>
        <w:ind w:left="0"/>
        <w:jc w:val="both"/>
      </w:pPr>
      <w:r>
        <w:rPr>
          <w:rFonts w:ascii="Times New Roman"/>
          <w:b w:val="false"/>
          <w:i w:val="false"/>
          <w:color w:val="000000"/>
          <w:sz w:val="28"/>
        </w:rPr>
        <w:t>
      2. Уәкiлеттi мемлекеттiк орган өтiнiш берушiге өз еркiмен қайта құрылуына рұқсат беруден бас тартқаны туралы бас тартудың негiздемесiн көрсете отырып жазбаша хабарлайды.</w:t>
      </w:r>
    </w:p>
    <w:bookmarkEnd w:id="116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63-бапқа өзгеріс енгізілді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29.10.2015</w:t>
      </w:r>
      <w:r>
        <w:rPr>
          <w:rFonts w:ascii="Times New Roman"/>
          <w:b w:val="false"/>
          <w:i w:val="false"/>
          <w:color w:val="000000"/>
          <w:sz w:val="28"/>
        </w:rPr>
        <w:t xml:space="preserve"> № 376-V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75" w:id="1170"/>
    <w:p>
      <w:pPr>
        <w:spacing w:after="0"/>
        <w:ind w:left="0"/>
        <w:jc w:val="left"/>
      </w:pPr>
      <w:r>
        <w:rPr>
          <w:rFonts w:ascii="Times New Roman"/>
          <w:b/>
          <w:i w:val="false"/>
          <w:color w:val="000000"/>
        </w:rPr>
        <w:t xml:space="preserve"> 64-бап. </w:t>
      </w:r>
    </w:p>
    <w:bookmarkEnd w:id="1170"/>
    <w:p>
      <w:pPr>
        <w:spacing w:after="0"/>
        <w:ind w:left="0"/>
        <w:jc w:val="both"/>
      </w:pPr>
      <w:r>
        <w:rPr>
          <w:rFonts w:ascii="Times New Roman"/>
          <w:b w:val="false"/>
          <w:i w:val="false"/>
          <w:color w:val="ff0000"/>
          <w:sz w:val="28"/>
        </w:rPr>
        <w:t xml:space="preserve">
      Ескерту. 64-бап алынып тасталды - ҚР 2006.02.20 </w:t>
      </w:r>
      <w:r>
        <w:rPr>
          <w:rFonts w:ascii="Times New Roman"/>
          <w:b w:val="false"/>
          <w:i w:val="false"/>
          <w:color w:val="ff0000"/>
          <w:sz w:val="28"/>
        </w:rPr>
        <w:t>N 128</w:t>
      </w:r>
      <w:r>
        <w:rPr>
          <w:rFonts w:ascii="Times New Roman"/>
          <w:b w:val="false"/>
          <w:i w:val="false"/>
          <w:color w:val="ff0000"/>
          <w:sz w:val="28"/>
        </w:rPr>
        <w:t xml:space="preserve"> (қолданысқа енгізілу тәртібін </w:t>
      </w:r>
      <w:r>
        <w:rPr>
          <w:rFonts w:ascii="Times New Roman"/>
          <w:b w:val="false"/>
          <w:i w:val="false"/>
          <w:color w:val="ff0000"/>
          <w:sz w:val="28"/>
        </w:rPr>
        <w:t>2-баптан</w:t>
      </w:r>
      <w:r>
        <w:rPr>
          <w:rFonts w:ascii="Times New Roman"/>
          <w:b w:val="false"/>
          <w:i w:val="false"/>
          <w:color w:val="ff0000"/>
          <w:sz w:val="28"/>
        </w:rPr>
        <w:t xml:space="preserve"> қараңыз) Заңымен.</w:t>
      </w:r>
    </w:p>
    <w:bookmarkStart w:name="z76" w:id="1171"/>
    <w:p>
      <w:pPr>
        <w:spacing w:after="0"/>
        <w:ind w:left="0"/>
        <w:jc w:val="left"/>
      </w:pPr>
      <w:r>
        <w:rPr>
          <w:rFonts w:ascii="Times New Roman"/>
          <w:b/>
          <w:i w:val="false"/>
          <w:color w:val="000000"/>
        </w:rPr>
        <w:t xml:space="preserve"> 12-тарау. ТАРАТУ</w:t>
      </w:r>
    </w:p>
    <w:bookmarkEnd w:id="1171"/>
    <w:bookmarkStart w:name="z77" w:id="1172"/>
    <w:p>
      <w:pPr>
        <w:spacing w:after="0"/>
        <w:ind w:left="0"/>
        <w:jc w:val="left"/>
      </w:pPr>
      <w:r>
        <w:rPr>
          <w:rFonts w:ascii="Times New Roman"/>
          <w:b/>
          <w:i w:val="false"/>
          <w:color w:val="000000"/>
        </w:rPr>
        <w:t xml:space="preserve"> 65-бап. Сақтандыру (қайта сақтандыру) ұйымын тарату түрлері және негiздерi </w:t>
      </w:r>
    </w:p>
    <w:bookmarkEnd w:id="1172"/>
    <w:p>
      <w:pPr>
        <w:spacing w:after="0"/>
        <w:ind w:left="0"/>
        <w:jc w:val="both"/>
      </w:pPr>
      <w:r>
        <w:rPr>
          <w:rFonts w:ascii="Times New Roman"/>
          <w:b w:val="false"/>
          <w:i w:val="false"/>
          <w:color w:val="000000"/>
          <w:sz w:val="28"/>
        </w:rPr>
        <w:t xml:space="preserve">
      1. Сақтандыру (қайта сақтандыру) ұйымын, оның iшiнде банкроттық негiзі бойынша тарату осы Заңға және Қазақстан Республикасының өзге де нормативтік құқықтық актiлерiне сәйкес жүзеге асырылады. </w:t>
      </w:r>
    </w:p>
    <w:p>
      <w:pPr>
        <w:spacing w:after="0"/>
        <w:ind w:left="0"/>
        <w:jc w:val="both"/>
      </w:pPr>
      <w:r>
        <w:rPr>
          <w:rFonts w:ascii="Times New Roman"/>
          <w:b w:val="false"/>
          <w:i w:val="false"/>
          <w:color w:val="000000"/>
          <w:sz w:val="28"/>
        </w:rPr>
        <w:t xml:space="preserve">
      2. Сақтандыру (қайта сақтандыру) ұйымы: </w:t>
      </w:r>
    </w:p>
    <w:p>
      <w:pPr>
        <w:spacing w:after="0"/>
        <w:ind w:left="0"/>
        <w:jc w:val="both"/>
      </w:pPr>
      <w:r>
        <w:rPr>
          <w:rFonts w:ascii="Times New Roman"/>
          <w:b w:val="false"/>
          <w:i w:val="false"/>
          <w:color w:val="000000"/>
          <w:sz w:val="28"/>
        </w:rPr>
        <w:t>
      1) уәкiлеттi органның рұқсаты болған кезде өз акционерлерiнiң шешiмi бойынша (ерікті таратылуы);</w:t>
      </w:r>
    </w:p>
    <w:p>
      <w:pPr>
        <w:spacing w:after="0"/>
        <w:ind w:left="0"/>
        <w:jc w:val="both"/>
      </w:pPr>
      <w:r>
        <w:rPr>
          <w:rFonts w:ascii="Times New Roman"/>
          <w:b w:val="false"/>
          <w:i w:val="false"/>
          <w:color w:val="000000"/>
          <w:sz w:val="28"/>
        </w:rPr>
        <w:t>
      2) Қазақстан Республикасының заңнамасында көзделген жағдайларда сот шешiмi бойынша (мәжбүрлеп таратылуы) таратылуы мүмкiн.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65-бап жаңа редакцияда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78" w:id="1173"/>
    <w:p>
      <w:pPr>
        <w:spacing w:after="0"/>
        <w:ind w:left="0"/>
        <w:jc w:val="left"/>
      </w:pPr>
      <w:r>
        <w:rPr>
          <w:rFonts w:ascii="Times New Roman"/>
          <w:b/>
          <w:i w:val="false"/>
          <w:color w:val="000000"/>
        </w:rPr>
        <w:t xml:space="preserve"> 66-бап. Өз еркiмен және мәжбүрлеп таратылатын сақтандыру (қайта сақтандыру) ұйымдарының кредиторлар комитетi </w:t>
      </w:r>
    </w:p>
    <w:bookmarkEnd w:id="1173"/>
    <w:p>
      <w:pPr>
        <w:spacing w:after="0"/>
        <w:ind w:left="0"/>
        <w:jc w:val="both"/>
      </w:pPr>
      <w:r>
        <w:rPr>
          <w:rFonts w:ascii="Times New Roman"/>
          <w:b w:val="false"/>
          <w:i w:val="false"/>
          <w:color w:val="000000"/>
          <w:sz w:val="28"/>
        </w:rPr>
        <w:t xml:space="preserve">
      1. Кредиторлар мүдделерiн қамтамасыз ету және олардың сақтандыру (қайта сақтандыру) ұйымдарын өз еркiмен және мәжбүрлеп тарату рәсiмдерiне қатысуымен шешiмдер қабылдау мақсатында кредиторлар комитетi құрылады. </w:t>
      </w:r>
    </w:p>
    <w:p>
      <w:pPr>
        <w:spacing w:after="0"/>
        <w:ind w:left="0"/>
        <w:jc w:val="both"/>
      </w:pPr>
      <w:r>
        <w:rPr>
          <w:rFonts w:ascii="Times New Roman"/>
          <w:b w:val="false"/>
          <w:i w:val="false"/>
          <w:color w:val="000000"/>
          <w:sz w:val="28"/>
        </w:rPr>
        <w:t>
      Таратылатын сақтандыру (қайта сақтандыру) ұйымы кредиторлар комитетiнiң құрамын сақтандыру (қайта сақтандыру) ұйымының тарату комиссиясының ұсынысы бойынша уәкiлеттi мемлекеттiк орган бекiтедi.</w:t>
      </w:r>
    </w:p>
    <w:bookmarkStart w:name="z551" w:id="1174"/>
    <w:p>
      <w:pPr>
        <w:spacing w:after="0"/>
        <w:ind w:left="0"/>
        <w:jc w:val="both"/>
      </w:pPr>
      <w:r>
        <w:rPr>
          <w:rFonts w:ascii="Times New Roman"/>
          <w:b w:val="false"/>
          <w:i w:val="false"/>
          <w:color w:val="000000"/>
          <w:sz w:val="28"/>
        </w:rPr>
        <w:t xml:space="preserve">
      2. Кредиторлар комитетiнiң құрылуы мен қызметiнiң ерекшелiктерi уәкiлеттi мемлекеттiк органның нормативтiк құқықтық актiлерiмен белгiленедi. </w:t>
      </w:r>
    </w:p>
    <w:bookmarkEnd w:id="117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66-бапқа өзгерту енгізілді - ҚР 2003.07.10 </w:t>
      </w:r>
      <w:r>
        <w:rPr>
          <w:rFonts w:ascii="Times New Roman"/>
          <w:b w:val="false"/>
          <w:i w:val="false"/>
          <w:color w:val="000000"/>
          <w:sz w:val="28"/>
        </w:rPr>
        <w:t>N 483</w:t>
      </w:r>
      <w:r>
        <w:rPr>
          <w:rFonts w:ascii="Times New Roman"/>
          <w:b w:val="false"/>
          <w:i w:val="false"/>
          <w:color w:val="ff0000"/>
          <w:sz w:val="28"/>
        </w:rPr>
        <w:t xml:space="preserve"> Заңымен.  </w:t>
      </w:r>
      <w:r>
        <w:br/>
      </w:r>
      <w:r>
        <w:rPr>
          <w:rFonts w:ascii="Times New Roman"/>
          <w:b w:val="false"/>
          <w:i w:val="false"/>
          <w:color w:val="000000"/>
          <w:sz w:val="28"/>
        </w:rPr>
        <w:t>
</w:t>
      </w:r>
    </w:p>
    <w:bookmarkStart w:name="z79" w:id="1175"/>
    <w:p>
      <w:pPr>
        <w:spacing w:after="0"/>
        <w:ind w:left="0"/>
        <w:jc w:val="left"/>
      </w:pPr>
      <w:r>
        <w:rPr>
          <w:rFonts w:ascii="Times New Roman"/>
          <w:b/>
          <w:i w:val="false"/>
          <w:color w:val="000000"/>
        </w:rPr>
        <w:t xml:space="preserve"> 67-бап. Сақтандыру (қайта сақтандыру) ұйымының өз еркiмен таратылу ерекшелiктерi </w:t>
      </w:r>
    </w:p>
    <w:bookmarkEnd w:id="1175"/>
    <w:bookmarkStart w:name="z1782" w:id="1176"/>
    <w:p>
      <w:pPr>
        <w:spacing w:after="0"/>
        <w:ind w:left="0"/>
        <w:jc w:val="both"/>
      </w:pPr>
      <w:r>
        <w:rPr>
          <w:rFonts w:ascii="Times New Roman"/>
          <w:b w:val="false"/>
          <w:i w:val="false"/>
          <w:color w:val="000000"/>
          <w:sz w:val="28"/>
        </w:rPr>
        <w:t>
      1. Сақтандыру (қайта сақтандыру) ұйымы акционерлерінің жалпы жиналысы оны ерікті түрде тарату туралы шешім қабылдағаннан кейін сақтандыру (қайта сақтандыру) ұйымы өзі жасасқан сақтандыру (қайта сақтандыру) шарттары бойынша сақтандыру (қайта сақтандыру) ұйымының міндеттемелерінен тұратын сақтандыру портфелін сақтандырудың берілетін сыныптары бойынша лицензиясы бар және сақтандыру төлемдеріне кепілдік беру жүйесіне қатысушылар болып табылатын басқа сақтандыру (қайта сақтандыру) ұйымына және (немесе) Қазақстан Республикасы бейрезидент-сақтандыру (қайта сақтандыру) ұйымының филиалына беру бойынша шаралар қабылдауға міндетті.</w:t>
      </w:r>
    </w:p>
    <w:bookmarkEnd w:id="1176"/>
    <w:p>
      <w:pPr>
        <w:spacing w:after="0"/>
        <w:ind w:left="0"/>
        <w:jc w:val="both"/>
      </w:pPr>
      <w:r>
        <w:rPr>
          <w:rFonts w:ascii="Times New Roman"/>
          <w:b w:val="false"/>
          <w:i w:val="false"/>
          <w:color w:val="000000"/>
          <w:sz w:val="28"/>
        </w:rPr>
        <w:t>
      Сақтандыру (қайта сақтандыру) ұйымдарының өз еркiмен таратылуына рұқсат беру не аталған рұқсатты беруден бас тарту тәртібі, сондай-ақ сақтандыру портфелін беру тәртібі уәкілетті органның нормативтік құқықтық актісінде айқындалады.</w:t>
      </w:r>
    </w:p>
    <w:p>
      <w:pPr>
        <w:spacing w:after="0"/>
        <w:ind w:left="0"/>
        <w:jc w:val="both"/>
      </w:pPr>
      <w:r>
        <w:rPr>
          <w:rFonts w:ascii="Times New Roman"/>
          <w:b w:val="false"/>
          <w:i w:val="false"/>
          <w:color w:val="000000"/>
          <w:sz w:val="28"/>
        </w:rPr>
        <w:t>
      Сақтандыру портфелін бергеннен кейін сақтандыру (қайта сақтандыру) ұйымы уәкілетті органға өзін ерікті таратуға рұқсат беру туралы өтінішхатпен жүгінуге құқылы.</w:t>
      </w:r>
    </w:p>
    <w:bookmarkStart w:name="z552" w:id="1177"/>
    <w:p>
      <w:pPr>
        <w:spacing w:after="0"/>
        <w:ind w:left="0"/>
        <w:jc w:val="both"/>
      </w:pPr>
      <w:r>
        <w:rPr>
          <w:rFonts w:ascii="Times New Roman"/>
          <w:b w:val="false"/>
          <w:i w:val="false"/>
          <w:color w:val="000000"/>
          <w:sz w:val="28"/>
        </w:rPr>
        <w:t>
      2. Өз еркiмен таратылуды жүргiзуге рұқсат алу туралы өтiнiшке тiзбесi уәкiлеттi мемлекеттiк органның нормативтiк құқықтық актiлерiнде белгiленетiн құжаттар қоса тiркелуге тиiс.</w:t>
      </w:r>
    </w:p>
    <w:bookmarkEnd w:id="1177"/>
    <w:bookmarkStart w:name="z553" w:id="1178"/>
    <w:p>
      <w:pPr>
        <w:spacing w:after="0"/>
        <w:ind w:left="0"/>
        <w:jc w:val="both"/>
      </w:pPr>
      <w:r>
        <w:rPr>
          <w:rFonts w:ascii="Times New Roman"/>
          <w:b w:val="false"/>
          <w:i w:val="false"/>
          <w:color w:val="000000"/>
          <w:sz w:val="28"/>
        </w:rPr>
        <w:t>
      3. Сақтандыру (қайта сақтандыру) ұйымын өз еркімен таратылуына рұқсат алуға берілген өтінішхатты уәкілетті орган барлық қажетті құжаттар келіп түскен күннен бастап екі ай ішінде қарауға тиіс.</w:t>
      </w:r>
    </w:p>
    <w:bookmarkEnd w:id="1178"/>
    <w:bookmarkStart w:name="z554" w:id="1179"/>
    <w:p>
      <w:pPr>
        <w:spacing w:after="0"/>
        <w:ind w:left="0"/>
        <w:jc w:val="both"/>
      </w:pPr>
      <w:r>
        <w:rPr>
          <w:rFonts w:ascii="Times New Roman"/>
          <w:b w:val="false"/>
          <w:i w:val="false"/>
          <w:color w:val="000000"/>
          <w:sz w:val="28"/>
        </w:rPr>
        <w:t>
      4. Сақтандыру (қайта сақтандыру) ұйымы ерікті таратылуға рұқсат алғаннан кейін он жұмыс күні ішінде лицензияны және (немесе) лицензияға қосымшаны уәкілетті органға қайтаруға міндетті.</w:t>
      </w:r>
    </w:p>
    <w:bookmarkEnd w:id="1179"/>
    <w:bookmarkStart w:name="z555" w:id="1180"/>
    <w:p>
      <w:pPr>
        <w:spacing w:after="0"/>
        <w:ind w:left="0"/>
        <w:jc w:val="both"/>
      </w:pPr>
      <w:r>
        <w:rPr>
          <w:rFonts w:ascii="Times New Roman"/>
          <w:b w:val="false"/>
          <w:i w:val="false"/>
          <w:color w:val="000000"/>
          <w:sz w:val="28"/>
        </w:rPr>
        <w:t>
      5. Сақтандыру (қайта сақтандыру) ұйымы ерікті таратылуға уәкiлеттi органның рұқсатын алғаннан кейiн тарату комиссиясын құрады, оған сақтандыру (қайта сақтандыру) ұйымының мүлкiн және iстерiн басқару жөніндегі өкiлеттiктер Қазақстан Республикасының заңнамасында белгiленген тәртiппен өтедi.</w:t>
      </w:r>
    </w:p>
    <w:bookmarkEnd w:id="1180"/>
    <w:bookmarkStart w:name="z556" w:id="1181"/>
    <w:p>
      <w:pPr>
        <w:spacing w:after="0"/>
        <w:ind w:left="0"/>
        <w:jc w:val="both"/>
      </w:pPr>
      <w:r>
        <w:rPr>
          <w:rFonts w:ascii="Times New Roman"/>
          <w:b w:val="false"/>
          <w:i w:val="false"/>
          <w:color w:val="000000"/>
          <w:sz w:val="28"/>
        </w:rPr>
        <w:t>
      6. Өз еркiмен таратылатын сақтандыру (қайта сақтандыру) ұйымының тарату комиссиясы уәкiлеттi мемлекеттiк органның сұратуы бойынша оған өз қызметi туралы кез келген мәлiметтердi және таратылатын сақтандыру (қайта сақтандыру) ұйымына қатысты деректердi табыс етуге мiндеттi.</w:t>
      </w:r>
    </w:p>
    <w:bookmarkEnd w:id="1181"/>
    <w:bookmarkStart w:name="z557" w:id="1182"/>
    <w:p>
      <w:pPr>
        <w:spacing w:after="0"/>
        <w:ind w:left="0"/>
        <w:jc w:val="both"/>
      </w:pPr>
      <w:r>
        <w:rPr>
          <w:rFonts w:ascii="Times New Roman"/>
          <w:b w:val="false"/>
          <w:i w:val="false"/>
          <w:color w:val="000000"/>
          <w:sz w:val="28"/>
        </w:rPr>
        <w:t>
      7. Тарату комиссиясы акционерлердің жалпы жиналысы сақтандыру (қайта сақтандыру) ұйымының таратылуы туралы есепті және тарату балансын бекіткен күннен бастап күнтізбелік он күн iшiнде оларды Корпорация мен уәкiлеттi органға ұсынуға мiндеттi.</w:t>
      </w:r>
    </w:p>
    <w:bookmarkEnd w:id="1182"/>
    <w:bookmarkStart w:name="z558" w:id="1183"/>
    <w:p>
      <w:pPr>
        <w:spacing w:after="0"/>
        <w:ind w:left="0"/>
        <w:jc w:val="both"/>
      </w:pPr>
      <w:r>
        <w:rPr>
          <w:rFonts w:ascii="Times New Roman"/>
          <w:b w:val="false"/>
          <w:i w:val="false"/>
          <w:color w:val="000000"/>
          <w:sz w:val="28"/>
        </w:rPr>
        <w:t>
      8. Кредиторлардың талаптарын қанағаттандыруға қаражаты жетпеген жағдайда сақтандыру (қайта сақтандыру) ұйымы банкроттық негiздерi бойынша мәжбүрлеп таратылуға тиiс.</w:t>
      </w:r>
    </w:p>
    <w:bookmarkEnd w:id="1183"/>
    <w:bookmarkStart w:name="z559" w:id="1184"/>
    <w:p>
      <w:pPr>
        <w:spacing w:after="0"/>
        <w:ind w:left="0"/>
        <w:jc w:val="both"/>
      </w:pPr>
      <w:r>
        <w:rPr>
          <w:rFonts w:ascii="Times New Roman"/>
          <w:b w:val="false"/>
          <w:i w:val="false"/>
          <w:color w:val="000000"/>
          <w:sz w:val="28"/>
        </w:rPr>
        <w:t xml:space="preserve">
      9. Өз еркiмен таратылатын сақтандыру (қайта сақтандыру) ұйымының тарату комиссиясының қызметiн бақылауды уәкiлеттi мемлекеттiк орган жүзеге асырады. </w:t>
      </w:r>
    </w:p>
    <w:bookmarkEnd w:id="1184"/>
    <w:p>
      <w:pPr>
        <w:spacing w:after="0"/>
        <w:ind w:left="0"/>
        <w:jc w:val="both"/>
      </w:pPr>
      <w:r>
        <w:rPr>
          <w:rFonts w:ascii="Times New Roman"/>
          <w:b w:val="false"/>
          <w:i w:val="false"/>
          <w:color w:val="000000"/>
          <w:sz w:val="28"/>
        </w:rPr>
        <w:t>
      Өз еркiмен таратылатын сақтандыру (қайта сақтандыру) ұйымының тарату комиссиясы қызметiнiң ерекшелiктерi уәкiлеттi мемлекеттiк органның нормативтiк құқықтық актiлермен белгiленедi.</w:t>
      </w:r>
    </w:p>
    <w:bookmarkStart w:name="z560" w:id="1185"/>
    <w:p>
      <w:pPr>
        <w:spacing w:after="0"/>
        <w:ind w:left="0"/>
        <w:jc w:val="both"/>
      </w:pPr>
      <w:r>
        <w:rPr>
          <w:rFonts w:ascii="Times New Roman"/>
          <w:b w:val="false"/>
          <w:i w:val="false"/>
          <w:color w:val="000000"/>
          <w:sz w:val="28"/>
        </w:rPr>
        <w:t xml:space="preserve">
      10. Сақтандыру (қайта сақтандыру) ұйымының өз еркiмен таратылуын аяқтау мүмкiн болмауына байланысты уәкiлеттi мемлекеттiк орган оны мәжбүрлеп тарату туралы сотқа жүгiнуге құқылы. </w:t>
      </w:r>
    </w:p>
    <w:bookmarkEnd w:id="118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67-бапқа өзгерістер енгізілді - ҚР 2003.07.10 </w:t>
      </w:r>
      <w:r>
        <w:rPr>
          <w:rFonts w:ascii="Times New Roman"/>
          <w:b w:val="false"/>
          <w:i w:val="false"/>
          <w:color w:val="000000"/>
          <w:sz w:val="28"/>
        </w:rPr>
        <w:t>N 483</w:t>
      </w:r>
      <w:r>
        <w:rPr>
          <w:rFonts w:ascii="Times New Roman"/>
          <w:b w:val="false"/>
          <w:i w:val="false"/>
          <w:color w:val="ff0000"/>
          <w:sz w:val="28"/>
        </w:rPr>
        <w:t xml:space="preserve">, 2006.02.20 </w:t>
      </w:r>
      <w:r>
        <w:rPr>
          <w:rFonts w:ascii="Times New Roman"/>
          <w:b w:val="false"/>
          <w:i w:val="false"/>
          <w:color w:val="000000"/>
          <w:sz w:val="28"/>
        </w:rPr>
        <w:t>N 128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2008.10.23 </w:t>
      </w:r>
      <w:r>
        <w:rPr>
          <w:rFonts w:ascii="Times New Roman"/>
          <w:b w:val="false"/>
          <w:i w:val="false"/>
          <w:color w:val="000000"/>
          <w:sz w:val="28"/>
        </w:rPr>
        <w:t>N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02.04.2019 </w:t>
      </w:r>
      <w:r>
        <w:rPr>
          <w:rFonts w:ascii="Times New Roman"/>
          <w:b w:val="false"/>
          <w:i w:val="false"/>
          <w:color w:val="000000"/>
          <w:sz w:val="28"/>
        </w:rPr>
        <w:t>№ 241-VI</w:t>
      </w:r>
      <w:r>
        <w:rPr>
          <w:rFonts w:ascii="Times New Roman"/>
          <w:b w:val="false"/>
          <w:i w:val="false"/>
          <w:color w:val="ff0000"/>
          <w:sz w:val="28"/>
        </w:rPr>
        <w:t xml:space="preserve"> (01.07.2019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80" w:id="1186"/>
    <w:p>
      <w:pPr>
        <w:spacing w:after="0"/>
        <w:ind w:left="0"/>
        <w:jc w:val="left"/>
      </w:pPr>
      <w:r>
        <w:rPr>
          <w:rFonts w:ascii="Times New Roman"/>
          <w:b/>
          <w:i w:val="false"/>
          <w:color w:val="000000"/>
        </w:rPr>
        <w:t xml:space="preserve"> 68-бап. Өз еркiмен таратылуға рұқсат беруден бас тарту </w:t>
      </w:r>
    </w:p>
    <w:bookmarkEnd w:id="1186"/>
    <w:bookmarkStart w:name="z1160" w:id="1187"/>
    <w:p>
      <w:pPr>
        <w:spacing w:after="0"/>
        <w:ind w:left="0"/>
        <w:jc w:val="both"/>
      </w:pPr>
      <w:r>
        <w:rPr>
          <w:rFonts w:ascii="Times New Roman"/>
          <w:b w:val="false"/>
          <w:i w:val="false"/>
          <w:color w:val="000000"/>
          <w:sz w:val="28"/>
        </w:rPr>
        <w:t xml:space="preserve">
      1. Сақтандыру (қайта сақтандыру) ұйымының өз еркiмен таратылуына рұқсат беруден уәкiлеттi мемлекеттiк орган мынадай негiздер бойынша: </w:t>
      </w:r>
    </w:p>
    <w:bookmarkEnd w:id="1187"/>
    <w:p>
      <w:pPr>
        <w:spacing w:after="0"/>
        <w:ind w:left="0"/>
        <w:jc w:val="both"/>
      </w:pPr>
      <w:r>
        <w:rPr>
          <w:rFonts w:ascii="Times New Roman"/>
          <w:b w:val="false"/>
          <w:i w:val="false"/>
          <w:color w:val="000000"/>
          <w:sz w:val="28"/>
        </w:rPr>
        <w:t xml:space="preserve">
      1) көзделiп отырған өз еркiмен таратылу нәтижесiнде сақтанушылар мен өзге де кредиторлардың заңды мүдделерi бұзылған; </w:t>
      </w:r>
    </w:p>
    <w:p>
      <w:pPr>
        <w:spacing w:after="0"/>
        <w:ind w:left="0"/>
        <w:jc w:val="both"/>
      </w:pPr>
      <w:r>
        <w:rPr>
          <w:rFonts w:ascii="Times New Roman"/>
          <w:b w:val="false"/>
          <w:i w:val="false"/>
          <w:color w:val="000000"/>
          <w:sz w:val="28"/>
        </w:rPr>
        <w:t>
      2) ұсынылған құжаттар бойынша уәкілетті органның ескертулері ол белгілеген мерзімде жойылмаған;</w:t>
      </w:r>
    </w:p>
    <w:p>
      <w:pPr>
        <w:spacing w:after="0"/>
        <w:ind w:left="0"/>
        <w:jc w:val="both"/>
      </w:pPr>
      <w:r>
        <w:rPr>
          <w:rFonts w:ascii="Times New Roman"/>
          <w:b w:val="false"/>
          <w:i w:val="false"/>
          <w:color w:val="000000"/>
          <w:sz w:val="28"/>
        </w:rPr>
        <w:t>
      3) табыс етiлген құжаттар Қазақстан Республикасының заңдарына сәйкес болмаған;</w:t>
      </w:r>
    </w:p>
    <w:p>
      <w:pPr>
        <w:spacing w:after="0"/>
        <w:ind w:left="0"/>
        <w:jc w:val="both"/>
      </w:pPr>
      <w:r>
        <w:rPr>
          <w:rFonts w:ascii="Times New Roman"/>
          <w:b w:val="false"/>
          <w:i w:val="false"/>
          <w:color w:val="000000"/>
          <w:sz w:val="28"/>
        </w:rPr>
        <w:t>
      4) сақтандыру (қайта сақтандыру) ұйымының міндеттемелері бойынша есеп айырысу үшін оның қаражаты жетпеген;</w:t>
      </w:r>
    </w:p>
    <w:p>
      <w:pPr>
        <w:spacing w:after="0"/>
        <w:ind w:left="0"/>
        <w:jc w:val="both"/>
      </w:pPr>
      <w:r>
        <w:rPr>
          <w:rFonts w:ascii="Times New Roman"/>
          <w:b w:val="false"/>
          <w:i w:val="false"/>
          <w:color w:val="000000"/>
          <w:sz w:val="28"/>
        </w:rPr>
        <w:t>
      5) сақтандыру портфелін басқа сақтандыру (қайта сақтандыру) ұйымына беру жөнінде шаралар қолданылмаған жағдайларда бас тартады.</w:t>
      </w:r>
    </w:p>
    <w:bookmarkStart w:name="z561" w:id="1188"/>
    <w:p>
      <w:pPr>
        <w:spacing w:after="0"/>
        <w:ind w:left="0"/>
        <w:jc w:val="both"/>
      </w:pPr>
      <w:r>
        <w:rPr>
          <w:rFonts w:ascii="Times New Roman"/>
          <w:b w:val="false"/>
          <w:i w:val="false"/>
          <w:color w:val="000000"/>
          <w:sz w:val="28"/>
        </w:rPr>
        <w:t>
      2. Уәкiлеттi мемлекеттiк орган өтiнiш берушiге оның өз еркiмен таратылуына рұқсат беруден бас тартқаны туралы бас тартудың негiздемесiн көрсете отырып жазбаша хабарлайды.</w:t>
      </w:r>
    </w:p>
    <w:bookmarkEnd w:id="118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68-бапқа өзгеріс енгізілді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81" w:id="1189"/>
    <w:p>
      <w:pPr>
        <w:spacing w:after="0"/>
        <w:ind w:left="0"/>
        <w:jc w:val="left"/>
      </w:pPr>
      <w:r>
        <w:rPr>
          <w:rFonts w:ascii="Times New Roman"/>
          <w:b/>
          <w:i w:val="false"/>
          <w:color w:val="000000"/>
        </w:rPr>
        <w:t xml:space="preserve"> 69-бап. Сақтандыру (қайта сақтандыру) ұйымын мәжбүрлеп тарату ерекшелiктерi </w:t>
      </w:r>
    </w:p>
    <w:bookmarkEnd w:id="1189"/>
    <w:p>
      <w:pPr>
        <w:spacing w:after="0"/>
        <w:ind w:left="0"/>
        <w:jc w:val="both"/>
      </w:pPr>
      <w:r>
        <w:rPr>
          <w:rFonts w:ascii="Times New Roman"/>
          <w:b w:val="false"/>
          <w:i w:val="false"/>
          <w:color w:val="000000"/>
          <w:sz w:val="28"/>
        </w:rPr>
        <w:t>
      1. Уақытша әкiмшiлiк өз өкiлеттiгiн доғарып, сақтандыру (қайта сақтандыру) ұйымының құжаттары мен мүлкін бір айдан аспайтын мерзімде тарату комиссиясының төрағасына өткізеді. Егер мәжбүрлеп таратылатын сақтандыру ұйымы сақтандыру төлемдеріне кепілдік беру жүйесінің қатысушысы болып табылса, уақытша әкiмшiлiк сақтандыру ұйымдары мәжбүрлеп таратылатын жағдайда, сақтанушыларға (сақтандырылушыларға, пайда алушыларға) сақтандыру төлемдерiн жүзеге асыруға кепілдік беретін ұйымға уәкілетті органның нормативтік құқықтық актісінде көзделген көлемде және мерзімде ақпарат береді.</w:t>
      </w:r>
    </w:p>
    <w:bookmarkStart w:name="z562" w:id="1190"/>
    <w:p>
      <w:pPr>
        <w:spacing w:after="0"/>
        <w:ind w:left="0"/>
        <w:jc w:val="both"/>
      </w:pPr>
      <w:r>
        <w:rPr>
          <w:rFonts w:ascii="Times New Roman"/>
          <w:b w:val="false"/>
          <w:i w:val="false"/>
          <w:color w:val="000000"/>
          <w:sz w:val="28"/>
        </w:rPr>
        <w:t>
      2. Сақтандыру (қайта сақтандыру) ұйымын лицензиядан айырған күннен бастап:</w:t>
      </w:r>
    </w:p>
    <w:bookmarkEnd w:id="1190"/>
    <w:bookmarkStart w:name="z563" w:id="1191"/>
    <w:p>
      <w:pPr>
        <w:spacing w:after="0"/>
        <w:ind w:left="0"/>
        <w:jc w:val="both"/>
      </w:pPr>
      <w:r>
        <w:rPr>
          <w:rFonts w:ascii="Times New Roman"/>
          <w:b w:val="false"/>
          <w:i w:val="false"/>
          <w:color w:val="000000"/>
          <w:sz w:val="28"/>
        </w:rPr>
        <w:t>
      1) сақтандыру (қайта сақтандыру) ұйымының құрылтайшылары (қатысушылары), органдары сақтандыру (қайта сақтандыру) ұйымының мүлкіне билік етуге құқылы емес;</w:t>
      </w:r>
    </w:p>
    <w:bookmarkEnd w:id="1191"/>
    <w:bookmarkStart w:name="z564" w:id="1192"/>
    <w:p>
      <w:pPr>
        <w:spacing w:after="0"/>
        <w:ind w:left="0"/>
        <w:jc w:val="both"/>
      </w:pPr>
      <w:r>
        <w:rPr>
          <w:rFonts w:ascii="Times New Roman"/>
          <w:b w:val="false"/>
          <w:i w:val="false"/>
          <w:color w:val="000000"/>
          <w:sz w:val="28"/>
        </w:rPr>
        <w:t>
      2) таратылатын сақтандыру (қайта сақтандыру) ұйымына қатысты соттардың бұрын қабылдаған шешімдерін орындау тоқтатыла тұрады;</w:t>
      </w:r>
    </w:p>
    <w:bookmarkEnd w:id="1192"/>
    <w:bookmarkStart w:name="z787" w:id="1193"/>
    <w:p>
      <w:pPr>
        <w:spacing w:after="0"/>
        <w:ind w:left="0"/>
        <w:jc w:val="both"/>
      </w:pPr>
      <w:r>
        <w:rPr>
          <w:rFonts w:ascii="Times New Roman"/>
          <w:b w:val="false"/>
          <w:i w:val="false"/>
          <w:color w:val="000000"/>
          <w:sz w:val="28"/>
        </w:rPr>
        <w:t xml:space="preserve">
      3) кредиторлардың таратылатын сақтандыру (қайта сақтандыру) ұйымына талаптары, осы Заңның 55-бабының </w:t>
      </w:r>
      <w:r>
        <w:rPr>
          <w:rFonts w:ascii="Times New Roman"/>
          <w:b w:val="false"/>
          <w:i w:val="false"/>
          <w:color w:val="000000"/>
          <w:sz w:val="28"/>
        </w:rPr>
        <w:t>3-тармағында</w:t>
      </w:r>
      <w:r>
        <w:rPr>
          <w:rFonts w:ascii="Times New Roman"/>
          <w:b w:val="false"/>
          <w:i w:val="false"/>
          <w:color w:val="000000"/>
          <w:sz w:val="28"/>
        </w:rPr>
        <w:t xml:space="preserve"> көзделген шығыстарға байланысты, сондай-ақ "Сақтандыру төлемдеріне кепілдік беру қоры туралы" Қазақстан Республикасының Заңында көзделген жағдайларда сақтандырудың аннуитетті сыныптары бойынша кепілдікті төлемдерді жүзеге асыру кезеңіндегі талаптарды қоспағанда, тарату ісін жүргізуге қойылуы мүмкін;</w:t>
      </w:r>
    </w:p>
    <w:bookmarkEnd w:id="1193"/>
    <w:bookmarkStart w:name="z788" w:id="1194"/>
    <w:p>
      <w:pPr>
        <w:spacing w:after="0"/>
        <w:ind w:left="0"/>
        <w:jc w:val="both"/>
      </w:pPr>
      <w:r>
        <w:rPr>
          <w:rFonts w:ascii="Times New Roman"/>
          <w:b w:val="false"/>
          <w:i w:val="false"/>
          <w:color w:val="000000"/>
          <w:sz w:val="28"/>
        </w:rPr>
        <w:t>
      4) кредиторлардың, мемлекеттік кіріс органдарының, оның ішінде даусыз (акцептісіз) тәртіппен қанағаттандыруға жататын талаптары бойынша сақтандыру (қайта сақтандыру) ұйымының банктік шоттарынан ақша өндіріп алуға, сондай-ақ сақтандыру (қайта сақтандыру) ұйымының мүлкіне өндіріп алуды қолдануға жол берілмейді;</w:t>
      </w:r>
    </w:p>
    <w:bookmarkEnd w:id="1194"/>
    <w:bookmarkStart w:name="z789" w:id="1195"/>
    <w:p>
      <w:pPr>
        <w:spacing w:after="0"/>
        <w:ind w:left="0"/>
        <w:jc w:val="both"/>
      </w:pPr>
      <w:r>
        <w:rPr>
          <w:rFonts w:ascii="Times New Roman"/>
          <w:b w:val="false"/>
          <w:i w:val="false"/>
          <w:color w:val="000000"/>
          <w:sz w:val="28"/>
        </w:rPr>
        <w:t>
      5) сақтандыру (қайта сақтандыру) ұйымының акционерлеріне сақтандыру (қайта сақтандыру) ұйымының өздеріне тиесілі акцияларын иеліктен шығаруға тыйым салынады;</w:t>
      </w:r>
    </w:p>
    <w:bookmarkEnd w:id="1195"/>
    <w:bookmarkStart w:name="z790" w:id="1196"/>
    <w:p>
      <w:pPr>
        <w:spacing w:after="0"/>
        <w:ind w:left="0"/>
        <w:jc w:val="both"/>
      </w:pPr>
      <w:r>
        <w:rPr>
          <w:rFonts w:ascii="Times New Roman"/>
          <w:b w:val="false"/>
          <w:i w:val="false"/>
          <w:color w:val="000000"/>
          <w:sz w:val="28"/>
        </w:rPr>
        <w:t xml:space="preserve">
      6) басшы, ал қажет болған кезде өзге де қызметкерлер Қазақстан Республикасының еңбек </w:t>
      </w:r>
      <w:r>
        <w:rPr>
          <w:rFonts w:ascii="Times New Roman"/>
          <w:b w:val="false"/>
          <w:i w:val="false"/>
          <w:color w:val="000000"/>
          <w:sz w:val="28"/>
        </w:rPr>
        <w:t>заңнамасына</w:t>
      </w:r>
      <w:r>
        <w:rPr>
          <w:rFonts w:ascii="Times New Roman"/>
          <w:b w:val="false"/>
          <w:i w:val="false"/>
          <w:color w:val="000000"/>
          <w:sz w:val="28"/>
        </w:rPr>
        <w:t xml:space="preserve"> сәйкес жұмыстан шеттетіледі.</w:t>
      </w:r>
    </w:p>
    <w:bookmarkEnd w:id="1196"/>
    <w:bookmarkStart w:name="z791" w:id="1197"/>
    <w:p>
      <w:pPr>
        <w:spacing w:after="0"/>
        <w:ind w:left="0"/>
        <w:jc w:val="both"/>
      </w:pPr>
      <w:r>
        <w:rPr>
          <w:rFonts w:ascii="Times New Roman"/>
          <w:b w:val="false"/>
          <w:i w:val="false"/>
          <w:color w:val="000000"/>
          <w:sz w:val="28"/>
        </w:rPr>
        <w:t>
      3. Сақтандыру (қайта сақтандыру) ұйымы мәжбүрлеп таратылған жағдайда сот уәкілетті органды хабардар етеді және күнтізбелік он күн ішінде оған сақтандыру (қайта сақтандыру) ұйымын мәжбүрлеп тарату туралы шешімнің көшірмесін жібереді.</w:t>
      </w:r>
    </w:p>
    <w:bookmarkEnd w:id="1197"/>
    <w:bookmarkStart w:name="z1161" w:id="1198"/>
    <w:p>
      <w:pPr>
        <w:spacing w:after="0"/>
        <w:ind w:left="0"/>
        <w:jc w:val="both"/>
      </w:pPr>
      <w:r>
        <w:rPr>
          <w:rFonts w:ascii="Times New Roman"/>
          <w:b w:val="false"/>
          <w:i w:val="false"/>
          <w:color w:val="000000"/>
          <w:sz w:val="28"/>
        </w:rPr>
        <w:t xml:space="preserve">
      3-1. Сақтандыру (қайта сақтандыру) ұйымын мәжбүрлеп тарату туралы сот шешімі заңды күшіне енген күннен бастап сақтандыру (қайта сақтандыру) ұйымының бұрын жұмыс істеп тұрған органдарының өкілеттіктері тоқтатылады, басшы, ал қажет болған кезде өзге де қызметкерлері Қазақстан Республикасының еңбек </w:t>
      </w:r>
      <w:r>
        <w:rPr>
          <w:rFonts w:ascii="Times New Roman"/>
          <w:b w:val="false"/>
          <w:i w:val="false"/>
          <w:color w:val="000000"/>
          <w:sz w:val="28"/>
        </w:rPr>
        <w:t>заңнамасында</w:t>
      </w:r>
      <w:r>
        <w:rPr>
          <w:rFonts w:ascii="Times New Roman"/>
          <w:b w:val="false"/>
          <w:i w:val="false"/>
          <w:color w:val="000000"/>
          <w:sz w:val="28"/>
        </w:rPr>
        <w:t xml:space="preserve"> белгіленген тәртіппен жұмыстан босатылады.</w:t>
      </w:r>
    </w:p>
    <w:bookmarkEnd w:id="1198"/>
    <w:bookmarkStart w:name="z1162" w:id="1199"/>
    <w:p>
      <w:pPr>
        <w:spacing w:after="0"/>
        <w:ind w:left="0"/>
        <w:jc w:val="both"/>
      </w:pPr>
      <w:r>
        <w:rPr>
          <w:rFonts w:ascii="Times New Roman"/>
          <w:b w:val="false"/>
          <w:i w:val="false"/>
          <w:color w:val="000000"/>
          <w:sz w:val="28"/>
        </w:rPr>
        <w:t>
      3-2. Сақтандыру (қайта сақтандыру) ұйымын мәжбүрлеп тарату туралы сот шешімі заңды күшіне енген күннен бастап осы баптың 2-тармағының 1) – 5) тармақшаларында көзделген салдарлар туындайды.</w:t>
      </w:r>
    </w:p>
    <w:bookmarkEnd w:id="1199"/>
    <w:bookmarkStart w:name="z792" w:id="1200"/>
    <w:p>
      <w:pPr>
        <w:spacing w:after="0"/>
        <w:ind w:left="0"/>
        <w:jc w:val="both"/>
      </w:pPr>
      <w:r>
        <w:rPr>
          <w:rFonts w:ascii="Times New Roman"/>
          <w:b w:val="false"/>
          <w:i w:val="false"/>
          <w:color w:val="000000"/>
          <w:sz w:val="28"/>
        </w:rPr>
        <w:t xml:space="preserve">
      4. Сот сақтандыру (қайта сақтандыру) ұйымын мәжбүрлеп тарату туралы шешім қабылдаған жағдайда, уәкілетті органның лицензиядан айырумен байланысты емес негіздер бойынша, уәкілетті орган оны лицензиядан айыру туралы мәселені Қазақстан Республикасының </w:t>
      </w:r>
      <w:r>
        <w:rPr>
          <w:rFonts w:ascii="Times New Roman"/>
          <w:b w:val="false"/>
          <w:i w:val="false"/>
          <w:color w:val="000000"/>
          <w:sz w:val="28"/>
        </w:rPr>
        <w:t>заңнамасында</w:t>
      </w:r>
      <w:r>
        <w:rPr>
          <w:rFonts w:ascii="Times New Roman"/>
          <w:b w:val="false"/>
          <w:i w:val="false"/>
          <w:color w:val="000000"/>
          <w:sz w:val="28"/>
        </w:rPr>
        <w:t xml:space="preserve"> белгіленген тәртіппен қарайды.</w:t>
      </w:r>
    </w:p>
    <w:bookmarkEnd w:id="120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 Алып тасталды - ҚР 07.03.2014 </w:t>
      </w:r>
      <w:r>
        <w:rPr>
          <w:rFonts w:ascii="Times New Roman"/>
          <w:b w:val="false"/>
          <w:i w:val="false"/>
          <w:color w:val="000000"/>
          <w:sz w:val="28"/>
        </w:rPr>
        <w:t>N 177-V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Ескерту. 69-бап жаңа редакцияда - ҚР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Заңымен, өзгерістер енгізілді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07.03.2014 </w:t>
      </w:r>
      <w:r>
        <w:rPr>
          <w:rFonts w:ascii="Times New Roman"/>
          <w:b w:val="false"/>
          <w:i w:val="false"/>
          <w:color w:val="000000"/>
          <w:sz w:val="28"/>
        </w:rPr>
        <w:t>N 177-V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07.11.2014 </w:t>
      </w:r>
      <w:r>
        <w:rPr>
          <w:rFonts w:ascii="Times New Roman"/>
          <w:b w:val="false"/>
          <w:i w:val="false"/>
          <w:color w:val="000000"/>
          <w:sz w:val="28"/>
        </w:rPr>
        <w:t>№ 248-V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28.11.2014 </w:t>
      </w:r>
      <w:r>
        <w:rPr>
          <w:rFonts w:ascii="Times New Roman"/>
          <w:b w:val="false"/>
          <w:i w:val="false"/>
          <w:color w:val="000000"/>
          <w:sz w:val="28"/>
        </w:rPr>
        <w:t>№ 257-V</w:t>
      </w:r>
      <w:r>
        <w:rPr>
          <w:rFonts w:ascii="Times New Roman"/>
          <w:b w:val="false"/>
          <w:i w:val="false"/>
          <w:color w:val="ff0000"/>
          <w:sz w:val="28"/>
        </w:rPr>
        <w:t xml:space="preserve"> (қолданысқа енгізілу тәртібін 10-баптың </w:t>
      </w:r>
      <w:r>
        <w:rPr>
          <w:rFonts w:ascii="Times New Roman"/>
          <w:b w:val="false"/>
          <w:i w:val="false"/>
          <w:color w:val="000000"/>
          <w:sz w:val="28"/>
        </w:rPr>
        <w:t>12) тармақшасынан</w:t>
      </w:r>
      <w:r>
        <w:rPr>
          <w:rFonts w:ascii="Times New Roman"/>
          <w:b w:val="false"/>
          <w:i w:val="false"/>
          <w:color w:val="ff0000"/>
          <w:sz w:val="28"/>
        </w:rPr>
        <w:t xml:space="preserve"> қараңыз);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 </w:t>
      </w:r>
      <w:r>
        <w:br/>
      </w:r>
      <w:r>
        <w:rPr>
          <w:rFonts w:ascii="Times New Roman"/>
          <w:b w:val="false"/>
          <w:i w:val="false"/>
          <w:color w:val="000000"/>
          <w:sz w:val="28"/>
        </w:rPr>
        <w:t>
</w:t>
      </w:r>
    </w:p>
    <w:bookmarkStart w:name="z794" w:id="1201"/>
    <w:p>
      <w:pPr>
        <w:spacing w:after="0"/>
        <w:ind w:left="0"/>
        <w:jc w:val="left"/>
      </w:pPr>
      <w:r>
        <w:rPr>
          <w:rFonts w:ascii="Times New Roman"/>
          <w:b/>
          <w:i w:val="false"/>
          <w:color w:val="000000"/>
        </w:rPr>
        <w:t xml:space="preserve"> 69-1-бап. Сақтандыру (қайта сақтандыру) ұйымын мәжбүрлеп тарату туралы сот шешімі заңды күшіне енген күннен бастап сақтандыру портфелін беру</w:t>
      </w:r>
    </w:p>
    <w:bookmarkEnd w:id="1201"/>
    <w:bookmarkStart w:name="z795" w:id="1202"/>
    <w:p>
      <w:pPr>
        <w:spacing w:after="0"/>
        <w:ind w:left="0"/>
        <w:jc w:val="both"/>
      </w:pPr>
      <w:r>
        <w:rPr>
          <w:rFonts w:ascii="Times New Roman"/>
          <w:b w:val="false"/>
          <w:i w:val="false"/>
          <w:color w:val="000000"/>
          <w:sz w:val="28"/>
        </w:rPr>
        <w:t>
      1. Сақтандыру (қайта сақтандыру) ұйымын мәжбүрлеп тарату туралы сот шешімі заңды күшіне енген күннен бастап мәжбүрлеп таратылатын сақтандыру (қайта сақтандыру) ұйымының тарату комиссиясы сақтандыру төлемдеріне кепілдік беру жүйесіне енгізілген кепілдік берілген сақтандыру түрлері бойынша толық көлемде сақтанушының келісімінсіз сақтандыру портфелін беруді жүзеге асырады.</w:t>
      </w:r>
    </w:p>
    <w:bookmarkEnd w:id="1202"/>
    <w:p>
      <w:pPr>
        <w:spacing w:after="0"/>
        <w:ind w:left="0"/>
        <w:jc w:val="both"/>
      </w:pPr>
      <w:r>
        <w:rPr>
          <w:rFonts w:ascii="Times New Roman"/>
          <w:b w:val="false"/>
          <w:i w:val="false"/>
          <w:color w:val="000000"/>
          <w:sz w:val="28"/>
        </w:rPr>
        <w:t>
      Осы бапта көзделген іс-шаралар сақтандыру (қайта сақтандыру) ұйымын мәжбүрлеп тарату туралы сот шешімі заңды күшіне енген күннен бастап үш ай ішінде жүзеге асырылады.</w:t>
      </w:r>
    </w:p>
    <w:bookmarkStart w:name="z796" w:id="1203"/>
    <w:p>
      <w:pPr>
        <w:spacing w:after="0"/>
        <w:ind w:left="0"/>
        <w:jc w:val="both"/>
      </w:pPr>
      <w:r>
        <w:rPr>
          <w:rFonts w:ascii="Times New Roman"/>
          <w:b w:val="false"/>
          <w:i w:val="false"/>
          <w:color w:val="000000"/>
          <w:sz w:val="28"/>
        </w:rPr>
        <w:t>
      2. Мәжбүрлеп таратылатын сақтандыру (қайта сақтандыру) ұйымының сақтандыру портфелін сақтандыру (қайта сақтандыру) ұйымының тарату комиссиясы бір немесе бірнеше сақтандыру (қайта сақтандыру) ұйымына кепілдік берілетін сақтандыру және (немесе) қайта сақтандыру түрі бойынша лицензия болған және ол (олар) уәкілетті органның нормативтік құқықтық актісінде белгіленген талаптарға сәйкес болған кезде беруі мүмкін.</w:t>
      </w:r>
    </w:p>
    <w:bookmarkEnd w:id="1203"/>
    <w:p>
      <w:pPr>
        <w:spacing w:after="0"/>
        <w:ind w:left="0"/>
        <w:jc w:val="both"/>
      </w:pPr>
      <w:r>
        <w:rPr>
          <w:rFonts w:ascii="Times New Roman"/>
          <w:b w:val="false"/>
          <w:i w:val="false"/>
          <w:color w:val="000000"/>
          <w:sz w:val="28"/>
        </w:rPr>
        <w:t>
      Сақтандыру портфелін беру сақтандыру шарттары бойынша сақтандыру ұйымдарын мәжбүрлеп тарату кезінде сақтанушыларға (сақтандырылушыларға, пайда алушыларға) сақтандыру төлемдерін жүзеге асыруға кепілдік беретін ұйымның қаражаты есебінен жүзеге асырылады.</w:t>
      </w:r>
    </w:p>
    <w:p>
      <w:pPr>
        <w:spacing w:after="0"/>
        <w:ind w:left="0"/>
        <w:jc w:val="both"/>
      </w:pPr>
      <w:r>
        <w:rPr>
          <w:rFonts w:ascii="Times New Roman"/>
          <w:b w:val="false"/>
          <w:i w:val="false"/>
          <w:color w:val="000000"/>
          <w:sz w:val="28"/>
        </w:rPr>
        <w:t>
      2-1. Егер "өмірді сақтандыру" саласы бойынша қызметін жүзеге асыратын сақтандыру ұйымдарының бірде-біреуі уәкілетті органның нормативтік құқықтық актісінде белгіленген талаптарға сәйкес келмесе не "өмірді сақтандыру" саласы бойынша қызметін жүзеге асыратын сақтандыру ұйымдарының бірде-біреуі мәжбүрлеп таратылатын сақтандыру ұйымының сақтандыру портфелін қабылдау ниеті туралы мәлімдемесе, сақтандыру портфелін мемлекеттің қатысуымен "өмірді сақтандыру" саласы бойынша қызметін жүзеге асыратын сақтандыру ұйымына беру жүзеге асырылады.</w:t>
      </w:r>
    </w:p>
    <w:bookmarkStart w:name="z797" w:id="1204"/>
    <w:p>
      <w:pPr>
        <w:spacing w:after="0"/>
        <w:ind w:left="0"/>
        <w:jc w:val="both"/>
      </w:pPr>
      <w:r>
        <w:rPr>
          <w:rFonts w:ascii="Times New Roman"/>
          <w:b w:val="false"/>
          <w:i w:val="false"/>
          <w:color w:val="000000"/>
          <w:sz w:val="28"/>
        </w:rPr>
        <w:t>
      3. Мәжбүрлеп таратылатын сақтандыру (қайта сақтандыру) ұйымы міндеттемелерінің туындағаны туралы мәлімделген және олар бойынша сақтандыру төлемдері жүзеге асырылмаған немесе толық көлемде жүзеге асырылмаған сақтандыру жағдайлары бойынша сақтандыру төлемдерін жүзеге асыру жөніндегі олардың міндеттемелері туындаған сақтандыру шарттары берілетін сақтандыру портфелінің құрамына енгізілмейді.</w:t>
      </w:r>
    </w:p>
    <w:bookmarkEnd w:id="1204"/>
    <w:p>
      <w:pPr>
        <w:spacing w:after="0"/>
        <w:ind w:left="0"/>
        <w:jc w:val="both"/>
      </w:pPr>
      <w:r>
        <w:rPr>
          <w:rFonts w:ascii="Times New Roman"/>
          <w:b w:val="false"/>
          <w:i w:val="false"/>
          <w:color w:val="000000"/>
          <w:sz w:val="28"/>
        </w:rPr>
        <w:t>
      Сақтандыру шарттарының тізілімінде және (немесе) мәжбүрлеп таратылатын сақтандыру (қайта сақтандыру) ұйымының дерекқорында сақтандыру шарты болмаған жағдайда, сақтанушы мәжбүрлеп таратылатын сақтандыру (қайта сақтандыру) ұйымымен жасалған, қолданылу мерзімі аяқталмаған сақтандыру шарты (түпнұсқасы, көшірмесі, телнұсқасы) болған кезде осы шарт қолданылуы тиіс болған қалған уақыт кезеңіне барабар сақтандыру сыйлықақысының бөлігін талап ету құқығымен мәжбүрлеп таратылатын сақтандыру (қайта сақтандыру) ұйымының тарату комиссиясына өтініш жасайды.</w:t>
      </w:r>
    </w:p>
    <w:p>
      <w:pPr>
        <w:spacing w:after="0"/>
        <w:ind w:left="0"/>
        <w:jc w:val="both"/>
      </w:pPr>
      <w:r>
        <w:rPr>
          <w:rFonts w:ascii="Times New Roman"/>
          <w:b w:val="false"/>
          <w:i w:val="false"/>
          <w:color w:val="000000"/>
          <w:sz w:val="28"/>
        </w:rPr>
        <w:t>
      Бұл ретте мәжбүрлеп таратылатын сақтандыру (қайта сақтандыру) ұйымымен жасалған сақтандыру шарты мәжбүрлеп таратылатын сақтандыру (қайта сақтандыру) ұйымының тарату комиссиясына сақтанушы ұсынатын сақтандыру сыйлықақысының бөлігін қайтару туралы өтініштің негізінде қолданысын мерзімінен бұрын тоқтатады.</w:t>
      </w:r>
    </w:p>
    <w:p>
      <w:pPr>
        <w:spacing w:after="0"/>
        <w:ind w:left="0"/>
        <w:jc w:val="both"/>
      </w:pPr>
      <w:r>
        <w:rPr>
          <w:rFonts w:ascii="Times New Roman"/>
          <w:b w:val="false"/>
          <w:i w:val="false"/>
          <w:color w:val="000000"/>
          <w:sz w:val="28"/>
        </w:rPr>
        <w:t>
      Осы тармақтың нормалары сақтандыру ұйымдары мәжбүрлеп таратылған жағдайда сақтанушыларға (сақтандырылушыларға, пайда алушыларға) сақтандыру төлемдерiн жүзеге асыруға кепілдік беретін ұйымның сақтандырудың аннуитетті сыныптары бойынша сақтандыру портфелін беруі жағдайларына қолданылмайды.</w:t>
      </w:r>
    </w:p>
    <w:bookmarkStart w:name="z798" w:id="1205"/>
    <w:p>
      <w:pPr>
        <w:spacing w:after="0"/>
        <w:ind w:left="0"/>
        <w:jc w:val="both"/>
      </w:pPr>
      <w:r>
        <w:rPr>
          <w:rFonts w:ascii="Times New Roman"/>
          <w:b w:val="false"/>
          <w:i w:val="false"/>
          <w:color w:val="000000"/>
          <w:sz w:val="28"/>
        </w:rPr>
        <w:t>
      4. Мәжбүрлеп таратылатын сақтандыру (қайта сақтандыру) ұйымының сақтандыру портфелі берілген (қабылдап алынған) күннен бастап қабылдаған сақтандыру шарттары бойынша туындайтын міндеттемелерді, қабылдайтын сақтандыру (қайта сақтандыру) ұйымы (қабылдайтын сақтандыру (қайта сақтандыру) ұйымдары) орындайды.</w:t>
      </w:r>
    </w:p>
    <w:bookmarkEnd w:id="1205"/>
    <w:p>
      <w:pPr>
        <w:spacing w:after="0"/>
        <w:ind w:left="0"/>
        <w:jc w:val="both"/>
      </w:pPr>
      <w:r>
        <w:rPr>
          <w:rFonts w:ascii="Times New Roman"/>
          <w:b w:val="false"/>
          <w:i w:val="false"/>
          <w:color w:val="000000"/>
          <w:sz w:val="28"/>
        </w:rPr>
        <w:t>
      Берілген сақтандыру шарты онда белгіленген мерзім аяқталғанға дейін қолданылады.</w:t>
      </w:r>
    </w:p>
    <w:p>
      <w:pPr>
        <w:spacing w:after="0"/>
        <w:ind w:left="0"/>
        <w:jc w:val="both"/>
      </w:pPr>
      <w:r>
        <w:rPr>
          <w:rFonts w:ascii="Times New Roman"/>
          <w:b w:val="false"/>
          <w:i w:val="false"/>
          <w:color w:val="000000"/>
          <w:sz w:val="28"/>
        </w:rPr>
        <w:t>
      Мәжбүрлеп таратылатын сақтандыру (қайта сақтандыру) ұйымының сақтанушыларымен жаңа сақтандыру шартын жасасу не мәжбүрлеп таратылатын сақтандыру (қайта сақтандыру) ұйымының сақтанушыларымен жасалған сақтандыру шартына өзгерістер енгізу талап етілмейді.</w:t>
      </w:r>
    </w:p>
    <w:bookmarkStart w:name="z799" w:id="1206"/>
    <w:p>
      <w:pPr>
        <w:spacing w:after="0"/>
        <w:ind w:left="0"/>
        <w:jc w:val="both"/>
      </w:pPr>
      <w:r>
        <w:rPr>
          <w:rFonts w:ascii="Times New Roman"/>
          <w:b w:val="false"/>
          <w:i w:val="false"/>
          <w:color w:val="000000"/>
          <w:sz w:val="28"/>
        </w:rPr>
        <w:t>
      5. Сақтандыру портфелін беру туралы хабарландыруды мәжбүрлеп таратылатын сақтандыру (қайта сақтандыру) ұйымының тарату комиссиясы қазақ және орыс тілдерінде Қазақстан Республикасының бүкіл аумағына таралатын мерзімді баспасөз басылымдарында және сақтандыру (қайта сақтандыру) ұйымының интернет-ресурсында сақтандыру (қайта сақтандыру) ұйымы (сақтандыру (қайта сақтандыру) ұйымдары) мәжбүрлеп таратылатын сақтандыру (қайта сақтандыру) ұйымының сақтандыру портфелін қабылдаған күннен бастап бес жұмыс күні ішінде жариялайды.</w:t>
      </w:r>
    </w:p>
    <w:bookmarkEnd w:id="1206"/>
    <w:bookmarkStart w:name="z800" w:id="1207"/>
    <w:p>
      <w:pPr>
        <w:spacing w:after="0"/>
        <w:ind w:left="0"/>
        <w:jc w:val="both"/>
      </w:pPr>
      <w:r>
        <w:rPr>
          <w:rFonts w:ascii="Times New Roman"/>
          <w:b w:val="false"/>
          <w:i w:val="false"/>
          <w:color w:val="000000"/>
          <w:sz w:val="28"/>
        </w:rPr>
        <w:t>
      Хабарландыруда:</w:t>
      </w:r>
    </w:p>
    <w:bookmarkEnd w:id="1207"/>
    <w:bookmarkStart w:name="z801" w:id="1208"/>
    <w:p>
      <w:pPr>
        <w:spacing w:after="0"/>
        <w:ind w:left="0"/>
        <w:jc w:val="both"/>
      </w:pPr>
      <w:r>
        <w:rPr>
          <w:rFonts w:ascii="Times New Roman"/>
          <w:b w:val="false"/>
          <w:i w:val="false"/>
          <w:color w:val="000000"/>
          <w:sz w:val="28"/>
        </w:rPr>
        <w:t>
      1) сақтандыру портфелінің берілген күні;</w:t>
      </w:r>
    </w:p>
    <w:bookmarkEnd w:id="1208"/>
    <w:bookmarkStart w:name="z802" w:id="1209"/>
    <w:p>
      <w:pPr>
        <w:spacing w:after="0"/>
        <w:ind w:left="0"/>
        <w:jc w:val="both"/>
      </w:pPr>
      <w:r>
        <w:rPr>
          <w:rFonts w:ascii="Times New Roman"/>
          <w:b w:val="false"/>
          <w:i w:val="false"/>
          <w:color w:val="000000"/>
          <w:sz w:val="28"/>
        </w:rPr>
        <w:t>
      2) мәжбүрлеп таратылатын сақтандыру (қайта сақтандыру) ұйымының сақтандыру портфелін қабылдаған сақтандыру (қайта сақтандыру) ұйымының сақтандыру (қайта сақтандыру ұйымдарының) атауы және байланыс телефондары көрсетілген орналасқан жері;</w:t>
      </w:r>
    </w:p>
    <w:bookmarkEnd w:id="1209"/>
    <w:bookmarkStart w:name="z803" w:id="1210"/>
    <w:p>
      <w:pPr>
        <w:spacing w:after="0"/>
        <w:ind w:left="0"/>
        <w:jc w:val="both"/>
      </w:pPr>
      <w:r>
        <w:rPr>
          <w:rFonts w:ascii="Times New Roman"/>
          <w:b w:val="false"/>
          <w:i w:val="false"/>
          <w:color w:val="000000"/>
          <w:sz w:val="28"/>
        </w:rPr>
        <w:t>
      3) мәжбүрлеп таратылатын сақтандыру (қайта сақтандыру) ұйымының тарату комиссиясының және сақтандыру ұйымдарын мәжбүрлеп тарату кезінде сақтанушыларға (сақтандырылушыларға, пайда алушыларға) сақтандыру төлемдерін жүзеге асыруға кепілдік беретін ұйымның байланыс телефондары көрсетілген орналасқан жері туралы ақпарат қамтылуға тиіс.</w:t>
      </w:r>
    </w:p>
    <w:bookmarkEnd w:id="1210"/>
    <w:bookmarkStart w:name="z804" w:id="1211"/>
    <w:p>
      <w:pPr>
        <w:spacing w:after="0"/>
        <w:ind w:left="0"/>
        <w:jc w:val="both"/>
      </w:pPr>
      <w:r>
        <w:rPr>
          <w:rFonts w:ascii="Times New Roman"/>
          <w:b w:val="false"/>
          <w:i w:val="false"/>
          <w:color w:val="000000"/>
          <w:sz w:val="28"/>
        </w:rPr>
        <w:t>
      6. Сақтандыру (қайта сақтандыру) ұйымын мәжбүрлеп тарату туралы соттың шешімі заңды күшіне енген күнінен бастап сақтандыру портфелін беру тәртібі мен ерекшеліктері уәкілетті органның нормативтік құқықтық актісімен айқындалады.</w:t>
      </w:r>
    </w:p>
    <w:bookmarkEnd w:id="121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69-1-баппен толықтырылды - ҚР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өзгеріс енгізілді - ҚР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82" w:id="1212"/>
    <w:p>
      <w:pPr>
        <w:spacing w:after="0"/>
        <w:ind w:left="0"/>
        <w:jc w:val="left"/>
      </w:pPr>
      <w:r>
        <w:rPr>
          <w:rFonts w:ascii="Times New Roman"/>
          <w:b/>
          <w:i w:val="false"/>
          <w:color w:val="000000"/>
        </w:rPr>
        <w:t xml:space="preserve"> 70-бап. Мәжбүрлеп таратылатын сақтандыру (қайта сақтандыру) ұйымының тарату комиссиясы </w:t>
      </w:r>
    </w:p>
    <w:bookmarkEnd w:id="1212"/>
    <w:p>
      <w:pPr>
        <w:spacing w:after="0"/>
        <w:ind w:left="0"/>
        <w:jc w:val="both"/>
      </w:pPr>
      <w:r>
        <w:rPr>
          <w:rFonts w:ascii="Times New Roman"/>
          <w:b w:val="false"/>
          <w:i w:val="false"/>
          <w:color w:val="000000"/>
          <w:sz w:val="28"/>
        </w:rPr>
        <w:t xml:space="preserve">
      1. Сақтандыру (қайта сақтандыру) ұйымын, оның iшiнде банкроттық негiз бойынша тарату туралы шешiм қабылданғаннан кейiн сот тарату жөнiнде iс қозғайды және оның филиалдары мен өкiлдiктерiн ескере отырып, сақтандыру (қайта сақтандыру) ұйымының тарату комиссиясын құру жөнiнде уәкiлеттi органға мiндеттер жүктейдi. </w:t>
      </w:r>
    </w:p>
    <w:p>
      <w:pPr>
        <w:spacing w:after="0"/>
        <w:ind w:left="0"/>
        <w:jc w:val="both"/>
      </w:pPr>
      <w:r>
        <w:rPr>
          <w:rFonts w:ascii="Times New Roman"/>
          <w:b w:val="false"/>
          <w:i w:val="false"/>
          <w:color w:val="000000"/>
          <w:sz w:val="28"/>
        </w:rPr>
        <w:t>
      Мәжбүрлеп таратылатын сақтандыру (қайта сақтандыру) ұйымының тарату комиссияларын тағайындау мен босату тәртiбi және тарату комиссиясының төрағасы мен мүшелерiне қойылатын талап уәкiлеттi органның нормативтiк құқықтық актiлерiнде айқындалады.</w:t>
      </w:r>
    </w:p>
    <w:p>
      <w:pPr>
        <w:spacing w:after="0"/>
        <w:ind w:left="0"/>
        <w:jc w:val="both"/>
      </w:pPr>
      <w:r>
        <w:rPr>
          <w:rFonts w:ascii="Times New Roman"/>
          <w:b w:val="false"/>
          <w:i w:val="false"/>
          <w:color w:val="000000"/>
          <w:sz w:val="28"/>
        </w:rPr>
        <w:t>
      Тарату комиссиясы төрағасының және мүшесінің құқықтары мен міндеттері, оның ішінде сыйақыға құқығы, мәжбүрлеп таратылатын сақтандыру (қайта сақтандыру) ұйымының істері мен мүлкін басқару жөніндегі өкілеттіктердің көлемі уәкілетті органның нормативтік құқықтық актілерімен және кредиторлар комитеті Қазақстан Республикасының заңнамасында белгіленген талаптарды ескере отырып, олармен жасасатын келісіммен реттеледі.</w:t>
      </w:r>
    </w:p>
    <w:bookmarkStart w:name="z1521" w:id="1213"/>
    <w:p>
      <w:pPr>
        <w:spacing w:after="0"/>
        <w:ind w:left="0"/>
        <w:jc w:val="both"/>
      </w:pPr>
      <w:r>
        <w:rPr>
          <w:rFonts w:ascii="Times New Roman"/>
          <w:b w:val="false"/>
          <w:i w:val="false"/>
          <w:color w:val="000000"/>
          <w:sz w:val="28"/>
        </w:rPr>
        <w:t>
      1-1. Таратылатын сақтандыру (қайта сақтандыру) ұйымының тарату комиссиясы сақтандыру (қайта сақтандыру) ұйымы өзін лицензиядан айырғанға дейін бір жыл ішінде жасасқан мәмілені мынадай негіздер:</w:t>
      </w:r>
    </w:p>
    <w:bookmarkEnd w:id="1213"/>
    <w:p>
      <w:pPr>
        <w:spacing w:after="0"/>
        <w:ind w:left="0"/>
        <w:jc w:val="both"/>
      </w:pPr>
      <w:r>
        <w:rPr>
          <w:rFonts w:ascii="Times New Roman"/>
          <w:b w:val="false"/>
          <w:i w:val="false"/>
          <w:color w:val="000000"/>
          <w:sz w:val="28"/>
        </w:rPr>
        <w:t xml:space="preserve">
      1) басқа тараптың: </w:t>
      </w:r>
    </w:p>
    <w:p>
      <w:pPr>
        <w:spacing w:after="0"/>
        <w:ind w:left="0"/>
        <w:jc w:val="both"/>
      </w:pPr>
      <w:r>
        <w:rPr>
          <w:rFonts w:ascii="Times New Roman"/>
          <w:b w:val="false"/>
          <w:i w:val="false"/>
          <w:color w:val="000000"/>
          <w:sz w:val="28"/>
        </w:rPr>
        <w:t>
      егер мәміленің бағасы және (немесе) оның өзге талаптары салыстырмалы жағдайларда осыған ұқсас мәмілелер жасалатын бағадан және (немесе) өзге де талаптардан сақтандыру (қайта сақтандыру) ұйымы үшін нашар жағына қарай елеулі түрде ерекшеленетін болса;</w:t>
      </w:r>
    </w:p>
    <w:p>
      <w:pPr>
        <w:spacing w:after="0"/>
        <w:ind w:left="0"/>
        <w:jc w:val="both"/>
      </w:pPr>
      <w:r>
        <w:rPr>
          <w:rFonts w:ascii="Times New Roman"/>
          <w:b w:val="false"/>
          <w:i w:val="false"/>
          <w:color w:val="000000"/>
          <w:sz w:val="28"/>
        </w:rPr>
        <w:t xml:space="preserve">
      егер сақтандыру (қайта сақтандыру) ұйымы берген мүліктің немесе ол жүзеге асырған міндеттемелерді өзге де орындаудың нарықтық құны алынған міндеттемелерді қарсы орындаудың міндеттемелерді осындай қарсы орындаудың шарттары мен мән-жайлары ескеріле отырып айқындалған құнынан елеулі түрде асатын болса; </w:t>
      </w:r>
    </w:p>
    <w:p>
      <w:pPr>
        <w:spacing w:after="0"/>
        <w:ind w:left="0"/>
        <w:jc w:val="both"/>
      </w:pPr>
      <w:r>
        <w:rPr>
          <w:rFonts w:ascii="Times New Roman"/>
          <w:b w:val="false"/>
          <w:i w:val="false"/>
          <w:color w:val="000000"/>
          <w:sz w:val="28"/>
        </w:rPr>
        <w:t>
      егер мәміле өтеусіз немесе сақтандыру (қайта сақтандыру) ұйымымен ерекше қатынастар арқылы байланысты тұлғаға қатысты Қазақстан Республикасы заңнамасының талаптары бұзыла отырып жасалса, міндеттемелерді теңдей емес қарсы орындауы;</w:t>
      </w:r>
    </w:p>
    <w:p>
      <w:pPr>
        <w:spacing w:after="0"/>
        <w:ind w:left="0"/>
        <w:jc w:val="both"/>
      </w:pPr>
      <w:r>
        <w:rPr>
          <w:rFonts w:ascii="Times New Roman"/>
          <w:b w:val="false"/>
          <w:i w:val="false"/>
          <w:color w:val="000000"/>
          <w:sz w:val="28"/>
        </w:rPr>
        <w:t>
      2) егер мәміле басқа кредиторлар алдында белгіленген мерзімде орындалмаған міндеттемелері болған кезде мәмілені жасаған кезде орындалу мерзімі басталмаған, кредиторлардың бірінің талаптарын қанағаттандыруға әкелген жағдайда, сақтандыру (қайта сақтандыру) ұйымының талаптарды қанағаттандыру кезінде кредиторлардың біріне басқа кредиторлардың алдында басымдық беруге алып келген, жекелеген кредиторға немесе өзге де тұлғаға қатысты есеп айырысуды жасауы бойынша соттың жарамсыз деп тануы туралы талап қоя алады.</w:t>
      </w:r>
    </w:p>
    <w:p>
      <w:pPr>
        <w:spacing w:after="0"/>
        <w:ind w:left="0"/>
        <w:jc w:val="both"/>
      </w:pPr>
      <w:r>
        <w:rPr>
          <w:rFonts w:ascii="Times New Roman"/>
          <w:b w:val="false"/>
          <w:i w:val="false"/>
          <w:color w:val="000000"/>
          <w:sz w:val="28"/>
        </w:rPr>
        <w:t>
      Сақтандыру (қайта сақтандыру) ұйымы өзін лицензиядан айырғанға дейін бір жыл ішінде жасасқан мәмілелердің жарамсыздығына байланысты даулар бойынша талап қоюдың ескіру мерзімі олар анықталған күннен бастап бес жылды құрайды.</w:t>
      </w:r>
    </w:p>
    <w:p>
      <w:pPr>
        <w:spacing w:after="0"/>
        <w:ind w:left="0"/>
        <w:jc w:val="both"/>
      </w:pPr>
      <w:r>
        <w:rPr>
          <w:rFonts w:ascii="Times New Roman"/>
          <w:b w:val="false"/>
          <w:i w:val="false"/>
          <w:color w:val="000000"/>
          <w:sz w:val="28"/>
        </w:rPr>
        <w:t>
      Мәміле жарамсыз деп танылған кезде мәміле жарамсыздығының Қазақстан Республикасының Азаматтық кодексінде (Жалпы бөлім) белгіленген салдары қолданылады.</w:t>
      </w:r>
    </w:p>
    <w:bookmarkStart w:name="z565" w:id="1214"/>
    <w:p>
      <w:pPr>
        <w:spacing w:after="0"/>
        <w:ind w:left="0"/>
        <w:jc w:val="both"/>
      </w:pPr>
      <w:r>
        <w:rPr>
          <w:rFonts w:ascii="Times New Roman"/>
          <w:b w:val="false"/>
          <w:i w:val="false"/>
          <w:color w:val="000000"/>
          <w:sz w:val="28"/>
        </w:rPr>
        <w:t>
      2. Таратылатын сақтандыру (қайта сақтандыру) ұйымы кредиторларының аралық тарату балансы мен талаптарының тiзiлiмiн уәкiлеттi орган бекiтедi.</w:t>
      </w:r>
    </w:p>
    <w:bookmarkEnd w:id="1214"/>
    <w:bookmarkStart w:name="z566" w:id="1215"/>
    <w:p>
      <w:pPr>
        <w:spacing w:after="0"/>
        <w:ind w:left="0"/>
        <w:jc w:val="both"/>
      </w:pPr>
      <w:r>
        <w:rPr>
          <w:rFonts w:ascii="Times New Roman"/>
          <w:b w:val="false"/>
          <w:i w:val="false"/>
          <w:color w:val="000000"/>
          <w:sz w:val="28"/>
        </w:rPr>
        <w:t>
      3. Таратылатын сақтандыру (қайта сақтандыру) ұйымының тарату комиссиясы уәкiлеттi мемлекеттiк органға iстелген жұмыс туралы есептi және оның жазбаша сұратуы бойынша өз қызметi туралы қосымша мәлiметтер мен таратылатын сақтандыру (қайта сақтандыру) ұйымына қатысты деректердi табыс етуге мiндеттi.</w:t>
      </w:r>
    </w:p>
    <w:bookmarkEnd w:id="1215"/>
    <w:bookmarkStart w:name="z567" w:id="1216"/>
    <w:p>
      <w:pPr>
        <w:spacing w:after="0"/>
        <w:ind w:left="0"/>
        <w:jc w:val="both"/>
      </w:pPr>
      <w:r>
        <w:rPr>
          <w:rFonts w:ascii="Times New Roman"/>
          <w:b w:val="false"/>
          <w:i w:val="false"/>
          <w:color w:val="000000"/>
          <w:sz w:val="28"/>
        </w:rPr>
        <w:t>
      4. Сақтандыру (қайта сақтандыру) ұйымының тарату конкурстық массасы осы Заңда белгiленген ерекшелiктер ескерiле отырып, Қазақстан Республикасының заңнамасында айқындалған тәртiппен қалыптастырылады.</w:t>
      </w:r>
    </w:p>
    <w:bookmarkEnd w:id="1216"/>
    <w:p>
      <w:pPr>
        <w:spacing w:after="0"/>
        <w:ind w:left="0"/>
        <w:jc w:val="both"/>
      </w:pPr>
      <w:r>
        <w:rPr>
          <w:rFonts w:ascii="Times New Roman"/>
          <w:b w:val="false"/>
          <w:i w:val="false"/>
          <w:color w:val="000000"/>
          <w:sz w:val="28"/>
        </w:rPr>
        <w:t>
      Сақтандыру (қайта сақтандыру) ұйымының тарату комиссиясының төрағасына, мүшелеріне және өзге де жұмысқа тартылған қызметкерлерге төленетін сыйақының ай сайынғы мөлшері олардың әрқайсысына республикалық бюджет туралы заңда тиісті қаржы жылына арналып белгіленген ең төменгі жалақының он еселенген мөлшерінен аспауға тиіс.</w:t>
      </w:r>
    </w:p>
    <w:p>
      <w:pPr>
        <w:spacing w:after="0"/>
        <w:ind w:left="0"/>
        <w:jc w:val="both"/>
      </w:pPr>
      <w:r>
        <w:rPr>
          <w:rFonts w:ascii="Times New Roman"/>
          <w:b w:val="false"/>
          <w:i w:val="false"/>
          <w:color w:val="000000"/>
          <w:sz w:val="28"/>
        </w:rPr>
        <w:t>
      Таратылатын сақтандыру (қайта сақтандыру) ұйымының мүлкін өткізуді тарату комиссиясы уәкілетті органның нормативтік құқықтық актілерінде айқындалған тәртіппен жүргізеді.</w:t>
      </w:r>
    </w:p>
    <w:p>
      <w:pPr>
        <w:spacing w:after="0"/>
        <w:ind w:left="0"/>
        <w:jc w:val="both"/>
      </w:pPr>
      <w:r>
        <w:rPr>
          <w:rFonts w:ascii="Times New Roman"/>
          <w:b w:val="false"/>
          <w:i w:val="false"/>
          <w:color w:val="000000"/>
          <w:sz w:val="28"/>
        </w:rPr>
        <w:t>
      Сақтандыру (қайта сақтандыру) ұйымының тарату комиссиясының қызметiн бақылауды уәкiлеттi орган жүзеге асырады.</w:t>
      </w:r>
    </w:p>
    <w:bookmarkStart w:name="z568" w:id="1217"/>
    <w:p>
      <w:pPr>
        <w:spacing w:after="0"/>
        <w:ind w:left="0"/>
        <w:jc w:val="both"/>
      </w:pPr>
      <w:r>
        <w:rPr>
          <w:rFonts w:ascii="Times New Roman"/>
          <w:b w:val="false"/>
          <w:i w:val="false"/>
          <w:color w:val="000000"/>
          <w:sz w:val="28"/>
        </w:rPr>
        <w:t xml:space="preserve">
      5. Тарату комиссиясы уәкiлеттi органмен келiсiлген тарату туралы есептi және тарату балансын cотқа табыс етедi. </w:t>
      </w:r>
    </w:p>
    <w:bookmarkEnd w:id="1217"/>
    <w:p>
      <w:pPr>
        <w:spacing w:after="0"/>
        <w:ind w:left="0"/>
        <w:jc w:val="both"/>
      </w:pPr>
      <w:r>
        <w:rPr>
          <w:rFonts w:ascii="Times New Roman"/>
          <w:b w:val="false"/>
          <w:i w:val="false"/>
          <w:color w:val="000000"/>
          <w:sz w:val="28"/>
        </w:rPr>
        <w:t xml:space="preserve">
      Сот тарату туралы есептi және тарату балансын бекiтедi және тарату жөнiндегi iстi аяқтау туралы ұйғарым шығарады. </w:t>
      </w:r>
    </w:p>
    <w:p>
      <w:pPr>
        <w:spacing w:after="0"/>
        <w:ind w:left="0"/>
        <w:jc w:val="both"/>
      </w:pPr>
      <w:r>
        <w:rPr>
          <w:rFonts w:ascii="Times New Roman"/>
          <w:b w:val="false"/>
          <w:i w:val="false"/>
          <w:color w:val="000000"/>
          <w:sz w:val="28"/>
        </w:rPr>
        <w:t>
      Тарату комиссиясы сот ұйғарымының көшiрмесiн Корпорацияға, сондай-ақ уәкiлеттi органға жiбередi.</w:t>
      </w:r>
    </w:p>
    <w:p>
      <w:pPr>
        <w:spacing w:after="0"/>
        <w:ind w:left="0"/>
        <w:jc w:val="both"/>
      </w:pPr>
      <w:r>
        <w:rPr>
          <w:rFonts w:ascii="Times New Roman"/>
          <w:b w:val="false"/>
          <w:i w:val="false"/>
          <w:color w:val="000000"/>
          <w:sz w:val="28"/>
        </w:rPr>
        <w:t>
      Тарату комиссиясы тарату балансы мен тарату туралы есеп бекітілгеннен кейін күнтізбелік отыз күн ішінде оларды – Корпорацияға, ал көрсетілген құжаттардың көшірмелерін уәкілетті органға ұсынуға міндетті.</w:t>
      </w:r>
    </w:p>
    <w:p>
      <w:pPr>
        <w:spacing w:after="0"/>
        <w:ind w:left="0"/>
        <w:jc w:val="both"/>
      </w:pPr>
      <w:r>
        <w:rPr>
          <w:rFonts w:ascii="Times New Roman"/>
          <w:b w:val="false"/>
          <w:i w:val="false"/>
          <w:color w:val="000000"/>
          <w:sz w:val="28"/>
        </w:rPr>
        <w:t xml:space="preserve">
      Мәжбүрлеп таратылатын сақтандыру (қайта сақтандыру) ұйымын тарату тәртiбi және оның тарату комиссиясының жұмысына қойылатын талаптар уәкiлеттi органның нормативтiк құқықтық актiлерiмен айқындалады. </w:t>
      </w:r>
    </w:p>
    <w:p>
      <w:pPr>
        <w:spacing w:after="0"/>
        <w:ind w:left="0"/>
        <w:jc w:val="both"/>
      </w:pPr>
      <w:r>
        <w:rPr>
          <w:rFonts w:ascii="Times New Roman"/>
          <w:b w:val="false"/>
          <w:i w:val="false"/>
          <w:color w:val="000000"/>
          <w:sz w:val="28"/>
        </w:rPr>
        <w:t>
      Сақтандыру (қайта сақтандыру) ұйымын тарату аяқталған кезде тарату комиссиясы құжаттарды белгiленген тәртiппен мұрағатқа сақтау үшiн өткiзуге және бұл туралы уәкiлеттi органды хабардар етуге мiндеттi.</w:t>
      </w:r>
    </w:p>
    <w:bookmarkStart w:name="z1163" w:id="1218"/>
    <w:p>
      <w:pPr>
        <w:spacing w:after="0"/>
        <w:ind w:left="0"/>
        <w:jc w:val="both"/>
      </w:pPr>
      <w:r>
        <w:rPr>
          <w:rFonts w:ascii="Times New Roman"/>
          <w:b w:val="false"/>
          <w:i w:val="false"/>
          <w:color w:val="000000"/>
          <w:sz w:val="28"/>
        </w:rPr>
        <w:t>
      6. Алып тасталды.</w:t>
      </w:r>
    </w:p>
    <w:bookmarkEnd w:id="1218"/>
    <w:bookmarkStart w:name="z1164" w:id="1219"/>
    <w:p>
      <w:pPr>
        <w:spacing w:after="0"/>
        <w:ind w:left="0"/>
        <w:jc w:val="both"/>
      </w:pPr>
      <w:r>
        <w:rPr>
          <w:rFonts w:ascii="Times New Roman"/>
          <w:b w:val="false"/>
          <w:i w:val="false"/>
          <w:color w:val="000000"/>
          <w:sz w:val="28"/>
        </w:rPr>
        <w:t>
      7. Сақтандыру (қайта сақтандыру) ұйымының қызметін тоқтатуды тіркегеннен кейін тарату комиссиясы бес жұмыс күні ішінде уәкілетті органға сақтандыру (қайта сақтандыру) ұйымының қызметін тоқтатуды тіркеу туралы бұйрықтың көшірмесін ұсынады.</w:t>
      </w:r>
    </w:p>
    <w:bookmarkEnd w:id="121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70-бапқа өзгеріс енгізілді - ҚР 2003.07.10 </w:t>
      </w:r>
      <w:r>
        <w:rPr>
          <w:rFonts w:ascii="Times New Roman"/>
          <w:b w:val="false"/>
          <w:i w:val="false"/>
          <w:color w:val="000000"/>
          <w:sz w:val="28"/>
        </w:rPr>
        <w:t>N 483</w:t>
      </w:r>
      <w:r>
        <w:rPr>
          <w:rFonts w:ascii="Times New Roman"/>
          <w:b w:val="false"/>
          <w:i w:val="false"/>
          <w:color w:val="ff0000"/>
          <w:sz w:val="28"/>
        </w:rPr>
        <w:t xml:space="preserve">, 2006.02.20 </w:t>
      </w:r>
      <w:r>
        <w:rPr>
          <w:rFonts w:ascii="Times New Roman"/>
          <w:b w:val="false"/>
          <w:i w:val="false"/>
          <w:color w:val="000000"/>
          <w:sz w:val="28"/>
        </w:rPr>
        <w:t>N 128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02.04.2019 </w:t>
      </w:r>
      <w:r>
        <w:rPr>
          <w:rFonts w:ascii="Times New Roman"/>
          <w:b w:val="false"/>
          <w:i w:val="false"/>
          <w:color w:val="000000"/>
          <w:sz w:val="28"/>
        </w:rPr>
        <w:t>№ 241-VI</w:t>
      </w:r>
      <w:r>
        <w:rPr>
          <w:rFonts w:ascii="Times New Roman"/>
          <w:b w:val="false"/>
          <w:i w:val="false"/>
          <w:color w:val="ff0000"/>
          <w:sz w:val="28"/>
        </w:rPr>
        <w:t xml:space="preserve"> (01.07.2019 бастап қолданысқа енгізіледі) Заңдарымен.</w:t>
      </w:r>
      <w:r>
        <w:br/>
      </w:r>
      <w:r>
        <w:rPr>
          <w:rFonts w:ascii="Times New Roman"/>
          <w:b w:val="false"/>
          <w:i w:val="false"/>
          <w:color w:val="000000"/>
          <w:sz w:val="28"/>
        </w:rPr>
        <w:t>
</w:t>
      </w:r>
    </w:p>
    <w:bookmarkStart w:name="z83" w:id="1220"/>
    <w:p>
      <w:pPr>
        <w:spacing w:after="0"/>
        <w:ind w:left="0"/>
        <w:jc w:val="left"/>
      </w:pPr>
      <w:r>
        <w:rPr>
          <w:rFonts w:ascii="Times New Roman"/>
          <w:b/>
          <w:i w:val="false"/>
          <w:color w:val="000000"/>
        </w:rPr>
        <w:t xml:space="preserve"> 71-бап. Сақтандыру (қайта сақтандыру) ұйымын банкрот деп тану </w:t>
      </w:r>
    </w:p>
    <w:bookmarkEnd w:id="1220"/>
    <w:p>
      <w:pPr>
        <w:spacing w:after="0"/>
        <w:ind w:left="0"/>
        <w:jc w:val="both"/>
      </w:pPr>
      <w:r>
        <w:rPr>
          <w:rFonts w:ascii="Times New Roman"/>
          <w:b w:val="false"/>
          <w:i w:val="false"/>
          <w:color w:val="000000"/>
          <w:sz w:val="28"/>
        </w:rPr>
        <w:t>
      1. Сақтандыру (қайта сақтандыру) ұйымының төлем қабiлетсiздiгi уәкiлеттi органның пруденциалдық нормативтердi және сақталуға мiндеттi өзге де нормалар мен лимиттердi есептеу әдiстемелерiн, сақтандыру (қайта сақтандыру) ұйымы капиталының мөлшерiн, оның ішінде орындау мерзімі басталған кезден бастап үш және одан да көп ай ішінде сақтандыру (қайта сақтандыру) ұйымы орындамаған, сақтандыру (қайта сақтандыру) ұйымындағы ақшалай міндеттемелер мен ақшалай сипаттағы өзге де талаптардың бар-жоғын ескере отырып жасаған, сотқа берген қорытындысы ескеріле отырып анықталады.</w:t>
      </w:r>
    </w:p>
    <w:p>
      <w:pPr>
        <w:spacing w:after="0"/>
        <w:ind w:left="0"/>
        <w:jc w:val="both"/>
      </w:pPr>
      <w:r>
        <w:rPr>
          <w:rFonts w:ascii="Times New Roman"/>
          <w:b w:val="false"/>
          <w:i w:val="false"/>
          <w:color w:val="000000"/>
          <w:sz w:val="28"/>
        </w:rPr>
        <w:t>
      Сақтандыру (қайта сақтандыру) ұйымы ақшалай міндеттемелерді және ақшалай сипаттағы өзге де талаптарды оларды орындау мерзімі басталған кезден бастап үш айдың ішінде орындауға қабілетсіз болған кезде төлемге қабілетсіз болып табылады.</w:t>
      </w:r>
    </w:p>
    <w:bookmarkStart w:name="z569" w:id="1221"/>
    <w:p>
      <w:pPr>
        <w:spacing w:after="0"/>
        <w:ind w:left="0"/>
        <w:jc w:val="both"/>
      </w:pPr>
      <w:r>
        <w:rPr>
          <w:rFonts w:ascii="Times New Roman"/>
          <w:b w:val="false"/>
          <w:i w:val="false"/>
          <w:color w:val="000000"/>
          <w:sz w:val="28"/>
        </w:rPr>
        <w:t>
      2. Уәкiлеттi мемлекеттiк органның тиiстi қорытындысы болған жағдайда сот сақтандыру (қайта сақтандыру) ұйымы жөнiнде оңалту рәсiмдерiн тағайындауы мүмкiн.</w:t>
      </w:r>
    </w:p>
    <w:bookmarkEnd w:id="1221"/>
    <w:bookmarkStart w:name="z570" w:id="1222"/>
    <w:p>
      <w:pPr>
        <w:spacing w:after="0"/>
        <w:ind w:left="0"/>
        <w:jc w:val="both"/>
      </w:pPr>
      <w:r>
        <w:rPr>
          <w:rFonts w:ascii="Times New Roman"/>
          <w:b w:val="false"/>
          <w:i w:val="false"/>
          <w:color w:val="000000"/>
          <w:sz w:val="28"/>
        </w:rPr>
        <w:t xml:space="preserve">
      3. Сақтандыру (қайта сақтандыру) ұйымына қатысты оңалту рәсiмдерi санация нысанында немесе сақтандыру мiндеттемелерi мен соларға сәйкес активтер сомасын Қазақстан Республикасының </w:t>
      </w:r>
      <w:r>
        <w:rPr>
          <w:rFonts w:ascii="Times New Roman"/>
          <w:b w:val="false"/>
          <w:i w:val="false"/>
          <w:color w:val="000000"/>
          <w:sz w:val="28"/>
        </w:rPr>
        <w:t>заңдарында</w:t>
      </w:r>
      <w:r>
        <w:rPr>
          <w:rFonts w:ascii="Times New Roman"/>
          <w:b w:val="false"/>
          <w:i w:val="false"/>
          <w:color w:val="000000"/>
          <w:sz w:val="28"/>
        </w:rPr>
        <w:t xml:space="preserve"> белгiленген тәртiппен жүргiзiлетiн жария саудаға салу арқылы мүдделi сақтандыру (қайта сақтандыру) ұйымдарына беру нысанында жүргiзiлуi мүмкін.</w:t>
      </w:r>
    </w:p>
    <w:bookmarkEnd w:id="1222"/>
    <w:bookmarkStart w:name="z571" w:id="1223"/>
    <w:p>
      <w:pPr>
        <w:spacing w:after="0"/>
        <w:ind w:left="0"/>
        <w:jc w:val="both"/>
      </w:pPr>
      <w:r>
        <w:rPr>
          <w:rFonts w:ascii="Times New Roman"/>
          <w:b w:val="false"/>
          <w:i w:val="false"/>
          <w:color w:val="000000"/>
          <w:sz w:val="28"/>
        </w:rPr>
        <w:t>
      4. Сақтандыру (қайта сақтандыру) ұйымы заңдарда белгiленген тәртiппен сот шешiмi бойынша ғана банкрот деп танылады. Дәрменсiз сақтандыру (қайта сақтандыру) ұйымын оның кредиторларының және сақтандыру (қайта сақтандыру) ұйымының өзiнiң шешiмi бойынша соттан тыс тарату рәсiмiне жол берiлмейдi.</w:t>
      </w:r>
    </w:p>
    <w:bookmarkEnd w:id="1223"/>
    <w:bookmarkStart w:name="z572" w:id="1224"/>
    <w:p>
      <w:pPr>
        <w:spacing w:after="0"/>
        <w:ind w:left="0"/>
        <w:jc w:val="both"/>
      </w:pPr>
      <w:r>
        <w:rPr>
          <w:rFonts w:ascii="Times New Roman"/>
          <w:b w:val="false"/>
          <w:i w:val="false"/>
          <w:color w:val="000000"/>
          <w:sz w:val="28"/>
        </w:rPr>
        <w:t>
      5. Сақтандыру (қайта сақтандыру) ұйымының банкроттығы туралы iс бойынша тараптардың бiтiм келiсiмiн жасасуына жол берiлмейдi.</w:t>
      </w:r>
    </w:p>
    <w:bookmarkEnd w:id="122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71-бапқа өзгеріс енгізілді - ҚР 07.03.2014 </w:t>
      </w:r>
      <w:r>
        <w:rPr>
          <w:rFonts w:ascii="Times New Roman"/>
          <w:b w:val="false"/>
          <w:i w:val="false"/>
          <w:color w:val="000000"/>
          <w:sz w:val="28"/>
        </w:rPr>
        <w:t>N 177-V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84" w:id="1225"/>
    <w:p>
      <w:pPr>
        <w:spacing w:after="0"/>
        <w:ind w:left="0"/>
        <w:jc w:val="left"/>
      </w:pPr>
      <w:r>
        <w:rPr>
          <w:rFonts w:ascii="Times New Roman"/>
          <w:b/>
          <w:i w:val="false"/>
          <w:color w:val="000000"/>
        </w:rPr>
        <w:t xml:space="preserve"> 72-бап. Сақтандыру (қайта сақтандыру) ұйымы кредиторларының талаптарын қанағаттандыру кезектiлiгi </w:t>
      </w:r>
    </w:p>
    <w:bookmarkEnd w:id="1225"/>
    <w:p>
      <w:pPr>
        <w:spacing w:after="0"/>
        <w:ind w:left="0"/>
        <w:jc w:val="both"/>
      </w:pPr>
      <w:r>
        <w:rPr>
          <w:rFonts w:ascii="Times New Roman"/>
          <w:b w:val="false"/>
          <w:i w:val="false"/>
          <w:color w:val="000000"/>
          <w:sz w:val="28"/>
        </w:rPr>
        <w:t xml:space="preserve">
      1. Сақтандыру ұйымы кредиторларының заңдарда белгiленген тәртiппен танылған талаптары мынадай кезектiлiк пен қанағаттандырылуға тиiс: </w:t>
      </w:r>
    </w:p>
    <w:p>
      <w:pPr>
        <w:spacing w:after="0"/>
        <w:ind w:left="0"/>
        <w:jc w:val="both"/>
      </w:pPr>
      <w:r>
        <w:rPr>
          <w:rFonts w:ascii="Times New Roman"/>
          <w:b w:val="false"/>
          <w:i w:val="false"/>
          <w:color w:val="000000"/>
          <w:sz w:val="28"/>
        </w:rPr>
        <w:t>
      1) бiрiншi кезекте, кредиторлардың сақтандыру ұйымын тарату туралы сот шешімі заңды күшіне енгенге дейін басталған сақтандыру жағдайлары бойынша сақтандыру төлемдерін жүзеге асыру жөніндегі талаптары қанағаттандырылады;</w:t>
      </w:r>
    </w:p>
    <w:p>
      <w:pPr>
        <w:spacing w:after="0"/>
        <w:ind w:left="0"/>
        <w:jc w:val="both"/>
      </w:pPr>
      <w:r>
        <w:rPr>
          <w:rFonts w:ascii="Times New Roman"/>
          <w:b w:val="false"/>
          <w:i w:val="false"/>
          <w:color w:val="000000"/>
          <w:sz w:val="28"/>
        </w:rPr>
        <w:t>
      1-1) екінші кезекте, жалақыдан және (немесе) өзге де кірістерден алименттерге ұсталған төлемдерді төлеу жөніндегі талаптар, сондай-ақ таратылатын сақтандыру ұйымы азаматтардың өмiрiне немесе денсаулығына зиян келтiргенi үшiн жауапты болатын жағдайда, ол азаматтардың талаптары сақтандыру шарттары бойынша жауапкершiлiкпен байланысты емес негiздер бойынша тиiстi мерзiмдiк төлемдердi капиталдандыру арқылы қанағаттандырылады;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РҚАО-ның ескертпесі!</w:t>
      </w:r>
      <w:r>
        <w:br/>
      </w:r>
      <w:r>
        <w:rPr>
          <w:rFonts w:ascii="Times New Roman"/>
          <w:b w:val="false"/>
          <w:i w:val="false"/>
          <w:color w:val="000000"/>
          <w:sz w:val="28"/>
        </w:rPr>
        <w:t>
</w:t>
      </w:r>
      <w:r>
        <w:rPr>
          <w:rFonts w:ascii="Times New Roman"/>
          <w:b w:val="false"/>
          <w:i w:val="false"/>
          <w:color w:val="ff0000"/>
          <w:sz w:val="28"/>
        </w:rPr>
        <w:t xml:space="preserve">      2) тармақшаға өзгеріс енгізу көзделген - ҚР 02.08.2015 </w:t>
      </w:r>
      <w:r>
        <w:rPr>
          <w:rFonts w:ascii="Times New Roman"/>
          <w:b w:val="false"/>
          <w:i w:val="false"/>
          <w:color w:val="ff0000"/>
          <w:sz w:val="28"/>
        </w:rPr>
        <w:t>№ 342-V</w:t>
      </w:r>
      <w:r>
        <w:rPr>
          <w:rFonts w:ascii="Times New Roman"/>
          <w:b w:val="false"/>
          <w:i w:val="false"/>
          <w:color w:val="ff0000"/>
          <w:sz w:val="28"/>
        </w:rPr>
        <w:t xml:space="preserve"> Заңымен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2) үшінші кезекте, еңбек шарты бойынша жұмыс iстейтiн адамдармен еңбекке ақы төлеу және өтемақы төлеу жөнінде, Әлеуметтік сақтандыру мемлекеттік қорына әлеуметтік аударымдар бойынша, жалақыдан ұсталған міндетті зейнетақы жарналарын төлеу, міндетті кәсіптік зейнетақы жарналарын төлеу жөнiндегі берешектер, сондай-ақ авторлық шарттар бойынша сыйақылар төлеу жөнiнде есеп айырысу жүргiзiледi;</w:t>
      </w:r>
    </w:p>
    <w:p>
      <w:pPr>
        <w:spacing w:after="0"/>
        <w:ind w:left="0"/>
        <w:jc w:val="both"/>
      </w:pPr>
      <w:r>
        <w:rPr>
          <w:rFonts w:ascii="Times New Roman"/>
          <w:b w:val="false"/>
          <w:i w:val="false"/>
          <w:color w:val="000000"/>
          <w:sz w:val="28"/>
        </w:rPr>
        <w:t xml:space="preserve">
      3) төртiншi кезекте, сақтандырылушының жеке өзiне байланысты жасалған сақтандыру шарттары бойынша кредиторлардың талаптары қанағаттандырылады; </w:t>
      </w:r>
    </w:p>
    <w:p>
      <w:pPr>
        <w:spacing w:after="0"/>
        <w:ind w:left="0"/>
        <w:jc w:val="both"/>
      </w:pPr>
      <w:r>
        <w:rPr>
          <w:rFonts w:ascii="Times New Roman"/>
          <w:b w:val="false"/>
          <w:i w:val="false"/>
          <w:color w:val="000000"/>
          <w:sz w:val="28"/>
        </w:rPr>
        <w:t xml:space="preserve">
      4) бесiншi кезекте, кредиторлардың - жеке тұлғалардың өздерi жасалған мүлiктiк сақтандыру шарттары және сақтандырылушының жеке өзiне байланысты емес сақтандырудың басқа да түрлерi бойынша талаптары қанағаттандырылады; </w:t>
      </w:r>
    </w:p>
    <w:p>
      <w:pPr>
        <w:spacing w:after="0"/>
        <w:ind w:left="0"/>
        <w:jc w:val="both"/>
      </w:pPr>
      <w:r>
        <w:rPr>
          <w:rFonts w:ascii="Times New Roman"/>
          <w:b w:val="false"/>
          <w:i w:val="false"/>
          <w:color w:val="000000"/>
          <w:sz w:val="28"/>
        </w:rPr>
        <w:t>
      5) алтыншы кезекте, кредиторлардың осы тармақтың 3) және 4) тармақшаларында көрсетілгеннен өзге жасалған сақтандыру шарттары бойынша талаптары, сондай-ақ сақтандыру ұйымдары мәжбүрлеп таратылған жағдайда сақтанушыларға (сақтандырылушыларға, пайда алушыларға) сақтандыру төлемдерiн жүзеге асыруға кепілдік беретін ұйымның сақтандыру шарттары бойынша, жүзеге асырылған кепiлдiкті төлемдер, Қазақстан Республикасының сақтандыру және сақтандыру қызметі туралы заңнамасында көзделген тәртіппен және жағдайларда басқа сақтандыру ұйымына берілетін, мәжбүрлеп таратылатын сақтандыру ұйымының сақтандыру портфелін төлеуге байланысты шығыстар және оларды жүзеге асыруға байланысты өзге де шығыстар бойынша талаптары қанағаттандырылады;</w:t>
      </w:r>
    </w:p>
    <w:p>
      <w:pPr>
        <w:spacing w:after="0"/>
        <w:ind w:left="0"/>
        <w:jc w:val="both"/>
      </w:pPr>
      <w:r>
        <w:rPr>
          <w:rFonts w:ascii="Times New Roman"/>
          <w:b w:val="false"/>
          <w:i w:val="false"/>
          <w:color w:val="000000"/>
          <w:sz w:val="28"/>
        </w:rPr>
        <w:t xml:space="preserve">
      6) жетiншi кезекте, таратылатын сақтандыру ұйымының мүлкiн қамтамасыз етiлу сомасы шегiнде кепiлге салумен қамтамасыз етiлген мiндеттемелер бойынша кредиторлардың талаптары қанағаттандырылады; </w:t>
      </w:r>
    </w:p>
    <w:p>
      <w:pPr>
        <w:spacing w:after="0"/>
        <w:ind w:left="0"/>
        <w:jc w:val="both"/>
      </w:pPr>
      <w:r>
        <w:rPr>
          <w:rFonts w:ascii="Times New Roman"/>
          <w:b w:val="false"/>
          <w:i w:val="false"/>
          <w:color w:val="000000"/>
          <w:sz w:val="28"/>
        </w:rPr>
        <w:t xml:space="preserve">
      7) сегiзiншi кезекте, салықтар, алымдар және бюджетке төленетiн басқа да мiндеттi төлемдер бойынша, сондай-ақ республикалық бюджеттен берiлген кредиттердi қайтару бойынша берешек өтеледi; </w:t>
      </w:r>
    </w:p>
    <w:p>
      <w:pPr>
        <w:spacing w:after="0"/>
        <w:ind w:left="0"/>
        <w:jc w:val="both"/>
      </w:pPr>
      <w:r>
        <w:rPr>
          <w:rFonts w:ascii="Times New Roman"/>
          <w:b w:val="false"/>
          <w:i w:val="false"/>
          <w:color w:val="000000"/>
          <w:sz w:val="28"/>
        </w:rPr>
        <w:t xml:space="preserve">
      8) тоғызыншы кезекте, Қазақстан Республикасының заң актiлерiне сәйкес басқа кредиторлармен есеп айырысу жүзеге асырылады. </w:t>
      </w:r>
    </w:p>
    <w:bookmarkStart w:name="z573" w:id="1226"/>
    <w:p>
      <w:pPr>
        <w:spacing w:after="0"/>
        <w:ind w:left="0"/>
        <w:jc w:val="both"/>
      </w:pPr>
      <w:r>
        <w:rPr>
          <w:rFonts w:ascii="Times New Roman"/>
          <w:b w:val="false"/>
          <w:i w:val="false"/>
          <w:color w:val="000000"/>
          <w:sz w:val="28"/>
        </w:rPr>
        <w:t>
      2. Сақтандыру (қайта сақтандыру) ұйымын тарату ісіне байланысты шығыстар кезектен тыс жүргізіледі.</w:t>
      </w:r>
    </w:p>
    <w:bookmarkEnd w:id="1226"/>
    <w:bookmarkStart w:name="z574" w:id="1227"/>
    <w:p>
      <w:pPr>
        <w:spacing w:after="0"/>
        <w:ind w:left="0"/>
        <w:jc w:val="both"/>
      </w:pPr>
      <w:r>
        <w:rPr>
          <w:rFonts w:ascii="Times New Roman"/>
          <w:b w:val="false"/>
          <w:i w:val="false"/>
          <w:color w:val="000000"/>
          <w:sz w:val="28"/>
        </w:rPr>
        <w:t xml:space="preserve">
      3. Қайта сақтандыру ұйымы кредиторларының заңдарда белгiленген тәртiппен танылған талаптары мынадай кезектiлiкпен қанағаттандырылуға тиiс: </w:t>
      </w:r>
    </w:p>
    <w:bookmarkEnd w:id="1227"/>
    <w:p>
      <w:pPr>
        <w:spacing w:after="0"/>
        <w:ind w:left="0"/>
        <w:jc w:val="both"/>
      </w:pPr>
      <w:r>
        <w:rPr>
          <w:rFonts w:ascii="Times New Roman"/>
          <w:b w:val="false"/>
          <w:i w:val="false"/>
          <w:color w:val="000000"/>
          <w:sz w:val="28"/>
        </w:rPr>
        <w:t xml:space="preserve">
      1) бiрiншi кезекте, жалақыдан және (немесе) өзге де кірістерден алименттерге ұсталған төлемдерді төлеу жөніндегі талаптар, сондай-ақ таратылатын қайта сақтандыру ұйымы азаматтардың өмiрiне немесе денсаулығына зиян келтiргенi үшiн жауапты болатын жағдайда, ол азаматтардың талаптары қайта сақтандыру шарттары бойынша жауапкершiлiкпен байланысты емес негiздер бойынша тиiстi мерзiмдiк төлемдердi капиталдандыру арқылы қанағаттандырылады;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РҚАО-ның ескертпесі!</w:t>
      </w:r>
      <w:r>
        <w:br/>
      </w:r>
      <w:r>
        <w:rPr>
          <w:rFonts w:ascii="Times New Roman"/>
          <w:b w:val="false"/>
          <w:i w:val="false"/>
          <w:color w:val="000000"/>
          <w:sz w:val="28"/>
        </w:rPr>
        <w:t>
</w:t>
      </w:r>
      <w:r>
        <w:rPr>
          <w:rFonts w:ascii="Times New Roman"/>
          <w:b w:val="false"/>
          <w:i w:val="false"/>
          <w:color w:val="ff0000"/>
          <w:sz w:val="28"/>
        </w:rPr>
        <w:t xml:space="preserve">      2) тармақшаға өзгеріс енгізу көзделген - ҚР 02.08.2015 </w:t>
      </w:r>
      <w:r>
        <w:rPr>
          <w:rFonts w:ascii="Times New Roman"/>
          <w:b w:val="false"/>
          <w:i w:val="false"/>
          <w:color w:val="ff0000"/>
          <w:sz w:val="28"/>
        </w:rPr>
        <w:t>№ 342-V</w:t>
      </w:r>
      <w:r>
        <w:rPr>
          <w:rFonts w:ascii="Times New Roman"/>
          <w:b w:val="false"/>
          <w:i w:val="false"/>
          <w:color w:val="ff0000"/>
          <w:sz w:val="28"/>
        </w:rPr>
        <w:t xml:space="preserve"> Заңымен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2) екінші кезекте, еңбек шарты бойынша жұмыс iстейтiн адамдармен еңбекке ақы төлеу және өтемақы төлеу жөнінде, Әлеуметтік сақтандыру мемлекеттік қорына әлеуметтік аударымдар бойынша, жалақыдан ұсталған міндетті зейнетақы жарналарын төлеу жөнiндегі берешектер, сондай-ақ авторлық шарттар бойынша сыйақылар төлеу жөнiнде есеп айырысу жүргiзiледi;</w:t>
      </w:r>
    </w:p>
    <w:p>
      <w:pPr>
        <w:spacing w:after="0"/>
        <w:ind w:left="0"/>
        <w:jc w:val="both"/>
      </w:pPr>
      <w:r>
        <w:rPr>
          <w:rFonts w:ascii="Times New Roman"/>
          <w:b w:val="false"/>
          <w:i w:val="false"/>
          <w:color w:val="000000"/>
          <w:sz w:val="28"/>
        </w:rPr>
        <w:t xml:space="preserve">
      3) үшiншi кезекте, цеденттердiң "өмiрдi сақтандыру" саласы бойынша шарттардан туындайтын талаптары қанағаттандырылады; </w:t>
      </w:r>
    </w:p>
    <w:p>
      <w:pPr>
        <w:spacing w:after="0"/>
        <w:ind w:left="0"/>
        <w:jc w:val="both"/>
      </w:pPr>
      <w:r>
        <w:rPr>
          <w:rFonts w:ascii="Times New Roman"/>
          <w:b w:val="false"/>
          <w:i w:val="false"/>
          <w:color w:val="000000"/>
          <w:sz w:val="28"/>
        </w:rPr>
        <w:t xml:space="preserve">
      4) төртiншi кезекте, цеденттердiң "жалпы сақтандыру" саласы бойынша шарттардан туындайтын талаптары қанағаттандырылады; </w:t>
      </w:r>
    </w:p>
    <w:p>
      <w:pPr>
        <w:spacing w:after="0"/>
        <w:ind w:left="0"/>
        <w:jc w:val="both"/>
      </w:pPr>
      <w:r>
        <w:rPr>
          <w:rFonts w:ascii="Times New Roman"/>
          <w:b w:val="false"/>
          <w:i w:val="false"/>
          <w:color w:val="000000"/>
          <w:sz w:val="28"/>
        </w:rPr>
        <w:t xml:space="preserve">
      5) бесiншi кезекте, таратылатын қайта сақтандыру ұйымының мүлкiн қамтамасыз етiлу сомасы шегiнде кепiлге салумен қамтамасыз етiлген мiндеттемелер бойынша кредиторлардың талаптары қанағаттандырылады; </w:t>
      </w:r>
    </w:p>
    <w:p>
      <w:pPr>
        <w:spacing w:after="0"/>
        <w:ind w:left="0"/>
        <w:jc w:val="both"/>
      </w:pPr>
      <w:r>
        <w:rPr>
          <w:rFonts w:ascii="Times New Roman"/>
          <w:b w:val="false"/>
          <w:i w:val="false"/>
          <w:color w:val="000000"/>
          <w:sz w:val="28"/>
        </w:rPr>
        <w:t xml:space="preserve">
      6) алтыншы кезекте, салықтар, алымдар және бюджетке төленетiн басқа да мiндеттi төлемдер бойынша, сондай-ақ республикалық бюджеттен берiлген кредиттердi қайтару бойынша берешек өтеледi; </w:t>
      </w:r>
    </w:p>
    <w:p>
      <w:pPr>
        <w:spacing w:after="0"/>
        <w:ind w:left="0"/>
        <w:jc w:val="both"/>
      </w:pPr>
      <w:r>
        <w:rPr>
          <w:rFonts w:ascii="Times New Roman"/>
          <w:b w:val="false"/>
          <w:i w:val="false"/>
          <w:color w:val="000000"/>
          <w:sz w:val="28"/>
        </w:rPr>
        <w:t>
      7) жетiншi кезекте, Қазақстан Республикасының заң актiлерiне сәйкес басқа кредиторлармен есеп айырысу жүзеге асырылады.</w:t>
      </w:r>
    </w:p>
    <w:bookmarkStart w:name="z575" w:id="1228"/>
    <w:p>
      <w:pPr>
        <w:spacing w:after="0"/>
        <w:ind w:left="0"/>
        <w:jc w:val="both"/>
      </w:pPr>
      <w:r>
        <w:rPr>
          <w:rFonts w:ascii="Times New Roman"/>
          <w:b w:val="false"/>
          <w:i w:val="false"/>
          <w:color w:val="000000"/>
          <w:sz w:val="28"/>
        </w:rPr>
        <w:t xml:space="preserve">
      4. Әрбiр келесi кезектегi талаптар одан алдыңғы кезектегi талаптар толық орындалғаннан кейiн қанағаттандырылады. </w:t>
      </w:r>
    </w:p>
    <w:bookmarkEnd w:id="1228"/>
    <w:p>
      <w:pPr>
        <w:spacing w:after="0"/>
        <w:ind w:left="0"/>
        <w:jc w:val="both"/>
      </w:pPr>
      <w:r>
        <w:rPr>
          <w:rFonts w:ascii="Times New Roman"/>
          <w:b w:val="false"/>
          <w:i w:val="false"/>
          <w:color w:val="000000"/>
          <w:sz w:val="28"/>
        </w:rPr>
        <w:t>
      Бiр кезектегi кредиторлардың талаптарын қанағаттандырған кезде қаражат олардың арасында қанағаттандырылуға жататын талаптар сомасына бара-бар бөлiнедi.</w:t>
      </w:r>
    </w:p>
    <w:bookmarkStart w:name="z576" w:id="1229"/>
    <w:p>
      <w:pPr>
        <w:spacing w:after="0"/>
        <w:ind w:left="0"/>
        <w:jc w:val="both"/>
      </w:pPr>
      <w:r>
        <w:rPr>
          <w:rFonts w:ascii="Times New Roman"/>
          <w:b w:val="false"/>
          <w:i w:val="false"/>
          <w:color w:val="000000"/>
          <w:sz w:val="28"/>
        </w:rPr>
        <w:t xml:space="preserve">
      5. Тиiстi кезегi келгенде кредитордың талабы оның келiсiмiмен Қазақстан Республикасының заңдарына қайшы келмейтiн әдiстермен, оның iшiнде есеп айырысудың бара-барлық принципiн сақтай отырып, ақшалай нысанда және (немесе) мүлiктi заттай күйiнде беру арқылы қанағаттандырылуы мүмкiн. </w:t>
      </w:r>
    </w:p>
    <w:bookmarkEnd w:id="1229"/>
    <w:bookmarkStart w:name="z1522" w:id="1230"/>
    <w:p>
      <w:pPr>
        <w:spacing w:after="0"/>
        <w:ind w:left="0"/>
        <w:jc w:val="both"/>
      </w:pPr>
      <w:r>
        <w:rPr>
          <w:rFonts w:ascii="Times New Roman"/>
          <w:b w:val="false"/>
          <w:i w:val="false"/>
          <w:color w:val="000000"/>
          <w:sz w:val="28"/>
        </w:rPr>
        <w:t>
      6. Кредиторлардың шетел валютасында көрсетілген талаптары Қазақстан Республикасының Ұлттық Банкі соттың сақтандыру (қайта сақтандыру) ұйымын мәжбүрлеп тарату туралы шешімі заңды күшіне енген күні белгілеген бағам бойынша теңгемен қанағаттандырылады.</w:t>
      </w:r>
    </w:p>
    <w:bookmarkEnd w:id="123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72-бапқа өзгертулер енгізілді - ҚР 2003.06.11 </w:t>
      </w:r>
      <w:r>
        <w:rPr>
          <w:rFonts w:ascii="Times New Roman"/>
          <w:b w:val="false"/>
          <w:i w:val="false"/>
          <w:color w:val="000000"/>
          <w:sz w:val="28"/>
        </w:rPr>
        <w:t>N 436</w:t>
      </w:r>
      <w:r>
        <w:rPr>
          <w:rFonts w:ascii="Times New Roman"/>
          <w:b w:val="false"/>
          <w:i w:val="false"/>
          <w:color w:val="ff0000"/>
          <w:sz w:val="28"/>
        </w:rPr>
        <w:t xml:space="preserve">, 2003.07.10 </w:t>
      </w:r>
      <w:r>
        <w:rPr>
          <w:rFonts w:ascii="Times New Roman"/>
          <w:b w:val="false"/>
          <w:i w:val="false"/>
          <w:color w:val="000000"/>
          <w:sz w:val="28"/>
        </w:rPr>
        <w:t>N 483</w:t>
      </w:r>
      <w:r>
        <w:rPr>
          <w:rFonts w:ascii="Times New Roman"/>
          <w:b w:val="false"/>
          <w:i w:val="false"/>
          <w:color w:val="ff0000"/>
          <w:sz w:val="28"/>
        </w:rPr>
        <w:t xml:space="preserve">, 2006.02.20 </w:t>
      </w:r>
      <w:r>
        <w:rPr>
          <w:rFonts w:ascii="Times New Roman"/>
          <w:b w:val="false"/>
          <w:i w:val="false"/>
          <w:color w:val="000000"/>
          <w:sz w:val="28"/>
        </w:rPr>
        <w:t>N 128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72-1-бап. Қазақстан Республикасы бейрезидент-сақтандыру (қайта сақтандыру) ұйымы филиалының қызметін тоқтату</w:t>
      </w:r>
    </w:p>
    <w:bookmarkStart w:name="z1784" w:id="1231"/>
    <w:p>
      <w:pPr>
        <w:spacing w:after="0"/>
        <w:ind w:left="0"/>
        <w:jc w:val="both"/>
      </w:pPr>
      <w:r>
        <w:rPr>
          <w:rFonts w:ascii="Times New Roman"/>
          <w:b w:val="false"/>
          <w:i w:val="false"/>
          <w:color w:val="000000"/>
          <w:sz w:val="28"/>
        </w:rPr>
        <w:t>
      1. Қазақстан Республикасы бейрезидент-сақтандыру (қайта сақтандыру) ұйымы филиалының қызметін тоқтату осы Заңға және Қазақстан Республикасының өзге де нормативтік құқықтық актілеріне сәйкес жүзеге асырылады.</w:t>
      </w:r>
    </w:p>
    <w:bookmarkEnd w:id="1231"/>
    <w:p>
      <w:pPr>
        <w:spacing w:after="0"/>
        <w:ind w:left="0"/>
        <w:jc w:val="both"/>
      </w:pPr>
      <w:r>
        <w:rPr>
          <w:rFonts w:ascii="Times New Roman"/>
          <w:b w:val="false"/>
          <w:i w:val="false"/>
          <w:color w:val="000000"/>
          <w:sz w:val="28"/>
        </w:rPr>
        <w:t>
      Қазақстан Республикасы бейрезидент-сақтандыру (қайта сақтандыру) ұйымы филиалының қызметін тоқтату:</w:t>
      </w:r>
    </w:p>
    <w:bookmarkStart w:name="z1785" w:id="1232"/>
    <w:p>
      <w:pPr>
        <w:spacing w:after="0"/>
        <w:ind w:left="0"/>
        <w:jc w:val="both"/>
      </w:pPr>
      <w:r>
        <w:rPr>
          <w:rFonts w:ascii="Times New Roman"/>
          <w:b w:val="false"/>
          <w:i w:val="false"/>
          <w:color w:val="000000"/>
          <w:sz w:val="28"/>
        </w:rPr>
        <w:t>
      1) Қазақстан Республикасының бейрезидент-сақтандыру (қайта сақтандыру) ұйымы резиденті болып табылатын мемлекеттің қаржылық қадағалау органы рұқсатының не уәкілетті органның рұқсаты болған кезде Қазақстан Республикасы бейрезидент-сақтандыру (қайта сақтандыру) ұйымының заңнамасы бойынша осындай рұқсаттың талап етілмейтіні туралы тиісті мемлекеттің қаржылық қадағалау органы мәлімдемесінің (қызметті ерікті түрде тоқтату) негізінде Қазақстан Республикасы бейрезидент-сақтандыру (қайта сақтандыру) ұйымының шешімі бойынша;</w:t>
      </w:r>
    </w:p>
    <w:bookmarkEnd w:id="1232"/>
    <w:bookmarkStart w:name="z1786" w:id="1233"/>
    <w:p>
      <w:pPr>
        <w:spacing w:after="0"/>
        <w:ind w:left="0"/>
        <w:jc w:val="both"/>
      </w:pPr>
      <w:r>
        <w:rPr>
          <w:rFonts w:ascii="Times New Roman"/>
          <w:b w:val="false"/>
          <w:i w:val="false"/>
          <w:color w:val="000000"/>
          <w:sz w:val="28"/>
        </w:rPr>
        <w:t>
      2) уәкілетті органның лицензиядан айыру туралы шешімінің (қызметті мәжбүрлеп тоқтату) негізінде жүзеге асырылуы мүмкін.</w:t>
      </w:r>
    </w:p>
    <w:bookmarkEnd w:id="1233"/>
    <w:bookmarkStart w:name="z1787" w:id="1234"/>
    <w:p>
      <w:pPr>
        <w:spacing w:after="0"/>
        <w:ind w:left="0"/>
        <w:jc w:val="both"/>
      </w:pPr>
      <w:r>
        <w:rPr>
          <w:rFonts w:ascii="Times New Roman"/>
          <w:b w:val="false"/>
          <w:i w:val="false"/>
          <w:color w:val="000000"/>
          <w:sz w:val="28"/>
        </w:rPr>
        <w:t>
      2. Қазақстан Республикасы бейрезидент-сақтандыру (қайта сақтандыру) ұйымдары филиалдарының қызметін ерікті түрде және мәжбүрлеп тоқтату рәсімдерінде кредиторлардың мүдделерін қамтамасыз ету және олардың қатысуымен шешімдер қабылдау мақсатында кредиторлар комитеті құрылады.</w:t>
      </w:r>
    </w:p>
    <w:bookmarkEnd w:id="1234"/>
    <w:p>
      <w:pPr>
        <w:spacing w:after="0"/>
        <w:ind w:left="0"/>
        <w:jc w:val="both"/>
      </w:pPr>
      <w:r>
        <w:rPr>
          <w:rFonts w:ascii="Times New Roman"/>
          <w:b w:val="false"/>
          <w:i w:val="false"/>
          <w:color w:val="000000"/>
          <w:sz w:val="28"/>
        </w:rPr>
        <w:t>
      Қызметін ерікті түрде немесе мәжбүрлеп тоқтататын Қазақстан Республикасы бейрезидент-сақтандыру (қайта сақтандыру) ұйымы филиалының кредиторлар комитетінің құрамын Қазақстан Республикасы бейрезидент-сақтандыру (қайта сақтандыру) ұйымы филиалының тарату комиссиясының ұсынуы бойынша уәкілетті орган бекітеді.</w:t>
      </w:r>
    </w:p>
    <w:p>
      <w:pPr>
        <w:spacing w:after="0"/>
        <w:ind w:left="0"/>
        <w:jc w:val="both"/>
      </w:pPr>
      <w:r>
        <w:rPr>
          <w:rFonts w:ascii="Times New Roman"/>
          <w:b w:val="false"/>
          <w:i w:val="false"/>
          <w:color w:val="000000"/>
          <w:sz w:val="28"/>
        </w:rPr>
        <w:t>
      Кредиторлар комитетін қалыптастырудың және оның қызметінің ерекшеліктері уәкілетті органның нормативтік құқықтық актілерінде белгіленеді.</w:t>
      </w:r>
    </w:p>
    <w:bookmarkStart w:name="z1788" w:id="1235"/>
    <w:p>
      <w:pPr>
        <w:spacing w:after="0"/>
        <w:ind w:left="0"/>
        <w:jc w:val="both"/>
      </w:pPr>
      <w:r>
        <w:rPr>
          <w:rFonts w:ascii="Times New Roman"/>
          <w:b w:val="false"/>
          <w:i w:val="false"/>
          <w:color w:val="000000"/>
          <w:sz w:val="28"/>
        </w:rPr>
        <w:t>
      3. Қазақстан Республикасының бейрезидент-сақтандыру (қайта сақтандыру) ұйымы Қазақстан Республикасы бейрезидент-сақтандыру (қайта сақтандыру) ұйымы филиалының қызметін ерікті түрде тоқтату туралы шешім қабылдағаннан кейін Қазақстан Республикасы бейрезидент-сақтандыру (қайта сақтандыру) ұйымының филиалы өзі жасасқан сақтандыру (қайта сақтандыру) шарттары бойынша Қазақстан Республикасы бейрезидент-сақтандыру (қайта сақтандыру) ұйымы филиалының міндеттемелерінен тұратын сақтандыру портфелін сақтандырудың берілетін сыныптары бойынша лицензиясы бар және сақтандыру төлемдеріне кепілдік беру жүйесіне қатысушылар болып табылатын сақтандыру (қайта сақтандыру) ұйымына және (немесе) Қазақстан Республикасы бейрезидент-сақтандыру ұйымының филиалына беру бойынша шаралар қабылдауға міндетті.</w:t>
      </w:r>
    </w:p>
    <w:bookmarkEnd w:id="1235"/>
    <w:p>
      <w:pPr>
        <w:spacing w:after="0"/>
        <w:ind w:left="0"/>
        <w:jc w:val="both"/>
      </w:pPr>
      <w:r>
        <w:rPr>
          <w:rFonts w:ascii="Times New Roman"/>
          <w:b w:val="false"/>
          <w:i w:val="false"/>
          <w:color w:val="000000"/>
          <w:sz w:val="28"/>
        </w:rPr>
        <w:t>
      Қазақстан Республикасының бейрезидент-сақтандыру (қайта сақтандыру) ұйымы сақтандыру портфелін сақтандырудың берілетін сыныптары бойынша лицензиясы бар және сақтандыру төлемдеріне кепілдік беру жүйесіне қатысушылар болып табылатын сақтандыру (қайта сақтандыру) ұйымына және (немесе) Қазақстан Республикасы бейрезидент-сақтандыру ұйымының филиалына бергеннен кейін Қазақстан Республикасы бейрезидент-сақтандыру (қайта сақтандыру) ұйымы филиалының қызметін ерікті түрде тоқтатуға рұқсат беру туралы өтінішхатпен уәкілетті органға жүгінуге құқылы.</w:t>
      </w:r>
    </w:p>
    <w:p>
      <w:pPr>
        <w:spacing w:after="0"/>
        <w:ind w:left="0"/>
        <w:jc w:val="both"/>
      </w:pPr>
      <w:r>
        <w:rPr>
          <w:rFonts w:ascii="Times New Roman"/>
          <w:b w:val="false"/>
          <w:i w:val="false"/>
          <w:color w:val="000000"/>
          <w:sz w:val="28"/>
        </w:rPr>
        <w:t>
      Қазақстан Республикасы бейрезидент-сақтандыру (қайта сақтандыру) ұйымы филиалының қызметін ерікті түрде тоқтатуға рұқсат беру не аталған рұқсатты беруден бас тарту, сондай-ақ сақтандыру портфелін беру тәртібі уәкілетті органның нормативтік құқықтық актісінде айқындалады.</w:t>
      </w:r>
    </w:p>
    <w:p>
      <w:pPr>
        <w:spacing w:after="0"/>
        <w:ind w:left="0"/>
        <w:jc w:val="both"/>
      </w:pPr>
      <w:r>
        <w:rPr>
          <w:rFonts w:ascii="Times New Roman"/>
          <w:b w:val="false"/>
          <w:i w:val="false"/>
          <w:color w:val="000000"/>
          <w:sz w:val="28"/>
        </w:rPr>
        <w:t>
      Қазақстан Республикасы бейрезидент-сақтандыру (қайта сақтандыру) ұйымы филиалының қызметін ерікті түрде тоқтатуға рұқсат беру туралы өтiнiшхатқа тiзбесi уәкiлеттi органның нормативтiк құқықтық актiлерiнде белгiленетiн құжаттар қоса берілуге тиiс.</w:t>
      </w:r>
    </w:p>
    <w:p>
      <w:pPr>
        <w:spacing w:after="0"/>
        <w:ind w:left="0"/>
        <w:jc w:val="both"/>
      </w:pPr>
      <w:r>
        <w:rPr>
          <w:rFonts w:ascii="Times New Roman"/>
          <w:b w:val="false"/>
          <w:i w:val="false"/>
          <w:color w:val="000000"/>
          <w:sz w:val="28"/>
        </w:rPr>
        <w:t>
      Қазақстан Республикасы бейрезидент-сақтандыру (қайта сақтандыру) ұйымы филиалының қызметін ерікті түрде тоқтату осы Заңның 67-бабының 3, 5 және 6-тармақтарында және 68-бабында көзделген тәртіппен жүзеге асырылады.</w:t>
      </w:r>
    </w:p>
    <w:p>
      <w:pPr>
        <w:spacing w:after="0"/>
        <w:ind w:left="0"/>
        <w:jc w:val="both"/>
      </w:pPr>
      <w:r>
        <w:rPr>
          <w:rFonts w:ascii="Times New Roman"/>
          <w:b w:val="false"/>
          <w:i w:val="false"/>
          <w:color w:val="000000"/>
          <w:sz w:val="28"/>
        </w:rPr>
        <w:t>
      Қазақстан Республикасы бейрезидент-сақтандыру (қайта сақтандыру) ұйымы филиалының қызметін ерікті түрде тоқтатуға рұқсат алғаннан кейін Қазақстан Республикасы бейрезидент-сақтандыру (қайта сақтандыру) ұйымының филиалы он жұмыс күні ішінде лицензияны және (немесе) лицензияға қосымшаны уәкілетті органға қайтаруға міндетті.</w:t>
      </w:r>
    </w:p>
    <w:p>
      <w:pPr>
        <w:spacing w:after="0"/>
        <w:ind w:left="0"/>
        <w:jc w:val="both"/>
      </w:pPr>
      <w:r>
        <w:rPr>
          <w:rFonts w:ascii="Times New Roman"/>
          <w:b w:val="false"/>
          <w:i w:val="false"/>
          <w:color w:val="000000"/>
          <w:sz w:val="28"/>
        </w:rPr>
        <w:t>
      Тарату комиссиясы Қазақстан Республикасы бейрезидент-сақтандыру (қайта сақтандыру) ұйымының филиалын тарату туралы есеп бекiтілген күннен бастап күнтізбелік он күн ішінде оны уәкiлеттi органға ұсынуға мiндеттi. Уәкiлеттi орган Қазақстан Республикасы бейрезидент-сақтандыру (қайта сақтандыру) ұйымы филиалының қызметін ерікті түрде тоқтату рәсімін аяқтау туралы шешім қабылдайды.</w:t>
      </w:r>
    </w:p>
    <w:p>
      <w:pPr>
        <w:spacing w:after="0"/>
        <w:ind w:left="0"/>
        <w:jc w:val="both"/>
      </w:pPr>
      <w:r>
        <w:rPr>
          <w:rFonts w:ascii="Times New Roman"/>
          <w:b w:val="false"/>
          <w:i w:val="false"/>
          <w:color w:val="000000"/>
          <w:sz w:val="28"/>
        </w:rPr>
        <w:t>
      Қызметін ерікті түрде тоқтататын Қазақстан Республикасы бейрезидент-сақтандыру (қайта сақтандыру) ұйымы филиалының тарату комиссиясы қызметiнiң ерекшелiктерi уәкiлеттi органның нормативтiк құқықтық актiлерінде белгiленедi.</w:t>
      </w:r>
    </w:p>
    <w:p>
      <w:pPr>
        <w:spacing w:after="0"/>
        <w:ind w:left="0"/>
        <w:jc w:val="both"/>
      </w:pPr>
      <w:r>
        <w:rPr>
          <w:rFonts w:ascii="Times New Roman"/>
          <w:b w:val="false"/>
          <w:i w:val="false"/>
          <w:color w:val="000000"/>
          <w:sz w:val="28"/>
        </w:rPr>
        <w:t xml:space="preserve">
      Қазақстан Республикасы бейрезидент-сақтандыру (қайта сақтандыру) ұйымының филиалы кредиторларының талаптарын қанағаттандыру және Қазақстан Республикасы бейрезидент-сақтандыру (қайта сақтандыру) ұйымы филиалының қызметін ерікті түрде тоқтатуға байланысты барлық шығыстар Қазақстан Республикасы бейрезидент-сақтандыру (қайта сақтандыру) ұйымы филиалының резерв ретінде қабылданған активтерін қоспағанда, Қазақстан Республикасының бейрезидент-сақтандыру (қайта сақтандыру) ұйымының қаражаты есебінен ғана жүргізіледі. </w:t>
      </w:r>
    </w:p>
    <w:p>
      <w:pPr>
        <w:spacing w:after="0"/>
        <w:ind w:left="0"/>
        <w:jc w:val="both"/>
      </w:pPr>
      <w:r>
        <w:rPr>
          <w:rFonts w:ascii="Times New Roman"/>
          <w:b w:val="false"/>
          <w:i w:val="false"/>
          <w:color w:val="000000"/>
          <w:sz w:val="28"/>
        </w:rPr>
        <w:t>
      Қазақстан Республикасы бейрезидент-сақтандыру (қайта сақтандыру) ұйымы филиалының резерв ретінде қабылданған активтерін Қазақстан Республикасының бейрезидент-сақтандыру (қайта сақтандыру) ұйымы Қазақстан Республикасы бейрезидент-сақтандыру (қайта сақтандыру) ұйымы филиалының барлық кредиторларының талаптары қанағаттандырылғаннан кейін пайдаланады.</w:t>
      </w:r>
    </w:p>
    <w:bookmarkStart w:name="z1789" w:id="1236"/>
    <w:p>
      <w:pPr>
        <w:spacing w:after="0"/>
        <w:ind w:left="0"/>
        <w:jc w:val="both"/>
      </w:pPr>
      <w:r>
        <w:rPr>
          <w:rFonts w:ascii="Times New Roman"/>
          <w:b w:val="false"/>
          <w:i w:val="false"/>
          <w:color w:val="000000"/>
          <w:sz w:val="28"/>
        </w:rPr>
        <w:t>
      4. Қазақстан Республикасы бейрезидент-сақтандыру (қайта сақтандыру) ұйымы филиалының қызметін мәжбүрлеп тоқтату уәкiлеттi органның Қазақстан Республикасының сақтандыру және сақтандыру қызметі туралы заңдарында көзделген негіздер бойынша Қазақстан Республикасы бейрезидент-сақтандыру (қайта сақтандыру) ұйымының филиалын сақтандыру (қайта сақтандыру) қызметін жүзеге асыру құқығына арналған лицензиядан айыруына байланысты, оның ішінде Қазақстан Республикасының бейрезидент-сақтандыру (қайта сақтандыру) ұйымы резиденті болып табылатын мемлекеттің құзыретті органының Қазақстан Республикасының бейрезидент-сақтандыру (қайта сақтандыру) ұйымын сақтандыру (қайта сақтандыру) қызметін жүзеге асыру құқығына арналған лицензиядан айыру және (немесе) Қазақстан Республикасының бейрезидент-сақтандыру (қайта сақтандыру) ұйымын мәжбүрлеп тарату (қызметін тоқтату) туралы шешіміне байланысты жүргізіледі.</w:t>
      </w:r>
    </w:p>
    <w:bookmarkEnd w:id="1236"/>
    <w:p>
      <w:pPr>
        <w:spacing w:after="0"/>
        <w:ind w:left="0"/>
        <w:jc w:val="both"/>
      </w:pPr>
      <w:r>
        <w:rPr>
          <w:rFonts w:ascii="Times New Roman"/>
          <w:b w:val="false"/>
          <w:i w:val="false"/>
          <w:color w:val="000000"/>
          <w:sz w:val="28"/>
        </w:rPr>
        <w:t>
      Сот Қазақстан Республикасы бейрезидент-сақтандыру (қайта сақтандыру) ұйымы филиалының қызметін уәкілетті органның оны лицензиядан айыруына байланысты емес негіз бойынша мәжбүрлеп тоқтату туралы шешім қабылдаған жағдайда, уәкілетті орган оны лицензиядан айыру туралы мәселені Қазақстан Республикасының заңнамасында белгіленген тәртіппен қарайды.</w:t>
      </w:r>
    </w:p>
    <w:bookmarkStart w:name="z1790" w:id="1237"/>
    <w:p>
      <w:pPr>
        <w:spacing w:after="0"/>
        <w:ind w:left="0"/>
        <w:jc w:val="both"/>
      </w:pPr>
      <w:r>
        <w:rPr>
          <w:rFonts w:ascii="Times New Roman"/>
          <w:b w:val="false"/>
          <w:i w:val="false"/>
          <w:color w:val="000000"/>
          <w:sz w:val="28"/>
        </w:rPr>
        <w:t>
      5. Уәкілетті органның шешіміне байланысты Қазақстан Республикасы бейрезидент-сақтандыру (қайта сақтандыру) ұйымының филиалын сақтандыру (қайта сақтандыру) қызметін жүзеге асыру құқығына арналған лицензиядан айырған күннен бастап Қазақстан Республикасы бейрезидент-сақтандыру (қайта сақтандыру) ұйымы филиалының тарату комиссиясы тағайындалады, ол Қазақстан Республикасының бейрезидент-сақтандыру (қайта сақтандыру) ұйымы филиалының қызметін мәжбүрлеп тоқтату рәсімін жүзеге асырады.</w:t>
      </w:r>
    </w:p>
    <w:bookmarkEnd w:id="1237"/>
    <w:p>
      <w:pPr>
        <w:spacing w:after="0"/>
        <w:ind w:left="0"/>
        <w:jc w:val="both"/>
      </w:pPr>
      <w:r>
        <w:rPr>
          <w:rFonts w:ascii="Times New Roman"/>
          <w:b w:val="false"/>
          <w:i w:val="false"/>
          <w:color w:val="000000"/>
          <w:sz w:val="28"/>
        </w:rPr>
        <w:t>
      Қызметі мәжбүрлеп тоқтатылатын Қазақстан Республикасы бейрезидент-сақтандыру (қайта сақтандыру) ұйымы филиалының тарату комиссиясы оның кредиторларымен есеп айырысуды қамтамасыз ету үшін шаралар қабылдайды.</w:t>
      </w:r>
    </w:p>
    <w:p>
      <w:pPr>
        <w:spacing w:after="0"/>
        <w:ind w:left="0"/>
        <w:jc w:val="both"/>
      </w:pPr>
      <w:r>
        <w:rPr>
          <w:rFonts w:ascii="Times New Roman"/>
          <w:b w:val="false"/>
          <w:i w:val="false"/>
          <w:color w:val="000000"/>
          <w:sz w:val="28"/>
        </w:rPr>
        <w:t>
      Қазақстан Республикасы бейрезидент-сақтандыру (қайта сақтандыру) ұйымының филиалын сақтандыру (қайта сақтандыру) қызметін жүзеге асыру құқығына арналған лицензиядан айырған күннен бастап:</w:t>
      </w:r>
    </w:p>
    <w:bookmarkStart w:name="z1791" w:id="1238"/>
    <w:p>
      <w:pPr>
        <w:spacing w:after="0"/>
        <w:ind w:left="0"/>
        <w:jc w:val="both"/>
      </w:pPr>
      <w:r>
        <w:rPr>
          <w:rFonts w:ascii="Times New Roman"/>
          <w:b w:val="false"/>
          <w:i w:val="false"/>
          <w:color w:val="000000"/>
          <w:sz w:val="28"/>
        </w:rPr>
        <w:t>
      1) уәкілетті органның нормативтік құқықтық актілерінде көзделген, Қазақстан Республикасы бейрезидент-сақтандыру (қайта сақтандыру) ұйымы филиалының қызметін мәжбүрлеп тоқтатуға байланысты шығыстар жүргізіледі;</w:t>
      </w:r>
    </w:p>
    <w:bookmarkEnd w:id="1238"/>
    <w:bookmarkStart w:name="z1792" w:id="1239"/>
    <w:p>
      <w:pPr>
        <w:spacing w:after="0"/>
        <w:ind w:left="0"/>
        <w:jc w:val="both"/>
      </w:pPr>
      <w:r>
        <w:rPr>
          <w:rFonts w:ascii="Times New Roman"/>
          <w:b w:val="false"/>
          <w:i w:val="false"/>
          <w:color w:val="000000"/>
          <w:sz w:val="28"/>
        </w:rPr>
        <w:t>
      2) Қазақстан Республикасы бейрезидент-сақтандыру (қайта сақтандыру) ұйымы филиалының басшы қызметкерлерінің өкілеттіктері тоқтатылады, Қазақстан Республикасы бейрезидент-сақтандыру (қайта сақтандыру) ұйымы филиалының басшы, ал қажет болған кезде өзге де қызметкерлері Қазақстан Республикасының еңбек заңнамасына сәйкес жұмыстан шеттетіледі және жұмыстан шығарылады;</w:t>
      </w:r>
    </w:p>
    <w:bookmarkEnd w:id="1239"/>
    <w:bookmarkStart w:name="z1793" w:id="1240"/>
    <w:p>
      <w:pPr>
        <w:spacing w:after="0"/>
        <w:ind w:left="0"/>
        <w:jc w:val="both"/>
      </w:pPr>
      <w:r>
        <w:rPr>
          <w:rFonts w:ascii="Times New Roman"/>
          <w:b w:val="false"/>
          <w:i w:val="false"/>
          <w:color w:val="000000"/>
          <w:sz w:val="28"/>
        </w:rPr>
        <w:t>
      3) Қазақстан Республикасы бейрезидент-сақтандыру (қайта сақтандыру) ұйымының құрылтайшылары (қатысушылары), органдары, басшы қызметкерлері Қазақстан Республикасы бейрезидент-сақтандыру (қайта сақтандыру) ұйымының Қазақстан Республикасының аумағындағы мүлкіне билік етуге құқылы болмайды;</w:t>
      </w:r>
    </w:p>
    <w:bookmarkEnd w:id="1240"/>
    <w:bookmarkStart w:name="z1794" w:id="1241"/>
    <w:p>
      <w:pPr>
        <w:spacing w:after="0"/>
        <w:ind w:left="0"/>
        <w:jc w:val="both"/>
      </w:pPr>
      <w:r>
        <w:rPr>
          <w:rFonts w:ascii="Times New Roman"/>
          <w:b w:val="false"/>
          <w:i w:val="false"/>
          <w:color w:val="000000"/>
          <w:sz w:val="28"/>
        </w:rPr>
        <w:t>
      4) кредиторлардың, мемлекеттік кірістер органдарының талаптары, оның ішінде даусыз тәртіппен қанағаттандыруға жататын талаптары бойынша Қазақстан Республикасы бейрезидент-сақтандыру (қайта сақтандыру) ұйымы филиалының банктік шоттарынан ақшаны өндіріп алуға, сондай-ақ Қазақстан Республикасы бейрезидент-сақтандыру (қайта сақтандыру) ұйымының Қазақстан Республикасының аумағындағы мүлкіне өндіріп алуды қолдануға жол берілмейді;</w:t>
      </w:r>
    </w:p>
    <w:bookmarkEnd w:id="1241"/>
    <w:bookmarkStart w:name="z1795" w:id="1242"/>
    <w:p>
      <w:pPr>
        <w:spacing w:after="0"/>
        <w:ind w:left="0"/>
        <w:jc w:val="both"/>
      </w:pPr>
      <w:r>
        <w:rPr>
          <w:rFonts w:ascii="Times New Roman"/>
          <w:b w:val="false"/>
          <w:i w:val="false"/>
          <w:color w:val="000000"/>
          <w:sz w:val="28"/>
        </w:rPr>
        <w:t>
      5) Қазақстан Республикасы бейрезидент-сақтандыру (қайта сақтандыру) ұйымының филиалына қатысты соттардың бұрын қабылдаған шешімдерін орындау тоқтатыла тұрады;</w:t>
      </w:r>
    </w:p>
    <w:bookmarkEnd w:id="1242"/>
    <w:bookmarkStart w:name="z1796" w:id="1243"/>
    <w:p>
      <w:pPr>
        <w:spacing w:after="0"/>
        <w:ind w:left="0"/>
        <w:jc w:val="both"/>
      </w:pPr>
      <w:r>
        <w:rPr>
          <w:rFonts w:ascii="Times New Roman"/>
          <w:b w:val="false"/>
          <w:i w:val="false"/>
          <w:color w:val="000000"/>
          <w:sz w:val="28"/>
        </w:rPr>
        <w:t>
      6) үш ай ішінде сақтандыру портфелін беру жүзеге асырылады.</w:t>
      </w:r>
    </w:p>
    <w:bookmarkEnd w:id="1243"/>
    <w:p>
      <w:pPr>
        <w:spacing w:after="0"/>
        <w:ind w:left="0"/>
        <w:jc w:val="both"/>
      </w:pPr>
      <w:r>
        <w:rPr>
          <w:rFonts w:ascii="Times New Roman"/>
          <w:b w:val="false"/>
          <w:i w:val="false"/>
          <w:color w:val="000000"/>
          <w:sz w:val="28"/>
        </w:rPr>
        <w:t>
      Қазақстан Республикасы бейрезидент-сақтандыру (қайта сақтандыру) ұйымының филиалы лицензиядан айырылған күннен бастап сақтандыру портфелін беру тәртібі мен ерекшеліктері уәкілетті органның нормативтік құқықтық актісінде айқындалады.</w:t>
      </w:r>
    </w:p>
    <w:p>
      <w:pPr>
        <w:spacing w:after="0"/>
        <w:ind w:left="0"/>
        <w:jc w:val="both"/>
      </w:pPr>
      <w:r>
        <w:rPr>
          <w:rFonts w:ascii="Times New Roman"/>
          <w:b w:val="false"/>
          <w:i w:val="false"/>
          <w:color w:val="000000"/>
          <w:sz w:val="28"/>
        </w:rPr>
        <w:t>
      "</w:t>
      </w:r>
      <w:r>
        <w:rPr>
          <w:rFonts w:ascii="Times New Roman"/>
          <w:b w:val="false"/>
          <w:i w:val="false"/>
          <w:color w:val="000000"/>
          <w:sz w:val="28"/>
        </w:rPr>
        <w:t>Сақтандыру төлемдеріне кепілдік беру қоры туралы</w:t>
      </w:r>
      <w:r>
        <w:rPr>
          <w:rFonts w:ascii="Times New Roman"/>
          <w:b w:val="false"/>
          <w:i w:val="false"/>
          <w:color w:val="000000"/>
          <w:sz w:val="28"/>
        </w:rPr>
        <w:t>" Қазақстан Республикасы Заңының 7-бабы 1-тармағының 1) тармақшасында көзделген жағдайды қоспағанда, сақтандыру портфелін беру, Қазақстан Республикасы бейрезидент-сақтандыру (қайта сақтандыру) ұйымы филиалы кредиторларының талаптарын қанағаттандыру және Қазақстан Республикасы бейрезидент-сақтандыру (қайта сақтандыру) ұйымы филиалының қызметін мәжбүрлеп тоқтатуға байланысты барлық шығыстар Қазақстан Республикасы бейрезидент-сақтандыру (қайта сақтандыру) ұйымы филиалының резерв ретінде қабылданған активтерін қоса алғанда, Қазақстан Республикасы бейрезидент-сақтандыру (қайта сақтандыру) ұйымының қаражаты есебінен ғана жүргізіледі.</w:t>
      </w:r>
    </w:p>
    <w:p>
      <w:pPr>
        <w:spacing w:after="0"/>
        <w:ind w:left="0"/>
        <w:jc w:val="both"/>
      </w:pPr>
      <w:r>
        <w:rPr>
          <w:rFonts w:ascii="Times New Roman"/>
          <w:b w:val="false"/>
          <w:i w:val="false"/>
          <w:color w:val="000000"/>
          <w:sz w:val="28"/>
        </w:rPr>
        <w:t>
      Қазақстан Республикасы бейрезидент-сақтандыру (қайта сақтандыру) ұйымы филиалының қызметін мәжбүрлеп тоқтату рәсімі осы Заңның 70-бабының 2, 3-тармақтарына және 72-бабына сәйкес жүзеге асырылады.</w:t>
      </w:r>
    </w:p>
    <w:p>
      <w:pPr>
        <w:spacing w:after="0"/>
        <w:ind w:left="0"/>
        <w:jc w:val="both"/>
      </w:pPr>
      <w:r>
        <w:rPr>
          <w:rFonts w:ascii="Times New Roman"/>
          <w:b w:val="false"/>
          <w:i w:val="false"/>
          <w:color w:val="000000"/>
          <w:sz w:val="28"/>
        </w:rPr>
        <w:t>
      Қазақстан Республикасы бейрезидент-сақтандыру (қайта сақтандыру) ұйымы филиалының тарату комиссиясының құрамына енгізілген уәкiлеттi орган қызметкерлерiнің еңбегіне ақы төлеуге байланысты шығыстарды қоспағанда, Қазақстан Республикасы бейрезидент-сақтандыру (қайта сақтандыру) ұйымы филиалының қызметін мәжбүрлеп тоқтатуға байланысты шығыстарды уәкiлеттi органның қаржыландыруына тыйым салынады.</w:t>
      </w:r>
    </w:p>
    <w:p>
      <w:pPr>
        <w:spacing w:after="0"/>
        <w:ind w:left="0"/>
        <w:jc w:val="both"/>
      </w:pPr>
      <w:r>
        <w:rPr>
          <w:rFonts w:ascii="Times New Roman"/>
          <w:b w:val="false"/>
          <w:i w:val="false"/>
          <w:color w:val="000000"/>
          <w:sz w:val="28"/>
        </w:rPr>
        <w:t>
      Қызметі мәжбүрлеп тоқтатылатын Қазақстан Республикасының бейрезидент-сақтандыру (қайта сақтандыру) ұйымдары филиалдарының тарату комиссияларын тағайындау және босату тәртiбi, тарату комиссиясының төрағасына және мүшелерiне қойылатын талаптар уәкiлеттi органның нормативтiк құқықтық актiлерiнде айқындалады.</w:t>
      </w:r>
    </w:p>
    <w:p>
      <w:pPr>
        <w:spacing w:after="0"/>
        <w:ind w:left="0"/>
        <w:jc w:val="both"/>
      </w:pPr>
      <w:r>
        <w:rPr>
          <w:rFonts w:ascii="Times New Roman"/>
          <w:b w:val="false"/>
          <w:i w:val="false"/>
          <w:color w:val="000000"/>
          <w:sz w:val="28"/>
        </w:rPr>
        <w:t>
      Қызметті мәжбүрлеп тоқтату тәртібі және қызметі мәжбүрлеп тоқтатылатын Қазақстан Республикасы бейрезидент-сақтандыру (қайта сақтандыру) ұйымы филиалының тарату комиссияларының жұмысына қойылатын талаптар уәкiлеттi органның нормативтiк құқықтық актiлерiнде айқындалады.</w:t>
      </w:r>
    </w:p>
    <w:p>
      <w:pPr>
        <w:spacing w:after="0"/>
        <w:ind w:left="0"/>
        <w:jc w:val="both"/>
      </w:pPr>
      <w:r>
        <w:rPr>
          <w:rFonts w:ascii="Times New Roman"/>
          <w:b w:val="false"/>
          <w:i w:val="false"/>
          <w:color w:val="000000"/>
          <w:sz w:val="28"/>
        </w:rPr>
        <w:t>
      Тарату комиссиясы төрағасының және мүшесінің құқықтары мен міндеттері, оның ішінде сыйақыға құқығы, қызметі мәжбүрлеп тоқтатылатын Қазақстан Республикасы бейрезидент-сақтандыру (қайта сақтандыру) ұйымы филиалының істері мен мүлкін басқару жөніндегі өкілеттіктердің көлемі уәкілетті органның нормативтік құқықтық актілерінде және кредиторлар комитеті Қазақстан Республикасының заңнамасында белгіленген талаптарды ескере отырып, олармен жасасатын келісімде реттеледі.</w:t>
      </w:r>
    </w:p>
    <w:p>
      <w:pPr>
        <w:spacing w:after="0"/>
        <w:ind w:left="0"/>
        <w:jc w:val="both"/>
      </w:pPr>
      <w:r>
        <w:rPr>
          <w:rFonts w:ascii="Times New Roman"/>
          <w:b w:val="false"/>
          <w:i w:val="false"/>
          <w:color w:val="000000"/>
          <w:sz w:val="28"/>
        </w:rPr>
        <w:t>
      Қазақстан Республикасы бейрезидент-сақтандыру (қайта сақтандыру) ұйымы филиалының тарату комиссиясының төрағасына, мүшелерiне және өзге де тартылған қызметкерлерге төленетiн сыйақының ай сайынғы мөлшерi олардың әрқайсысына республикалық бюджет туралы заңда белгiленген және тиісті қаржы жылының 1 қаңтарына қолданыста болатын жалақының он еселенген ең төмен мөлшері сомасынан аспауға тиiс.</w:t>
      </w:r>
    </w:p>
    <w:p>
      <w:pPr>
        <w:spacing w:after="0"/>
        <w:ind w:left="0"/>
        <w:jc w:val="both"/>
      </w:pPr>
      <w:r>
        <w:rPr>
          <w:rFonts w:ascii="Times New Roman"/>
          <w:b w:val="false"/>
          <w:i w:val="false"/>
          <w:color w:val="000000"/>
          <w:sz w:val="28"/>
        </w:rPr>
        <w:t>
      Қазақстан Республикасы бейрезидент-сақтандыру (қайта сақтандыру) ұйымы филиалының тарату, конкурстық массасы уәкiлеттi органның нормативтiк құқықтық актiсiнде айқындалған тәртiппен қалыптастырылады.</w:t>
      </w:r>
    </w:p>
    <w:p>
      <w:pPr>
        <w:spacing w:after="0"/>
        <w:ind w:left="0"/>
        <w:jc w:val="both"/>
      </w:pPr>
      <w:r>
        <w:rPr>
          <w:rFonts w:ascii="Times New Roman"/>
          <w:b w:val="false"/>
          <w:i w:val="false"/>
          <w:color w:val="000000"/>
          <w:sz w:val="28"/>
        </w:rPr>
        <w:t>
      Қазақстан Республикасы бейрезидент-сақтандыру (қайта сақтандыру) ұйымының Қазақстан Республикасының аумағындағы мүлкін өткізуді тарату комиссиясы уәкiлеттi органның нормативтiк құқықтық актiлерiнде айқындалған тәртіппен жүргізеді.</w:t>
      </w:r>
    </w:p>
    <w:p>
      <w:pPr>
        <w:spacing w:after="0"/>
        <w:ind w:left="0"/>
        <w:jc w:val="both"/>
      </w:pPr>
      <w:r>
        <w:rPr>
          <w:rFonts w:ascii="Times New Roman"/>
          <w:b w:val="false"/>
          <w:i w:val="false"/>
          <w:color w:val="000000"/>
          <w:sz w:val="28"/>
        </w:rPr>
        <w:t>
      Қызметі мәжбүрлеп тоқтатылатын Қазақстан Республикасы бейрезидент-сақтандыру (қайта сақтандыру) ұйымы филиалының тарату комиссиясы Қазақстан Республикасы бейрезидент-сақтандыру (қайта сақтандыру) ұйымының филиалын лицензиядан айырғанға дейін бір жыл ішінде ол жасасқан мәмілені осы Заңның 70-бабының 1-1-тармағында көзделген негіздер бойынша соттың жарамсыз деп тануы туралы талап қоя алады.</w:t>
      </w:r>
    </w:p>
    <w:p>
      <w:pPr>
        <w:spacing w:after="0"/>
        <w:ind w:left="0"/>
        <w:jc w:val="both"/>
      </w:pPr>
      <w:r>
        <w:rPr>
          <w:rFonts w:ascii="Times New Roman"/>
          <w:b w:val="false"/>
          <w:i w:val="false"/>
          <w:color w:val="000000"/>
          <w:sz w:val="28"/>
        </w:rPr>
        <w:t>
      Қазақстан Республикасы бейрезидент-сақтандыру (қайта сақтандыру) ұйымының филиалы кредиторларының талаптарын қанағаттандыру үшін қызметі мәжбүрлеп тоқтатылатын Қазақстан Республикасы бейрезидент-сақтандыру (қайта сақтандыру) ұйымы филиалының тарату комиссиясы Қазақстан Республикасы бейрезидент-сақтандыру (қайта сақтандыру) ұйымы филиалының, оның ішінде резерв ретінде қабылданған активтерін және Қазақстан Республикасы бейрезидент-сақтандыру (қайта сақтандыру) ұйымы филиалының қызметін жүзеге асыру үшін ашылған банктік шоттардағы ақшаны пайдалануға құқылы.</w:t>
      </w:r>
    </w:p>
    <w:p>
      <w:pPr>
        <w:spacing w:after="0"/>
        <w:ind w:left="0"/>
        <w:jc w:val="both"/>
      </w:pPr>
      <w:r>
        <w:rPr>
          <w:rFonts w:ascii="Times New Roman"/>
          <w:b w:val="false"/>
          <w:i w:val="false"/>
          <w:color w:val="000000"/>
          <w:sz w:val="28"/>
        </w:rPr>
        <w:t>
      Қазақстан Республикасы бейрезидент-сақтандыру (қайта сақтандыру) ұйымы филиалының, оның ішінде резерв ретінде қабылданған активтері жеткіліксіз болған кезде Қазақстан Республикасының бейрезидент-сақтандыру (қайта сақтандыру) ұйымы Қазақстан Республикасы бейрезидент-сақтандыру (қайта сақтандыру) ұйымының филиалы кредиторларының талаптарын бұрын уәкілетті органға осы Заңның 30-1-бабының 2-тармағы бірінші бөлігінің 12) тармақшасына сәйкес ұсынылған жазбаша міндеттемеге сәйкес қанағаттандырады.</w:t>
      </w:r>
    </w:p>
    <w:p>
      <w:pPr>
        <w:spacing w:after="0"/>
        <w:ind w:left="0"/>
        <w:jc w:val="both"/>
      </w:pPr>
      <w:r>
        <w:rPr>
          <w:rFonts w:ascii="Times New Roman"/>
          <w:b w:val="false"/>
          <w:i w:val="false"/>
          <w:color w:val="000000"/>
          <w:sz w:val="28"/>
        </w:rPr>
        <w:t>
      Уәкiлеттi орган тарату туралы есепті бекітеді және Қазақстан Республикасы бейрезидент-сақтандыру (қайта сақтандыру) ұйымы филиалының қызметін мәжбүрлеп тоқтату рәсімін аяқтау туралы шешім қабылдайды.</w:t>
      </w:r>
    </w:p>
    <w:p>
      <w:pPr>
        <w:spacing w:after="0"/>
        <w:ind w:left="0"/>
        <w:jc w:val="both"/>
      </w:pPr>
      <w:r>
        <w:rPr>
          <w:rFonts w:ascii="Times New Roman"/>
          <w:b w:val="false"/>
          <w:i w:val="false"/>
          <w:color w:val="000000"/>
          <w:sz w:val="28"/>
        </w:rPr>
        <w:t>
      Қазақстан Республикасы бейрезидент-сақтандыру (қайта сақтандыру) ұйымы филиалының қызметін мәжбүрлеп тоқтату аяқталған кезде тарату комиссиясы құжаттарды сақтау үшiн белгiленген тәртiппен архивке тапсыруға және бұл туралы уәкiлеттi органды хабардар етуге мiндеттi.</w:t>
      </w:r>
    </w:p>
    <w:p>
      <w:pPr>
        <w:spacing w:after="0"/>
        <w:ind w:left="0"/>
        <w:jc w:val="both"/>
      </w:pPr>
      <w:r>
        <w:rPr>
          <w:rFonts w:ascii="Times New Roman"/>
          <w:b w:val="false"/>
          <w:i w:val="false"/>
          <w:color w:val="000000"/>
          <w:sz w:val="28"/>
        </w:rPr>
        <w:t>
      Қазақстан Республикасы бейрезидент-сақтандыру (қайта сақтандыру) ұйымының филиалы есептік тіркеуден шығарылғаннан кейін қызметі мәжбүрлеп тоқтатылатын Қазақстан Республикасының бейрезидент-сақтандыру (қайта сақтандыру) ұйымы филиалының тарату комиссиясы бес жұмыс күні ішінде уәкілетті органға филиалдың есептік тіркеуден шығарылғаны туралы анықтаманың көшірмесін ұсынады.</w:t>
      </w:r>
    </w:p>
    <w:bookmarkStart w:name="z1797" w:id="1244"/>
    <w:p>
      <w:pPr>
        <w:spacing w:after="0"/>
        <w:ind w:left="0"/>
        <w:jc w:val="both"/>
      </w:pPr>
      <w:r>
        <w:rPr>
          <w:rFonts w:ascii="Times New Roman"/>
          <w:b w:val="false"/>
          <w:i w:val="false"/>
          <w:color w:val="000000"/>
          <w:sz w:val="28"/>
        </w:rPr>
        <w:t>
      6. Қазақстан Республикасының бейрезидент-сақтандыру (қайта сақтандыру) ұйымын сақтандыру (қайта сақтандыру) қызметін жүзеге асыру құқығына арналған лицензиядан айыру және (немесе) Қазақстан Республикасының бейрезидент-сақтандыру (қайта сақтандыру) ұйымын мәжбүрлеп тарату (қызметін тоқтату) негіздері бойынша Қазақстан Республикасы бейрезидент-сақтандыру (қайта сақтандыру) ұйымының филиалын сақтандыру (қайта сақтандыру) қызметін жүзеге асыру құқығына арналған лицензиядан айырған жағдайда Қазақстан Республикасы бейрезидент-сақтандыру (қайта сақтандыру) ұйымы филиалының қызметін мәжбүрлеп тоқтату рәсімі мынадай ерекшеліктер ескеріле отырып жүзеге асырылады:</w:t>
      </w:r>
    </w:p>
    <w:bookmarkEnd w:id="1244"/>
    <w:bookmarkStart w:name="z1798" w:id="1245"/>
    <w:p>
      <w:pPr>
        <w:spacing w:after="0"/>
        <w:ind w:left="0"/>
        <w:jc w:val="both"/>
      </w:pPr>
      <w:r>
        <w:rPr>
          <w:rFonts w:ascii="Times New Roman"/>
          <w:b w:val="false"/>
          <w:i w:val="false"/>
          <w:color w:val="000000"/>
          <w:sz w:val="28"/>
        </w:rPr>
        <w:t>
      1) осы баптың 5-тармағы он алтыншы бөлігінің ережелері қолданылмайды;</w:t>
      </w:r>
    </w:p>
    <w:bookmarkEnd w:id="1245"/>
    <w:bookmarkStart w:name="z1799" w:id="1246"/>
    <w:p>
      <w:pPr>
        <w:spacing w:after="0"/>
        <w:ind w:left="0"/>
        <w:jc w:val="both"/>
      </w:pPr>
      <w:r>
        <w:rPr>
          <w:rFonts w:ascii="Times New Roman"/>
          <w:b w:val="false"/>
          <w:i w:val="false"/>
          <w:color w:val="000000"/>
          <w:sz w:val="28"/>
        </w:rPr>
        <w:t>
      2) Қазақстан Республикасы бейрезидент-сақтандыру (қайта сақтандыру) ұйымының филиалы кредиторларының талаптарын қанағаттандыруды қызметі мәжбүрлеп тоқтатылатын Қазақстан Республикасы бейрезидент-сақтандыру (қайта сақтандыру) ұйымы филиалының тарату комиссиясы осы Заңның 72-бабына сәйкес, Қазақстан Республикасы бейрезидент-сақтандыру (қайта сақтандыру) ұйымы филиалының, оның ішінде резерв ретінде қабылданған активтерінің және Қазақстан Республикасы бейрезидент-сақтандыру (қайта сақтандыру) ұйымы филиалының қызметін жүзеге асыру үшін ашылған банктік шоттардағы ақшаның есебінен жүргізеді;</w:t>
      </w:r>
    </w:p>
    <w:bookmarkEnd w:id="1246"/>
    <w:bookmarkStart w:name="z1800" w:id="1247"/>
    <w:p>
      <w:pPr>
        <w:spacing w:after="0"/>
        <w:ind w:left="0"/>
        <w:jc w:val="both"/>
      </w:pPr>
      <w:r>
        <w:rPr>
          <w:rFonts w:ascii="Times New Roman"/>
          <w:b w:val="false"/>
          <w:i w:val="false"/>
          <w:color w:val="000000"/>
          <w:sz w:val="28"/>
        </w:rPr>
        <w:t>
      3) Қазақстан Республикасы бейрезидент-сақтандыру (қайта сақтандыру) ұйымы филиалының, оның ішінде резерв ретінде қабылданған активтері және Қазақстан Республикасы бейрезидент-сақтандыру (қайта сақтандыру) ұйымы филиалының қызметін жүзеге асыру үшін ашылған банктік шоттардағы ақша жеткіліксіз болған кезде Қазақстан Республикасы бейрезидент-сақтандыру (қайта сақтандыру) ұйымының филиалы кредиторларының талаптарын қанағаттандыру Қазақстан Республикасының бейрезидент-сақтандыру (қайта сақтандыру) ұйымы резиденті болып табылатын мемлекеттің заңнамасында көзделген тәртіппен жүргізіледі.</w:t>
      </w:r>
    </w:p>
    <w:bookmarkEnd w:id="1247"/>
    <w:p>
      <w:pPr>
        <w:spacing w:after="0"/>
        <w:ind w:left="0"/>
        <w:jc w:val="both"/>
      </w:pPr>
      <w:r>
        <w:rPr>
          <w:rFonts w:ascii="Times New Roman"/>
          <w:b w:val="false"/>
          <w:i w:val="false"/>
          <w:color w:val="000000"/>
          <w:sz w:val="28"/>
        </w:rPr>
        <w:t>
      Уәкілетті орган және Қазақстан Республикасының бейрезидент-сақтандыру (қайта сақтандыру) ұйымы резиденті болып табылатын мемлекеттің қаржылық қадағалау органы арасында Қазақстан Республикасының бейрезидент-сақтандыру (қайта сақтандыру) ұйымын тарату рәсімінің барысы мен нәтижелері туралы ақпарат алмасу осы Заңның 30-1-бабы 1-тармағының 4) тармақшасында көрсетілген келісімде көзделген негізде және тәртіппен жүзеге асырылады.</w:t>
      </w:r>
    </w:p>
    <w:p>
      <w:pPr>
        <w:spacing w:after="0"/>
        <w:ind w:left="0"/>
        <w:jc w:val="both"/>
      </w:pPr>
      <w:r>
        <w:rPr>
          <w:rFonts w:ascii="Times New Roman"/>
          <w:b w:val="false"/>
          <w:i w:val="false"/>
          <w:color w:val="000000"/>
          <w:sz w:val="28"/>
        </w:rPr>
        <w:t>
      7. Уәкiлеттi орган қызметі ерiктi түрде және мәжбүрлеп тоқтатылатын Қазақстан Республикасы бейрезидент-сақтандыру (қайта сақтандыру) ұйымы филиалдарының тарату комиссияларының қызметiн бақылауды осы Заңның 73-бабына сәйкес жүзеге асырады.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72-1-баппен толықтырылды – ҚР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85" w:id="1248"/>
    <w:p>
      <w:pPr>
        <w:spacing w:after="0"/>
        <w:ind w:left="0"/>
        <w:jc w:val="left"/>
      </w:pPr>
      <w:r>
        <w:rPr>
          <w:rFonts w:ascii="Times New Roman"/>
          <w:b/>
          <w:i w:val="false"/>
          <w:color w:val="000000"/>
        </w:rPr>
        <w:t xml:space="preserve"> 73-бап. Уәкiлеттi органның сақтандыру (қайта сақтандыру) ұйымдарын тарату процесiндегi бақылау өкiлеттiктерi </w:t>
      </w:r>
    </w:p>
    <w:bookmarkEnd w:id="1248"/>
    <w:p>
      <w:pPr>
        <w:spacing w:after="0"/>
        <w:ind w:left="0"/>
        <w:jc w:val="both"/>
      </w:pPr>
      <w:r>
        <w:rPr>
          <w:rFonts w:ascii="Times New Roman"/>
          <w:b w:val="false"/>
          <w:i w:val="false"/>
          <w:color w:val="000000"/>
          <w:sz w:val="28"/>
        </w:rPr>
        <w:t xml:space="preserve">
      1. Ерiктi және мәжбүрлеп, оның iшiнде банкроттық негiз бойынша таратылатын сақтандыру (қайта сақтандыру) ұйымдарының тарату комиссияларының қызметiн бақылауды жүзеге асыру мақсатында уәкiлеттi орган: </w:t>
      </w:r>
    </w:p>
    <w:p>
      <w:pPr>
        <w:spacing w:after="0"/>
        <w:ind w:left="0"/>
        <w:jc w:val="both"/>
      </w:pPr>
      <w:r>
        <w:rPr>
          <w:rFonts w:ascii="Times New Roman"/>
          <w:b w:val="false"/>
          <w:i w:val="false"/>
          <w:color w:val="000000"/>
          <w:sz w:val="28"/>
        </w:rPr>
        <w:t xml:space="preserve">
      1) тарату комиссияларынан iстелген жұмыс туралы есептердi, ал қажет болған жағдайда, қосымша ақпаратты да алуға; </w:t>
      </w:r>
    </w:p>
    <w:p>
      <w:pPr>
        <w:spacing w:after="0"/>
        <w:ind w:left="0"/>
        <w:jc w:val="both"/>
      </w:pPr>
      <w:r>
        <w:rPr>
          <w:rFonts w:ascii="Times New Roman"/>
          <w:b w:val="false"/>
          <w:i w:val="false"/>
          <w:color w:val="000000"/>
          <w:sz w:val="28"/>
        </w:rPr>
        <w:t xml:space="preserve">
      2) тарату комиссияларының есептер мен қосымша ақпаратты беру нысанын, мерзiмдерiн және кезеңдiлiгiн белгiлеуге; </w:t>
      </w:r>
    </w:p>
    <w:p>
      <w:pPr>
        <w:spacing w:after="0"/>
        <w:ind w:left="0"/>
        <w:jc w:val="both"/>
      </w:pPr>
      <w:r>
        <w:rPr>
          <w:rFonts w:ascii="Times New Roman"/>
          <w:b w:val="false"/>
          <w:i w:val="false"/>
          <w:color w:val="000000"/>
          <w:sz w:val="28"/>
        </w:rPr>
        <w:t xml:space="preserve">
      3) Қазақстан Республикасының заңдарында белгiленген тәртiппен тарату комиссияларының қызметiн тексерудi жүргiзуге; </w:t>
      </w:r>
    </w:p>
    <w:p>
      <w:pPr>
        <w:spacing w:after="0"/>
        <w:ind w:left="0"/>
        <w:jc w:val="both"/>
      </w:pPr>
      <w:r>
        <w:rPr>
          <w:rFonts w:ascii="Times New Roman"/>
          <w:b w:val="false"/>
          <w:i w:val="false"/>
          <w:color w:val="000000"/>
          <w:sz w:val="28"/>
        </w:rPr>
        <w:t>
      4) тарату комиссияларының қызметiнде сақтанушылардың (пайда алушылардың) және (немесе) өзге кредиторлардың мүдделеріне қатер төндіретін жағдайды туындатуы мүмкін кемшіліктер және (немесе) тәуекелдер, Қазақстан Республикасының заңнамасын, кредиторлардың құқықтары мен заңды мүдделерiн бұзушылық анықталған кезде, анықталған бұзушылықтарды және (немесе) оларды жасауға ықпал еткен себептерді, сондай-ақ жағдайларды белгіленген мерзімде жою және (немесе) белгіленген мерзімде іс-шаралар жоспарын ұсыну туралы тарату комиссиялары орындауға мiндеттi жазбаша нұсқамалар шығаруға құқылы.</w:t>
      </w:r>
    </w:p>
    <w:bookmarkStart w:name="z1271" w:id="1249"/>
    <w:p>
      <w:pPr>
        <w:spacing w:after="0"/>
        <w:ind w:left="0"/>
        <w:jc w:val="both"/>
      </w:pPr>
      <w:r>
        <w:rPr>
          <w:rFonts w:ascii="Times New Roman"/>
          <w:b w:val="false"/>
          <w:i w:val="false"/>
          <w:color w:val="000000"/>
          <w:sz w:val="28"/>
        </w:rPr>
        <w:t xml:space="preserve">
      Жазбаша нұсқамада белгіленген мерзімде ұсынылған іс-шаралар жоспарында бұзушылықтардың, олардың туындауына алып келген себептердің сипаттамасы, жоспарланған іс-шаралар тізбесі, оларды жүзеге асыру мерзімдері, сондай-ақ жауапты лауазымды адамдар көрсетіледі. </w:t>
      </w:r>
    </w:p>
    <w:bookmarkEnd w:id="1249"/>
    <w:bookmarkStart w:name="z1272" w:id="1250"/>
    <w:p>
      <w:pPr>
        <w:spacing w:after="0"/>
        <w:ind w:left="0"/>
        <w:jc w:val="both"/>
      </w:pPr>
      <w:r>
        <w:rPr>
          <w:rFonts w:ascii="Times New Roman"/>
          <w:b w:val="false"/>
          <w:i w:val="false"/>
          <w:color w:val="000000"/>
          <w:sz w:val="28"/>
        </w:rPr>
        <w:t>
      Уәкілетті органның жазбаша нұсқамасына шағым жасау Қазақстан Республикасының заңдарында белгіленген тәртіппен жүзеге асырылады. Уәкілетті органның жазбаша нұсқамасына шағым жасау оның орындалуын тоқтата тұрмайды;</w:t>
      </w:r>
    </w:p>
    <w:bookmarkEnd w:id="1250"/>
    <w:p>
      <w:pPr>
        <w:spacing w:after="0"/>
        <w:ind w:left="0"/>
        <w:jc w:val="both"/>
      </w:pPr>
      <w:r>
        <w:rPr>
          <w:rFonts w:ascii="Times New Roman"/>
          <w:b w:val="false"/>
          <w:i w:val="false"/>
          <w:color w:val="000000"/>
          <w:sz w:val="28"/>
        </w:rPr>
        <w:t>
      5) тарату комиссиясы белгiленген мерзiмде жазбаша нұсқаманы орындамаған жағдайда, тарату комиссиясының мүшелерін ауыстыруға не сақтандыру (қайта сақтандыру) ұйымы ерікті түрде таратылған жағдайда оларды ауыстыруды талап етуге Қазақстан Республикасының заңнамасында көзделген шараларды қолдануға, сондай-ақ кредиторлардың құқықтарын және заңмен қорғалатын мүдделерiн қорғау үшiн сотқа не прокуратура органдарына жүгiнуге;</w:t>
      </w:r>
    </w:p>
    <w:p>
      <w:pPr>
        <w:spacing w:after="0"/>
        <w:ind w:left="0"/>
        <w:jc w:val="both"/>
      </w:pPr>
      <w:r>
        <w:rPr>
          <w:rFonts w:ascii="Times New Roman"/>
          <w:b w:val="false"/>
          <w:i w:val="false"/>
          <w:color w:val="000000"/>
          <w:sz w:val="28"/>
        </w:rPr>
        <w:t xml:space="preserve">
      6) тарату шығыстарының сметасын қалыптастыру мен бекітудің ерекшеліктерін және тәртібін белгілеуге; </w:t>
      </w:r>
    </w:p>
    <w:p>
      <w:pPr>
        <w:spacing w:after="0"/>
        <w:ind w:left="0"/>
        <w:jc w:val="both"/>
      </w:pPr>
      <w:r>
        <w:rPr>
          <w:rFonts w:ascii="Times New Roman"/>
          <w:b w:val="false"/>
          <w:i w:val="false"/>
          <w:color w:val="000000"/>
          <w:sz w:val="28"/>
        </w:rPr>
        <w:t>
      7) тарату комиссияларының кассадағы қолма-қол ақшаны сақтау, қолма-қол ақшамен кіріс және шығыс операцияларын жасау, касса құжаттарын жүргізу ережелерін орындау, қолма-қол ақшаның жұмсалуын қамтамасыз ету жөніндегі талаптарын, касса қалдықтарының лимиттерін, сондай-ақ тарату комиссиясының ағымдағы шотына қолма-қол ақшаны өткізу мерзімдерін айқындауға құқылы.</w:t>
      </w:r>
    </w:p>
    <w:bookmarkStart w:name="z577" w:id="1251"/>
    <w:p>
      <w:pPr>
        <w:spacing w:after="0"/>
        <w:ind w:left="0"/>
        <w:jc w:val="both"/>
      </w:pPr>
      <w:r>
        <w:rPr>
          <w:rFonts w:ascii="Times New Roman"/>
          <w:b w:val="false"/>
          <w:i w:val="false"/>
          <w:color w:val="000000"/>
          <w:sz w:val="28"/>
        </w:rPr>
        <w:t>
      2. Тарату комиссиясы Қазақстан Республикасының заңнамасын бұзған жағдайда тарату комиссиясының төрағасы, бөлімше басшысы Қазақстан Республикасының заңдарына сәйкес жауапты болады.</w:t>
      </w:r>
    </w:p>
    <w:bookmarkEnd w:id="125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73-бап жаңа редакцияда - ҚР 2003.07.10 </w:t>
      </w:r>
      <w:r>
        <w:rPr>
          <w:rFonts w:ascii="Times New Roman"/>
          <w:b w:val="false"/>
          <w:i w:val="false"/>
          <w:color w:val="000000"/>
          <w:sz w:val="28"/>
        </w:rPr>
        <w:t>N 483</w:t>
      </w:r>
      <w:r>
        <w:rPr>
          <w:rFonts w:ascii="Times New Roman"/>
          <w:b w:val="false"/>
          <w:i w:val="false"/>
          <w:color w:val="ff0000"/>
          <w:sz w:val="28"/>
        </w:rPr>
        <w:t xml:space="preserve"> Заңымен, өзгеріс енгізілді - ҚР 2005.12.23 N </w:t>
      </w:r>
      <w:r>
        <w:rPr>
          <w:rFonts w:ascii="Times New Roman"/>
          <w:b w:val="false"/>
          <w:i w:val="false"/>
          <w:color w:val="000000"/>
          <w:sz w:val="28"/>
        </w:rPr>
        <w:t>107</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2006.01.31 N </w:t>
      </w:r>
      <w:r>
        <w:rPr>
          <w:rFonts w:ascii="Times New Roman"/>
          <w:b w:val="false"/>
          <w:i w:val="false"/>
          <w:color w:val="000000"/>
          <w:sz w:val="28"/>
        </w:rPr>
        <w:t>125</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bookmarkStart w:name="z86" w:id="1252"/>
    <w:p>
      <w:pPr>
        <w:spacing w:after="0"/>
        <w:ind w:left="0"/>
        <w:jc w:val="left"/>
      </w:pPr>
      <w:r>
        <w:rPr>
          <w:rFonts w:ascii="Times New Roman"/>
          <w:b/>
          <w:i w:val="false"/>
          <w:color w:val="000000"/>
        </w:rPr>
        <w:t xml:space="preserve"> 13-тарау. ЕСЕП БЕРУ ЖӘНЕ ӨЗГЕ ДЕ МӘСЕЛЕЛЕР</w:t>
      </w:r>
    </w:p>
    <w:bookmarkEnd w:id="1252"/>
    <w:bookmarkStart w:name="z87" w:id="1253"/>
    <w:p>
      <w:pPr>
        <w:spacing w:after="0"/>
        <w:ind w:left="0"/>
        <w:jc w:val="left"/>
      </w:pPr>
      <w:r>
        <w:rPr>
          <w:rFonts w:ascii="Times New Roman"/>
          <w:b/>
          <w:i w:val="false"/>
          <w:color w:val="000000"/>
        </w:rPr>
        <w:t xml:space="preserve"> 74-бап. Қаржылық және өзге де есеп беру </w:t>
      </w:r>
    </w:p>
    <w:bookmarkEnd w:id="1253"/>
    <w:bookmarkStart w:name="z1801" w:id="1254"/>
    <w:p>
      <w:pPr>
        <w:spacing w:after="0"/>
        <w:ind w:left="0"/>
        <w:jc w:val="both"/>
      </w:pPr>
      <w:r>
        <w:rPr>
          <w:rFonts w:ascii="Times New Roman"/>
          <w:b w:val="false"/>
          <w:i w:val="false"/>
          <w:color w:val="000000"/>
          <w:sz w:val="28"/>
        </w:rPr>
        <w:t>
      1. Сақтандыру (қайта сақтандыру) ұйымы мен сақтандыру брокерi өздерi жүргiзген операциялардың есебiн қаржылық есептiлiктiң халықаралық стандарттарына, Қазақстан Республикасының бухгалтерлiк есеп пен қаржылық есептiлiк туралы заңнамасына сәйкес жүзеге асырады.</w:t>
      </w:r>
    </w:p>
    <w:bookmarkEnd w:id="1254"/>
    <w:bookmarkStart w:name="z1802" w:id="1255"/>
    <w:p>
      <w:pPr>
        <w:spacing w:after="0"/>
        <w:ind w:left="0"/>
        <w:jc w:val="both"/>
      </w:pPr>
      <w:r>
        <w:rPr>
          <w:rFonts w:ascii="Times New Roman"/>
          <w:b w:val="false"/>
          <w:i w:val="false"/>
          <w:color w:val="000000"/>
          <w:sz w:val="28"/>
        </w:rPr>
        <w:t>
      1-1. Сақтандыру (қайта сақтандыру) ұйымы және сақтандыру брокері Ұлттық Банкке анық және толық қаржылық және өзге де есептілікті уақтылы ұсынуға міндетті.</w:t>
      </w:r>
    </w:p>
    <w:bookmarkEnd w:id="1255"/>
    <w:p>
      <w:pPr>
        <w:spacing w:after="0"/>
        <w:ind w:left="0"/>
        <w:jc w:val="both"/>
      </w:pPr>
      <w:r>
        <w:rPr>
          <w:rFonts w:ascii="Times New Roman"/>
          <w:b w:val="false"/>
          <w:i w:val="false"/>
          <w:color w:val="000000"/>
          <w:sz w:val="28"/>
        </w:rPr>
        <w:t>
      Қазақстан Республикасы бейрезидент-сақтандыру (қайта сақтандыру) ұйымының филиалы және Қазақстан Республикасы бейрезидент-сақтандыру брокерінің филиалы Ұлттық Банкке бухгалтерлік есепке алу деректері бойынша анық әрі толық есептілікті және өзге де есептілікті уақтылы ұсынуға міндетті.</w:t>
      </w:r>
    </w:p>
    <w:bookmarkStart w:name="z578" w:id="1256"/>
    <w:p>
      <w:pPr>
        <w:spacing w:after="0"/>
        <w:ind w:left="0"/>
        <w:jc w:val="both"/>
      </w:pPr>
      <w:r>
        <w:rPr>
          <w:rFonts w:ascii="Times New Roman"/>
          <w:b w:val="false"/>
          <w:i w:val="false"/>
          <w:color w:val="000000"/>
          <w:sz w:val="28"/>
        </w:rPr>
        <w:t>
      2. Шоғырландырылған негiздегі қаржылық және өзге де есептіліктi қоса алғанда, сақтандыру (қайта сақтандыру) ұйымы мен сақтандыру брокерiнiң қаржылық және өзге де есептiлігінің тiзбесі, нысандары, оны Ұлттық Банкке ұсыну мерзiмдерi мен тәртiбi уәкілетті органмен келісу бойынша Ұлттық Банктің нормативтік құқықтық актілерінде белгіленедi.</w:t>
      </w:r>
    </w:p>
    <w:bookmarkEnd w:id="1256"/>
    <w:p>
      <w:pPr>
        <w:spacing w:after="0"/>
        <w:ind w:left="0"/>
        <w:jc w:val="both"/>
      </w:pPr>
      <w:r>
        <w:rPr>
          <w:rFonts w:ascii="Times New Roman"/>
          <w:b w:val="false"/>
          <w:i w:val="false"/>
          <w:color w:val="000000"/>
          <w:sz w:val="28"/>
        </w:rPr>
        <w:t>
      Қазақстан Республикасы бейрезидент-сақтандыру (қайта сақтандыру) ұйымы филиалының және Қазақстан Республикасы бейрезидент-сақтандыру брокері филиалының бухгалтерлік есепке алу деректері бойынша есептілігінің және өзге де есептiлігінің тiзбесі, нысандары, оны Ұлттық Банкке ұсыну мерзiмдерi мен тәртiбi уәкілетті органмен келісу бойынша Ұлттық Банктің нормативтік құқықтық актілерінде белгіленедi.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2-1. Алып тасталды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bookmarkStart w:name="z580" w:id="1257"/>
    <w:p>
      <w:pPr>
        <w:spacing w:after="0"/>
        <w:ind w:left="0"/>
        <w:jc w:val="both"/>
      </w:pPr>
      <w:r>
        <w:rPr>
          <w:rFonts w:ascii="Times New Roman"/>
          <w:b w:val="false"/>
          <w:i w:val="false"/>
          <w:color w:val="000000"/>
          <w:sz w:val="28"/>
        </w:rPr>
        <w:t>
      3. Сақтандыру (қайта сақтандыру) ұйымы және сақтандыру брокері уәкiлеттi мемлекеттiк органның сұратуы бойынша оған өзiнiң мүлкi туралы, оның iшiнде Қазақстан Республикасының шегiнен тыс жерлердегi мүлкi туралы, қабылданған тәуекелдердiң мөлшерi, берiлген кепiлдiктер мен кепiлгерлiктер туралы, жасалған және жасалатын сақтандыру және қайта сақтандыру мәмiлелерi туралы мәлiметтердi, заңды тұлғалардың жарғылық капиталдарына қатысу туралы мәлiметтердi, өзiнiң бақылау және қадағалау функцияларын жүзеге асыру мақсатында сақтандыру құпиясы бар мәлiметтердi табыс етуге мiндеттi.</w:t>
      </w:r>
    </w:p>
    <w:bookmarkEnd w:id="1257"/>
    <w:bookmarkStart w:name="z1803" w:id="1258"/>
    <w:p>
      <w:pPr>
        <w:spacing w:after="0"/>
        <w:ind w:left="0"/>
        <w:jc w:val="both"/>
      </w:pPr>
      <w:r>
        <w:rPr>
          <w:rFonts w:ascii="Times New Roman"/>
          <w:b w:val="false"/>
          <w:i w:val="false"/>
          <w:color w:val="000000"/>
          <w:sz w:val="28"/>
        </w:rPr>
        <w:t>
      3-1. Уәкілетті орган Қазақстан Республикасы бейрезидент-сақтандыру (қайта сақтандыру) ұйымының филиалы, Қазақстан Республикасы бейрезидент-сақтандыру брокерінің филиалы анық емес (толық емес) есептілікті ұсынған жағдайда, олардың бухгалтерлік есепке алу деректері бойынша есептілігін және өзге де есептiлігін түзетуді талап етуге құқылы.</w:t>
      </w:r>
    </w:p>
    <w:bookmarkEnd w:id="125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Алынып тасталды - ҚР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қараңыз) Заңымен.</w:t>
      </w:r>
      <w:r>
        <w:br/>
      </w:r>
      <w:r>
        <w:rPr>
          <w:rFonts w:ascii="Times New Roman"/>
          <w:b w:val="false"/>
          <w:i w:val="false"/>
          <w:color w:val="000000"/>
          <w:sz w:val="28"/>
        </w:rPr>
        <w:t>
</w:t>
      </w:r>
      <w:r>
        <w:rPr>
          <w:rFonts w:ascii="Times New Roman"/>
          <w:b w:val="false"/>
          <w:i w:val="false"/>
          <w:color w:val="ff0000"/>
          <w:sz w:val="28"/>
        </w:rPr>
        <w:t xml:space="preserve">      Ескерту. 74-бапқа өзгерістер енгізілді - ҚР 2004.06.11 </w:t>
      </w:r>
      <w:r>
        <w:rPr>
          <w:rFonts w:ascii="Times New Roman"/>
          <w:b w:val="false"/>
          <w:i w:val="false"/>
          <w:color w:val="000000"/>
          <w:sz w:val="28"/>
        </w:rPr>
        <w:t>N 562</w:t>
      </w:r>
      <w:r>
        <w:rPr>
          <w:rFonts w:ascii="Times New Roman"/>
          <w:b w:val="false"/>
          <w:i w:val="false"/>
          <w:color w:val="ff0000"/>
          <w:sz w:val="28"/>
        </w:rPr>
        <w:t xml:space="preserve">, 2005.07.08 </w:t>
      </w:r>
      <w:r>
        <w:rPr>
          <w:rFonts w:ascii="Times New Roman"/>
          <w:b w:val="false"/>
          <w:i w:val="false"/>
          <w:color w:val="000000"/>
          <w:sz w:val="28"/>
        </w:rPr>
        <w:t>N 69</w:t>
      </w:r>
      <w:r>
        <w:rPr>
          <w:rFonts w:ascii="Times New Roman"/>
          <w:b w:val="false"/>
          <w:i w:val="false"/>
          <w:color w:val="ff0000"/>
          <w:sz w:val="28"/>
        </w:rPr>
        <w:t xml:space="preserve">, 2006.02.20 </w:t>
      </w:r>
      <w:r>
        <w:rPr>
          <w:rFonts w:ascii="Times New Roman"/>
          <w:b w:val="false"/>
          <w:i w:val="false"/>
          <w:color w:val="000000"/>
          <w:sz w:val="28"/>
        </w:rPr>
        <w:t>N 128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2006.05.05 N </w:t>
      </w:r>
      <w:r>
        <w:rPr>
          <w:rFonts w:ascii="Times New Roman"/>
          <w:b w:val="false"/>
          <w:i w:val="false"/>
          <w:color w:val="000000"/>
          <w:sz w:val="28"/>
        </w:rPr>
        <w:t>139</w:t>
      </w:r>
      <w:r>
        <w:rPr>
          <w:rFonts w:ascii="Times New Roman"/>
          <w:b w:val="false"/>
          <w:i w:val="false"/>
          <w:color w:val="ff0000"/>
          <w:sz w:val="28"/>
        </w:rPr>
        <w:t xml:space="preserve">, 2007.02.28 </w:t>
      </w:r>
      <w:r>
        <w:rPr>
          <w:rFonts w:ascii="Times New Roman"/>
          <w:b w:val="false"/>
          <w:i w:val="false"/>
          <w:color w:val="000000"/>
          <w:sz w:val="28"/>
        </w:rPr>
        <w:t>N 235</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2010.03.19 </w:t>
      </w:r>
      <w:r>
        <w:rPr>
          <w:rFonts w:ascii="Times New Roman"/>
          <w:b w:val="false"/>
          <w:i w:val="false"/>
          <w:color w:val="000000"/>
          <w:sz w:val="28"/>
        </w:rPr>
        <w:t>№ 258-IV</w:t>
      </w:r>
      <w:r>
        <w:rPr>
          <w:rFonts w:ascii="Times New Roman"/>
          <w:b w:val="false"/>
          <w:i w:val="false"/>
          <w:color w:val="ff0000"/>
          <w:sz w:val="28"/>
        </w:rPr>
        <w:t xml:space="preserve">, 2010.07.15 </w:t>
      </w:r>
      <w:r>
        <w:rPr>
          <w:rFonts w:ascii="Times New Roman"/>
          <w:b w:val="false"/>
          <w:i w:val="false"/>
          <w:color w:val="000000"/>
          <w:sz w:val="28"/>
        </w:rPr>
        <w:t>№ 338-IV</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74-1-бап. Сақтандыру (қайта сақтандыру) ұйымы ірі қатысушысының және сақтандыру холдингтерінің есептілігі</w:t>
      </w:r>
    </w:p>
    <w:bookmarkStart w:name="z1655" w:id="1259"/>
    <w:p>
      <w:pPr>
        <w:spacing w:after="0"/>
        <w:ind w:left="0"/>
        <w:jc w:val="both"/>
      </w:pPr>
      <w:r>
        <w:rPr>
          <w:rFonts w:ascii="Times New Roman"/>
          <w:b w:val="false"/>
          <w:i w:val="false"/>
          <w:color w:val="000000"/>
          <w:sz w:val="28"/>
        </w:rPr>
        <w:t>
      1. Сақтандыру (қайта сақтандыру) ұйымының ірі қатысушысы мен сақтандыру холдингтерінің қаржылық және өзге де есептілігінің тізбесі, нысандары, оны Ұлттық Банкке ұсыну мерзімдері мен тәртібі уәкілетті органмен келісу бойынша Ұлттық Банктің нормативтік құқықтық актілерінде белгіленеді.</w:t>
      </w:r>
    </w:p>
    <w:bookmarkEnd w:id="1259"/>
    <w:bookmarkStart w:name="z1656" w:id="1260"/>
    <w:p>
      <w:pPr>
        <w:spacing w:after="0"/>
        <w:ind w:left="0"/>
        <w:jc w:val="both"/>
      </w:pPr>
      <w:r>
        <w:rPr>
          <w:rFonts w:ascii="Times New Roman"/>
          <w:b w:val="false"/>
          <w:i w:val="false"/>
          <w:color w:val="000000"/>
          <w:sz w:val="28"/>
        </w:rPr>
        <w:t>
      2. Қазақстан Республикасының резидент-жеке тұлғасы болып табылатын сақтандыру (қайта сақтандыру) ұйымының ірі қатысушысы осы баптың 1-тармағында көзделген есептіліктен басқа салық органына кірістер мен мүлік туралы декларацияны ұсынған күннен кейін бес жұмыс күні ішінде салық органына декларацияны ұсынғаны туралы растаумен бірге уәкілетті органға оның көшірмесін ұсынуға тиіс.</w:t>
      </w:r>
    </w:p>
    <w:bookmarkEnd w:id="126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74-1-баппен толықтырылды - ҚР 2005.12.23 </w:t>
      </w:r>
      <w:r>
        <w:rPr>
          <w:rFonts w:ascii="Times New Roman"/>
          <w:b w:val="false"/>
          <w:i w:val="false"/>
          <w:color w:val="000000"/>
          <w:sz w:val="28"/>
        </w:rPr>
        <w:t>№ 107</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жаңа редакцияда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өзгеріс енгізілді – ҚР 18.11.2015 </w:t>
      </w:r>
      <w:r>
        <w:rPr>
          <w:rFonts w:ascii="Times New Roman"/>
          <w:b w:val="false"/>
          <w:i w:val="false"/>
          <w:color w:val="000000"/>
          <w:sz w:val="28"/>
        </w:rPr>
        <w:t>№ 412-V</w:t>
      </w:r>
      <w:r>
        <w:rPr>
          <w:rFonts w:ascii="Times New Roman"/>
          <w:b w:val="false"/>
          <w:i w:val="false"/>
          <w:color w:val="ff0000"/>
          <w:sz w:val="28"/>
        </w:rPr>
        <w:t xml:space="preserve"> (01.01.2021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bookmarkStart w:name="z88" w:id="1261"/>
    <w:p>
      <w:pPr>
        <w:spacing w:after="0"/>
        <w:ind w:left="0"/>
        <w:jc w:val="left"/>
      </w:pPr>
      <w:r>
        <w:rPr>
          <w:rFonts w:ascii="Times New Roman"/>
          <w:b/>
          <w:i w:val="false"/>
          <w:color w:val="000000"/>
        </w:rPr>
        <w:t xml:space="preserve"> 75-бап. Мiндеттi актуарий қорытындысы </w:t>
      </w:r>
    </w:p>
    <w:bookmarkEnd w:id="1261"/>
    <w:bookmarkStart w:name="z1804" w:id="1262"/>
    <w:p>
      <w:pPr>
        <w:spacing w:after="0"/>
        <w:ind w:left="0"/>
        <w:jc w:val="both"/>
      </w:pPr>
      <w:r>
        <w:rPr>
          <w:rFonts w:ascii="Times New Roman"/>
          <w:b w:val="false"/>
          <w:i w:val="false"/>
          <w:color w:val="000000"/>
          <w:sz w:val="28"/>
        </w:rPr>
        <w:t>
      1. Сақтандыру резервтерi бойынша мiндеттi актуарий қорытындысы сақтандыру (қайта сақтандыру) ұйымының жылдық қаржылық есептілігiнiң, Қазақстан Республикасы бейрезидент-сақтандыру (қайта сақтандыру) ұйымы филиалының бухгалтерлік есепке алу деректері бойынша жылдық есептілігінің ажырамас бөлiгi болып табылады және уәкiлеттi органға ұсынылуға жатады.</w:t>
      </w:r>
    </w:p>
    <w:bookmarkEnd w:id="1262"/>
    <w:bookmarkStart w:name="z586" w:id="1263"/>
    <w:p>
      <w:pPr>
        <w:spacing w:after="0"/>
        <w:ind w:left="0"/>
        <w:jc w:val="both"/>
      </w:pPr>
      <w:r>
        <w:rPr>
          <w:rFonts w:ascii="Times New Roman"/>
          <w:b w:val="false"/>
          <w:i w:val="false"/>
          <w:color w:val="000000"/>
          <w:sz w:val="28"/>
        </w:rPr>
        <w:t xml:space="preserve">
      2. Мiндеттi актуарий қорытындысының мазмұнына және табыс етiлу тәртiбiне қойылатын талаптар уәкiлеттi мемлекеттiк органның нормативтiк құқықтық актiлерiмен белгiленедi. </w:t>
      </w:r>
    </w:p>
    <w:bookmarkEnd w:id="126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75-бапқа өзгеріс енгізілді – ҚР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105" w:id="1264"/>
    <w:p>
      <w:pPr>
        <w:spacing w:after="0"/>
        <w:ind w:left="0"/>
        <w:jc w:val="left"/>
      </w:pPr>
      <w:r>
        <w:rPr>
          <w:rFonts w:ascii="Times New Roman"/>
          <w:b/>
          <w:i w:val="false"/>
          <w:color w:val="000000"/>
        </w:rPr>
        <w:t xml:space="preserve"> 75-1-бап. Шығындылықты сипаттайтын коэффициенттер </w:t>
      </w:r>
    </w:p>
    <w:bookmarkEnd w:id="1264"/>
    <w:p>
      <w:pPr>
        <w:spacing w:after="0"/>
        <w:ind w:left="0"/>
        <w:jc w:val="both"/>
      </w:pPr>
      <w:r>
        <w:rPr>
          <w:rFonts w:ascii="Times New Roman"/>
          <w:b w:val="false"/>
          <w:i w:val="false"/>
          <w:color w:val="000000"/>
          <w:sz w:val="28"/>
        </w:rPr>
        <w:t xml:space="preserve">
      1. Сақтандыру (қайта сақтандыру) ұйымдары сақтандырудың барлық не жекелеген сыныптарын (түрлерін) жүргізу кезінде өз қызметіне талдау жасау мақсатында шығындылықты сипаттайтын коэффициенттерді (шығындылық коэффициентін, жұмсалған қаражат </w:t>
      </w:r>
    </w:p>
    <w:p>
      <w:pPr>
        <w:spacing w:after="0"/>
        <w:ind w:left="0"/>
        <w:jc w:val="both"/>
      </w:pPr>
      <w:r>
        <w:rPr>
          <w:rFonts w:ascii="Times New Roman"/>
          <w:b w:val="false"/>
          <w:i w:val="false"/>
          <w:color w:val="000000"/>
          <w:sz w:val="28"/>
        </w:rPr>
        <w:t>
      коэффициентін, аралас коэффициентті) есептейді.</w:t>
      </w:r>
    </w:p>
    <w:bookmarkStart w:name="z587" w:id="1265"/>
    <w:p>
      <w:pPr>
        <w:spacing w:after="0"/>
        <w:ind w:left="0"/>
        <w:jc w:val="both"/>
      </w:pPr>
      <w:r>
        <w:rPr>
          <w:rFonts w:ascii="Times New Roman"/>
          <w:b w:val="false"/>
          <w:i w:val="false"/>
          <w:color w:val="000000"/>
          <w:sz w:val="28"/>
        </w:rPr>
        <w:t xml:space="preserve">
      2. Шығындылықты сипаттайтын коэффициенттер (шығындылық коэффициенті, жұмсалған қаражат коэффициенті, аралас коэффициент) - сақтандырудың барлық не жекелеген сыныптарын (түрлерін) жүзеге асыру кезінде сақтандыру (қайта сақтандыру) ұйымы қызметінің </w:t>
      </w:r>
    </w:p>
    <w:bookmarkEnd w:id="1265"/>
    <w:p>
      <w:pPr>
        <w:spacing w:after="0"/>
        <w:ind w:left="0"/>
        <w:jc w:val="both"/>
      </w:pPr>
      <w:r>
        <w:rPr>
          <w:rFonts w:ascii="Times New Roman"/>
          <w:b w:val="false"/>
          <w:i w:val="false"/>
          <w:color w:val="000000"/>
          <w:sz w:val="28"/>
        </w:rPr>
        <w:t xml:space="preserve">
      шығындылығын көрсететін салыстырмалы көрсеткіштер. </w:t>
      </w:r>
    </w:p>
    <w:p>
      <w:pPr>
        <w:spacing w:after="0"/>
        <w:ind w:left="0"/>
        <w:jc w:val="both"/>
      </w:pPr>
      <w:r>
        <w:rPr>
          <w:rFonts w:ascii="Times New Roman"/>
          <w:b w:val="false"/>
          <w:i w:val="false"/>
          <w:color w:val="000000"/>
          <w:sz w:val="28"/>
        </w:rPr>
        <w:t xml:space="preserve">
      Шығындылықты сипаттайтын коэффициенттерді (шығындылық коэффициентін, жұмсалған қаражат коэффициентін, аралас коэффициентті) есептеу тәртібі уәкілетті органның нормативтік құқықтық актілерінде белгіленеді.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75-1-бап жаңа редакцияда - ҚР 2007.05.07 </w:t>
      </w:r>
      <w:r>
        <w:rPr>
          <w:rFonts w:ascii="Times New Roman"/>
          <w:b w:val="false"/>
          <w:i w:val="false"/>
          <w:color w:val="000000"/>
          <w:sz w:val="28"/>
        </w:rPr>
        <w:t>№ 244</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76-бап. Сақтандыру (қайта сақтандыру) ұйымы, сақтандыру брокері және сақтандыру холдингі қызметінің негізгі көрсеткіштерін жариялау</w:t>
      </w:r>
    </w:p>
    <w:bookmarkStart w:name="z1805" w:id="1266"/>
    <w:p>
      <w:pPr>
        <w:spacing w:after="0"/>
        <w:ind w:left="0"/>
        <w:jc w:val="both"/>
      </w:pPr>
      <w:r>
        <w:rPr>
          <w:rFonts w:ascii="Times New Roman"/>
          <w:b w:val="false"/>
          <w:i w:val="false"/>
          <w:color w:val="000000"/>
          <w:sz w:val="28"/>
        </w:rPr>
        <w:t>
      1. Сақтандыру (қайта сақтандыру) ұйымы және сақтандыру брокері жылдық шоғырландырылған қаржылық есептілікті, ал еншілес ұйымы (ұйымдары) болмаған жағдайда – жылдық шоғырландырылмаған қаржылық есептілікті және аудиторлық есепті оларда ұсынылған мәліметтердің анықтығы тәуелсіз аудиторлық расталғаннан кейін және сақтандыру (қайта сақтандыру) ұйымы акционерлерінің жылдық жиналысы жылдық қаржылық есептілікті бекіткеннен кейін уәкілетті органның нормативтік құқықтық актісінде белгілеген тәртіппен және мерзімдерде жариялайды.</w:t>
      </w:r>
    </w:p>
    <w:bookmarkEnd w:id="1266"/>
    <w:p>
      <w:pPr>
        <w:spacing w:after="0"/>
        <w:ind w:left="0"/>
        <w:jc w:val="both"/>
      </w:pPr>
      <w:r>
        <w:rPr>
          <w:rFonts w:ascii="Times New Roman"/>
          <w:b w:val="false"/>
          <w:i w:val="false"/>
          <w:color w:val="000000"/>
          <w:sz w:val="28"/>
        </w:rPr>
        <w:t>
      Сақтандыру (қайта сақтандыру) ұйымдары халықаралық қаржылық есептілік стандарттарына сәйкес келетін бухгалтерлік балансты, пайдалар мен шығындар туралы есепті аудиторлық растаусыз уәкілетті органның нормативтік құқықтық актісінде белгілеген тәртіппен және мерзімдерде тоқсан сайын жариялайды.</w:t>
      </w:r>
    </w:p>
    <w:p>
      <w:pPr>
        <w:spacing w:after="0"/>
        <w:ind w:left="0"/>
        <w:jc w:val="both"/>
      </w:pPr>
      <w:r>
        <w:rPr>
          <w:rFonts w:ascii="Times New Roman"/>
          <w:b w:val="false"/>
          <w:i w:val="false"/>
          <w:color w:val="000000"/>
          <w:sz w:val="28"/>
        </w:rPr>
        <w:t>
      Сақтандыру холдингтері жылдық шоғырландырылған қаржылық есептілікті, ал еншілес ұйымы (ұйымдары) болмаған жағдайда – шоғырландырылмаған қаржылық есептілікті, сондай-ақ аудиторлық есепті уәкілетті органның нормативтік құқықтық актісінде белгілеген тәртіппен және мерзімдерде жариялайды.</w:t>
      </w:r>
    </w:p>
    <w:p>
      <w:pPr>
        <w:spacing w:after="0"/>
        <w:ind w:left="0"/>
        <w:jc w:val="both"/>
      </w:pPr>
      <w:r>
        <w:rPr>
          <w:rFonts w:ascii="Times New Roman"/>
          <w:b w:val="false"/>
          <w:i w:val="false"/>
          <w:color w:val="000000"/>
          <w:sz w:val="28"/>
        </w:rPr>
        <w:t>
      Осы тармақтың талаптары сақтандыру холдингтері болып табылатын Қазақстан Республикасының бейрезиденттеріне қолданылмайды.</w:t>
      </w:r>
    </w:p>
    <w:bookmarkStart w:name="z1806" w:id="1267"/>
    <w:p>
      <w:pPr>
        <w:spacing w:after="0"/>
        <w:ind w:left="0"/>
        <w:jc w:val="both"/>
      </w:pPr>
      <w:r>
        <w:rPr>
          <w:rFonts w:ascii="Times New Roman"/>
          <w:b w:val="false"/>
          <w:i w:val="false"/>
          <w:color w:val="000000"/>
          <w:sz w:val="28"/>
        </w:rPr>
        <w:t>
      2. Қазақстан Республикасы бейрезидент-сақтандыру (қайта сақтандыру) ұйымының филиалы, Қазақстан Республикасы бейрезидент-сақтандыру брокерінің филиалы:</w:t>
      </w:r>
    </w:p>
    <w:bookmarkEnd w:id="1267"/>
    <w:p>
      <w:pPr>
        <w:spacing w:after="0"/>
        <w:ind w:left="0"/>
        <w:jc w:val="both"/>
      </w:pPr>
      <w:r>
        <w:rPr>
          <w:rFonts w:ascii="Times New Roman"/>
          <w:b w:val="false"/>
          <w:i w:val="false"/>
          <w:color w:val="000000"/>
          <w:sz w:val="28"/>
        </w:rPr>
        <w:t>
      бухгалтерлік есепке алу деректері бойынша жылдық есептілікті;</w:t>
      </w:r>
    </w:p>
    <w:p>
      <w:pPr>
        <w:spacing w:after="0"/>
        <w:ind w:left="0"/>
        <w:jc w:val="both"/>
      </w:pPr>
      <w:r>
        <w:rPr>
          <w:rFonts w:ascii="Times New Roman"/>
          <w:b w:val="false"/>
          <w:i w:val="false"/>
          <w:color w:val="000000"/>
          <w:sz w:val="28"/>
        </w:rPr>
        <w:t>
      Қазақстан Республикасы бейрезидент-сақтандыру (қайта сақтандыру) ұйымының, Қазақстан Республикасы бейрезидент-сақтандыру брокерінің жылдық шоғырландырылған қаржылық есептілігін, ал еншілес ұйымы (ұйымдары) болмаған жағдайда – Қазақстан Республикасы бейрезидент-сақтандыру (қайта сақтандыру) ұйымының, Қазақстан Республикасы бейрезидент-сақтандыру брокерінің шоғырландырылмаған жылдық қаржылық есептілігін және онда ұсынылған мәліметтердің анықтығы аудиторлық расталғаннан және Қазақстан Республикасының бейрезидент-сақтандыру (қайта сақтандыру) ұйымы, Қазақстан Республикасының бейрезидент-сақтандыру брокері бекіткеннен кейін аудиторлық есепті уәкілетті органның нормативтік құқықтық актісінде белгіленген тәртіппен және мерзімдерде жариялайды.</w:t>
      </w:r>
    </w:p>
    <w:p>
      <w:pPr>
        <w:spacing w:after="0"/>
        <w:ind w:left="0"/>
        <w:jc w:val="both"/>
      </w:pPr>
      <w:r>
        <w:rPr>
          <w:rFonts w:ascii="Times New Roman"/>
          <w:b w:val="false"/>
          <w:i w:val="false"/>
          <w:color w:val="000000"/>
          <w:sz w:val="28"/>
        </w:rPr>
        <w:t>
      Қазақстан Республикасы бейрезидент-сақтандыру (қайта сақтандыру) ұйымының филиалы, Қазақстан Республикасы бейрезидент-сақтандыру брокерінің филиалы халықаралық қаржылық есептілік стандарттарына сәйкес келетін активтер мен міндеттемелер туралы есепті, кірістер мен шығыстар туралы есепті аудиторлық растаусыз, уәкілетті органның нормативтік құқықтық актісінде белгіленген тәртіппен және мерзімдерде тоқсан сайын жариялайды.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76-бап жаңа редакцияда – ҚР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90" w:id="1268"/>
    <w:p>
      <w:pPr>
        <w:spacing w:after="0"/>
        <w:ind w:left="0"/>
        <w:jc w:val="left"/>
      </w:pPr>
      <w:r>
        <w:rPr>
          <w:rFonts w:ascii="Times New Roman"/>
          <w:b/>
          <w:i w:val="false"/>
          <w:color w:val="000000"/>
        </w:rPr>
        <w:t xml:space="preserve"> 77-бап. Құжаттарды сақтау тәртiбi және мерзiмi </w:t>
      </w:r>
    </w:p>
    <w:bookmarkEnd w:id="1268"/>
    <w:p>
      <w:pPr>
        <w:spacing w:after="0"/>
        <w:ind w:left="0"/>
        <w:jc w:val="both"/>
      </w:pPr>
      <w:r>
        <w:rPr>
          <w:rFonts w:ascii="Times New Roman"/>
          <w:b w:val="false"/>
          <w:i w:val="false"/>
          <w:color w:val="000000"/>
          <w:sz w:val="28"/>
        </w:rPr>
        <w:t>
      1. Кәсiпкерлiк қызметтi жүзеге асыратын сақтандыру нарығының кәсiби қатысушылары, сақтандыру агенттерi Қазақстан Республикасының заңнамасында белгiленген тәртiппен сақтандыру (қайта сақтандыру), сақтандыру делдалдығы жөнiндегi деректердi қалыптастыруға және өз қызметiне байланысты құжаттардың есебiн жүргiзу мен сақталуын қамтамасыз етуге мiндеттi.</w:t>
      </w:r>
    </w:p>
    <w:p>
      <w:pPr>
        <w:spacing w:after="0"/>
        <w:ind w:left="0"/>
        <w:jc w:val="both"/>
      </w:pPr>
      <w:r>
        <w:rPr>
          <w:rFonts w:ascii="Times New Roman"/>
          <w:b w:val="false"/>
          <w:i w:val="false"/>
          <w:color w:val="000000"/>
          <w:sz w:val="28"/>
        </w:rPr>
        <w:t>
      Сақтандыру (қайта сақтандыру) ұйымы уәкiлеттi органның нормативтік құқықтық актісінде белгіленген тәртіппен сақтандыру (қайта сақтандыру) шарттарының тізілімін жүргізуге міндетті. Сақтандыру (қайта сақтандыру) шарты ол жасалған сәттен бастап бір жұмыс күні ішінде сақтандыру (қайта сақтандыру) шарттарының тізіліміне енгізілуге тиіс.</w:t>
      </w:r>
    </w:p>
    <w:p>
      <w:pPr>
        <w:spacing w:after="0"/>
        <w:ind w:left="0"/>
        <w:jc w:val="both"/>
      </w:pPr>
      <w:r>
        <w:rPr>
          <w:rFonts w:ascii="Times New Roman"/>
          <w:b w:val="false"/>
          <w:i w:val="false"/>
          <w:color w:val="000000"/>
          <w:sz w:val="28"/>
        </w:rPr>
        <w:t>
      Сақтандыру шарттарының тізілімінде және дерекқорда қамтылатын сақтанушы (сақтандырылушы) туралы ақпарат (тегі, аты, әкесінің аты (ол болған кезде) немесе заңды тұлғаның атауы, сақтандыру шартының нөмірі, оның жасалған, сақтандыру шартының күшіне енген және қолданылуы аяқталған күндері, жеке сәйкестендіру нөмірі немесе бизнес-сәйкестендіру нөмірі) бір-біріне сәйкес келуге тиіс.</w:t>
      </w:r>
    </w:p>
    <w:bookmarkStart w:name="z588" w:id="1269"/>
    <w:p>
      <w:pPr>
        <w:spacing w:after="0"/>
        <w:ind w:left="0"/>
        <w:jc w:val="both"/>
      </w:pPr>
      <w:r>
        <w:rPr>
          <w:rFonts w:ascii="Times New Roman"/>
          <w:b w:val="false"/>
          <w:i w:val="false"/>
          <w:color w:val="000000"/>
          <w:sz w:val="28"/>
        </w:rPr>
        <w:t>
      2. Мiндеттi түрде сақталуға жататын құжаттардың тiзбесiн және кәсiпкерлiк қызметтi жүзеге асыратын сақтандыру нарығының кәсiби қатысушыларының, сақтандыру агенттерiнiң оларды сақтау тәртiбi мен мерзiмiн уәкiлеттi орган мұрағаттар мен құжаттаманы басқарудың уәкiлеттi органымен келiсе отырып белгiлейдi.</w:t>
      </w:r>
    </w:p>
    <w:bookmarkEnd w:id="126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77-бап жаңа редакцияда - ҚР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қараңыз) Заңымен.</w:t>
      </w:r>
      <w:r>
        <w:br/>
      </w:r>
      <w:r>
        <w:rPr>
          <w:rFonts w:ascii="Times New Roman"/>
          <w:b w:val="false"/>
          <w:i w:val="false"/>
          <w:color w:val="000000"/>
          <w:sz w:val="28"/>
        </w:rPr>
        <w:t>
</w:t>
      </w:r>
    </w:p>
    <w:bookmarkStart w:name="z91" w:id="1270"/>
    <w:p>
      <w:pPr>
        <w:spacing w:after="0"/>
        <w:ind w:left="0"/>
        <w:jc w:val="left"/>
      </w:pPr>
      <w:r>
        <w:rPr>
          <w:rFonts w:ascii="Times New Roman"/>
          <w:b/>
          <w:i w:val="false"/>
          <w:color w:val="000000"/>
        </w:rPr>
        <w:t xml:space="preserve"> 78-бап. Уәкiлеттi мемлекеттiк органның шешiмiне шағым жасау </w:t>
      </w:r>
    </w:p>
    <w:bookmarkEnd w:id="1270"/>
    <w:p>
      <w:pPr>
        <w:spacing w:after="0"/>
        <w:ind w:left="0"/>
        <w:jc w:val="both"/>
      </w:pPr>
      <w:r>
        <w:rPr>
          <w:rFonts w:ascii="Times New Roman"/>
          <w:b w:val="false"/>
          <w:i w:val="false"/>
          <w:color w:val="000000"/>
          <w:sz w:val="28"/>
        </w:rPr>
        <w:t>
      1. Мүдделi тұлға уәкiлеттi мемлекеттiк органның шешiмiне ол күшiне енген күннен бастап он күн мерзiмде Қазақстан Республикасының заң актiлерiнде белгiленген тәртiппен шағым жасай алады.</w:t>
      </w:r>
    </w:p>
    <w:bookmarkStart w:name="z589" w:id="1271"/>
    <w:p>
      <w:pPr>
        <w:spacing w:after="0"/>
        <w:ind w:left="0"/>
        <w:jc w:val="both"/>
      </w:pPr>
      <w:r>
        <w:rPr>
          <w:rFonts w:ascii="Times New Roman"/>
          <w:b w:val="false"/>
          <w:i w:val="false"/>
          <w:color w:val="000000"/>
          <w:sz w:val="28"/>
        </w:rPr>
        <w:t>
      2. Уәкiлеттi органның қадағалап ден қою шараларын (қадағалап ден қоюдың ұсынымдық шараларын қоспағанда) және (немесе) санкцияларды қолдану туралы шешіміне, сондай-ақ консервациялау сатысында сақтандыру (қайта сақтандыру) ұйымын басқару жөніндегі уақытша әкімшіліктің (уақытша басқарушысының), сақтандыру (қайта сақтандыру) ұйымын мәжбүрлеп тарату туралы соттың шешімі заңды күшіне енгенге дейін сақтандыру (қайта сақтандыру) ұйымының уақытша әкімшілігінің (уақытша басқарушысының) әрекеттеріне шағым жасау шағым жасалып отырған шешiмдi немесе әрекеттердi (әрекетсiздiктi) орындауды тоқтата тұрмайды.</w:t>
      </w:r>
    </w:p>
    <w:bookmarkEnd w:id="1271"/>
    <w:p>
      <w:pPr>
        <w:spacing w:after="0"/>
        <w:ind w:left="0"/>
        <w:jc w:val="both"/>
      </w:pPr>
      <w:r>
        <w:rPr>
          <w:rFonts w:ascii="Times New Roman"/>
          <w:b w:val="false"/>
          <w:i w:val="false"/>
          <w:color w:val="000000"/>
          <w:sz w:val="28"/>
        </w:rPr>
        <w:t>
      Уәкілетті органның шешімі негізінде жасалған және (немесе) консервациялау сатысында сақтандыру (қайта сақтандыру) ұйымын басқару жөніндегі уақытша әкімшілік (уақытша басқарушы), сақтандыру (қайта сақтандыру) ұйымының уақытша әкімшілігі (уақытша әкімшісі) тарапы болып табылатын мәміле жарамсыз деп танылған жағдайда, соттың сақтандыру (қайта сақтандыру) ұйымын мәжбүрлеп тарату туралы шешімі заңды күшіне енгенге дейін тараптардың осы мәміле бойынша алғандарының барлығын қайтаруына жол берілмейді.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78-бапқа өзгерістер енгізілді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bookmarkStart w:name="z805" w:id="1272"/>
    <w:p>
      <w:pPr>
        <w:spacing w:after="0"/>
        <w:ind w:left="0"/>
        <w:jc w:val="left"/>
      </w:pPr>
      <w:r>
        <w:rPr>
          <w:rFonts w:ascii="Times New Roman"/>
          <w:b/>
          <w:i w:val="false"/>
          <w:color w:val="000000"/>
        </w:rPr>
        <w:t xml:space="preserve"> 14-тарау. Дерекқорды қалыптастыру және жүргізу жөніндегі қызмет</w:t>
      </w:r>
    </w:p>
    <w:bookmarkEnd w:id="1272"/>
    <w:p>
      <w:pPr>
        <w:spacing w:after="0"/>
        <w:ind w:left="0"/>
        <w:jc w:val="both"/>
      </w:pPr>
      <w:r>
        <w:rPr>
          <w:rFonts w:ascii="Times New Roman"/>
          <w:b w:val="false"/>
          <w:i w:val="false"/>
          <w:color w:val="ff0000"/>
          <w:sz w:val="28"/>
        </w:rPr>
        <w:t xml:space="preserve">
      Ескерту. Заң 14-тараумен толықтырылды - ҚР 2010.07.15 </w:t>
      </w:r>
      <w:r>
        <w:rPr>
          <w:rFonts w:ascii="Times New Roman"/>
          <w:b w:val="false"/>
          <w:i w:val="false"/>
          <w:color w:val="ff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ff0000"/>
          <w:sz w:val="28"/>
        </w:rPr>
        <w:t>2-б</w:t>
      </w:r>
      <w:r>
        <w:rPr>
          <w:rFonts w:ascii="Times New Roman"/>
          <w:b w:val="false"/>
          <w:i w:val="false"/>
          <w:color w:val="ff0000"/>
          <w:sz w:val="28"/>
        </w:rPr>
        <w:t>. қараңыз) Заңымен.</w:t>
      </w:r>
    </w:p>
    <w:bookmarkStart w:name="z806" w:id="1273"/>
    <w:p>
      <w:pPr>
        <w:spacing w:after="0"/>
        <w:ind w:left="0"/>
        <w:jc w:val="left"/>
      </w:pPr>
      <w:r>
        <w:rPr>
          <w:rFonts w:ascii="Times New Roman"/>
          <w:b/>
          <w:i w:val="false"/>
          <w:color w:val="000000"/>
        </w:rPr>
        <w:t xml:space="preserve"> 79-бап. Дерекқорды қалыптастыру және жүргізу жөніндегі ұйымның құрылу тәртібі мен негізгі функциялары</w:t>
      </w:r>
    </w:p>
    <w:bookmarkEnd w:id="1273"/>
    <w:p>
      <w:pPr>
        <w:spacing w:after="0"/>
        <w:ind w:left="0"/>
        <w:jc w:val="both"/>
      </w:pPr>
      <w:r>
        <w:rPr>
          <w:rFonts w:ascii="Times New Roman"/>
          <w:b w:val="false"/>
          <w:i w:val="false"/>
          <w:color w:val="000000"/>
          <w:sz w:val="28"/>
        </w:rPr>
        <w:t>
      1. Мемлекет қатысатын, дерекқорды қалыптастыру және жүргізу жөніндегі ұйым (бұдан әрі – ұйым) дауыс беретін акцияларының жүз пайызы уәкілетті органға тиесілі ұйымдық-құқықтық нысанда құрылған коммерциялық емес ұйым болып табылады.</w:t>
      </w:r>
    </w:p>
    <w:bookmarkStart w:name="z1170" w:id="1274"/>
    <w:p>
      <w:pPr>
        <w:spacing w:after="0"/>
        <w:ind w:left="0"/>
        <w:jc w:val="both"/>
      </w:pPr>
      <w:r>
        <w:rPr>
          <w:rFonts w:ascii="Times New Roman"/>
          <w:b w:val="false"/>
          <w:i w:val="false"/>
          <w:color w:val="000000"/>
          <w:sz w:val="28"/>
        </w:rPr>
        <w:t>
      Ұйым осы Заңның және Қазақстан Республикасының сақтандырудың міндетті түрлерін реттейтін жекелеген заңнамалық актілерінің негізінде міндетті және ерікті сақтандыру түрлері бойынша дерекқорды қалыптастыруды және жүргізуді жүзеге асырады.</w:t>
      </w:r>
    </w:p>
    <w:bookmarkEnd w:id="1274"/>
    <w:p>
      <w:pPr>
        <w:spacing w:after="0"/>
        <w:ind w:left="0"/>
        <w:jc w:val="both"/>
      </w:pPr>
      <w:r>
        <w:rPr>
          <w:rFonts w:ascii="Times New Roman"/>
          <w:b w:val="false"/>
          <w:i w:val="false"/>
          <w:color w:val="000000"/>
          <w:sz w:val="28"/>
        </w:rPr>
        <w:t>
      Ұйым сақтандыру агенттерінің бірыңғай тізілімін жүргізуді жүзеге асырады.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1-1. 01.07.2017 дейін </w:t>
      </w:r>
      <w:r>
        <w:rPr>
          <w:rFonts w:ascii="Times New Roman"/>
          <w:b w:val="false"/>
          <w:i w:val="false"/>
          <w:color w:val="ff0000"/>
          <w:sz w:val="28"/>
        </w:rPr>
        <w:t>қолданы</w:t>
      </w:r>
      <w:r>
        <w:rPr>
          <w:rFonts w:ascii="Times New Roman"/>
          <w:b w:val="false"/>
          <w:i w:val="false"/>
          <w:color w:val="ff0000"/>
          <w:sz w:val="28"/>
        </w:rPr>
        <w:t xml:space="preserve">ста болды - ҚР 24.11.2015 </w:t>
      </w:r>
      <w:r>
        <w:rPr>
          <w:rFonts w:ascii="Times New Roman"/>
          <w:b w:val="false"/>
          <w:i w:val="false"/>
          <w:color w:val="ff0000"/>
          <w:sz w:val="28"/>
        </w:rPr>
        <w:t>№ 422-V</w:t>
      </w:r>
      <w:r>
        <w:rPr>
          <w:rFonts w:ascii="Times New Roman"/>
          <w:b w:val="false"/>
          <w:i w:val="false"/>
          <w:color w:val="ff0000"/>
          <w:sz w:val="28"/>
        </w:rPr>
        <w:t xml:space="preserve"> (01.01.2016 бастап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1-2. 01.07.2017 дейін </w:t>
      </w:r>
      <w:r>
        <w:rPr>
          <w:rFonts w:ascii="Times New Roman"/>
          <w:b w:val="false"/>
          <w:i w:val="false"/>
          <w:color w:val="ff0000"/>
          <w:sz w:val="28"/>
        </w:rPr>
        <w:t>қолданы</w:t>
      </w:r>
      <w:r>
        <w:rPr>
          <w:rFonts w:ascii="Times New Roman"/>
          <w:b w:val="false"/>
          <w:i w:val="false"/>
          <w:color w:val="ff0000"/>
          <w:sz w:val="28"/>
        </w:rPr>
        <w:t xml:space="preserve">ста болды - ҚР 24.11.2015 </w:t>
      </w:r>
      <w:r>
        <w:rPr>
          <w:rFonts w:ascii="Times New Roman"/>
          <w:b w:val="false"/>
          <w:i w:val="false"/>
          <w:color w:val="ff0000"/>
          <w:sz w:val="28"/>
        </w:rPr>
        <w:t>№ 422-V</w:t>
      </w:r>
      <w:r>
        <w:rPr>
          <w:rFonts w:ascii="Times New Roman"/>
          <w:b w:val="false"/>
          <w:i w:val="false"/>
          <w:color w:val="ff0000"/>
          <w:sz w:val="28"/>
        </w:rPr>
        <w:t xml:space="preserve"> (01.01.2016 бастап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1-3. 01.07.2017 дейін </w:t>
      </w:r>
      <w:r>
        <w:rPr>
          <w:rFonts w:ascii="Times New Roman"/>
          <w:b w:val="false"/>
          <w:i w:val="false"/>
          <w:color w:val="ff0000"/>
          <w:sz w:val="28"/>
        </w:rPr>
        <w:t>қолданы</w:t>
      </w:r>
      <w:r>
        <w:rPr>
          <w:rFonts w:ascii="Times New Roman"/>
          <w:b w:val="false"/>
          <w:i w:val="false"/>
          <w:color w:val="ff0000"/>
          <w:sz w:val="28"/>
        </w:rPr>
        <w:t xml:space="preserve">ста болды - ҚР 24.11.2015 </w:t>
      </w:r>
      <w:r>
        <w:rPr>
          <w:rFonts w:ascii="Times New Roman"/>
          <w:b w:val="false"/>
          <w:i w:val="false"/>
          <w:color w:val="ff0000"/>
          <w:sz w:val="28"/>
        </w:rPr>
        <w:t>№ 422-V</w:t>
      </w:r>
      <w:r>
        <w:rPr>
          <w:rFonts w:ascii="Times New Roman"/>
          <w:b w:val="false"/>
          <w:i w:val="false"/>
          <w:color w:val="ff0000"/>
          <w:sz w:val="28"/>
        </w:rPr>
        <w:t xml:space="preserve"> (01.01.2016 бастап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тасталды - ҚР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тасталды - ҚР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824" w:id="1275"/>
    <w:p>
      <w:pPr>
        <w:spacing w:after="0"/>
        <w:ind w:left="0"/>
        <w:jc w:val="both"/>
      </w:pPr>
      <w:r>
        <w:rPr>
          <w:rFonts w:ascii="Times New Roman"/>
          <w:b w:val="false"/>
          <w:i w:val="false"/>
          <w:color w:val="000000"/>
          <w:sz w:val="28"/>
        </w:rPr>
        <w:t>
      5. Сақтандыру сыныптары (түрлері) бойынша дерекқорды енгізу тәртібі:</w:t>
      </w:r>
    </w:p>
    <w:bookmarkEnd w:id="127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 алып тасталды - ҚР 27.04.2015 </w:t>
      </w:r>
      <w:r>
        <w:rPr>
          <w:rFonts w:ascii="Times New Roman"/>
          <w:b w:val="false"/>
          <w:i w:val="false"/>
          <w:color w:val="000000"/>
          <w:sz w:val="28"/>
        </w:rPr>
        <w:t>№ 311-V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826" w:id="1276"/>
    <w:p>
      <w:pPr>
        <w:spacing w:after="0"/>
        <w:ind w:left="0"/>
        <w:jc w:val="both"/>
      </w:pPr>
      <w:r>
        <w:rPr>
          <w:rFonts w:ascii="Times New Roman"/>
          <w:b w:val="false"/>
          <w:i w:val="false"/>
          <w:color w:val="000000"/>
          <w:sz w:val="28"/>
        </w:rPr>
        <w:t>
      2) дерекқорды басқару жүйесін пайдалануға беру;</w:t>
      </w:r>
    </w:p>
    <w:bookmarkEnd w:id="1276"/>
    <w:bookmarkStart w:name="z827" w:id="1277"/>
    <w:p>
      <w:pPr>
        <w:spacing w:after="0"/>
        <w:ind w:left="0"/>
        <w:jc w:val="both"/>
      </w:pPr>
      <w:r>
        <w:rPr>
          <w:rFonts w:ascii="Times New Roman"/>
          <w:b w:val="false"/>
          <w:i w:val="false"/>
          <w:color w:val="000000"/>
          <w:sz w:val="28"/>
        </w:rPr>
        <w:t>
      3) дерекқорды қалыптастыру жөніндегі ақпараттық процесті ұйымдастыру;</w:t>
      </w:r>
    </w:p>
    <w:bookmarkEnd w:id="1277"/>
    <w:bookmarkStart w:name="z828" w:id="1278"/>
    <w:p>
      <w:pPr>
        <w:spacing w:after="0"/>
        <w:ind w:left="0"/>
        <w:jc w:val="both"/>
      </w:pPr>
      <w:r>
        <w:rPr>
          <w:rFonts w:ascii="Times New Roman"/>
          <w:b w:val="false"/>
          <w:i w:val="false"/>
          <w:color w:val="000000"/>
          <w:sz w:val="28"/>
        </w:rPr>
        <w:t>
      4) олармен ақпарат беру туралы шарт жасасқан ақпарат берушілермен осы тармақтың 3) тармақшасында көрсетілген ақпараттық процесті тестілеу кезеңдерінен тұрады.</w:t>
      </w:r>
    </w:p>
    <w:bookmarkEnd w:id="1278"/>
    <w:p>
      <w:pPr>
        <w:spacing w:after="0"/>
        <w:ind w:left="0"/>
        <w:jc w:val="both"/>
      </w:pPr>
      <w:r>
        <w:rPr>
          <w:rFonts w:ascii="Times New Roman"/>
          <w:b w:val="false"/>
          <w:i w:val="false"/>
          <w:color w:val="000000"/>
          <w:sz w:val="28"/>
        </w:rPr>
        <w:t>
      Басқару жүйесiн пайдалануға беру жөнiндегi қажеттi iс-шараларды дерекқордың орындауын тексерудi уәкiлеттi органның комиссиясы жүзеге асырады, оның нәтижелерi дерекқорды басқару жүйесiн пайдалануға беру актiсiнде уәкiлеттi орган белгiлеген нысан бойынша көрсетiледi.</w:t>
      </w:r>
    </w:p>
    <w:p>
      <w:pPr>
        <w:spacing w:after="0"/>
        <w:ind w:left="0"/>
        <w:jc w:val="both"/>
      </w:pPr>
      <w:r>
        <w:rPr>
          <w:rFonts w:ascii="Times New Roman"/>
          <w:b w:val="false"/>
          <w:i w:val="false"/>
          <w:color w:val="000000"/>
          <w:sz w:val="28"/>
        </w:rPr>
        <w:t>
      Ұйымның қызметін жүзеге асыруға дерекқорды басқару жүйесін пайдалануға беру актісі мен ішкі ережелері болған кезде ғана жол беріледі.</w:t>
      </w:r>
    </w:p>
    <w:p>
      <w:pPr>
        <w:spacing w:after="0"/>
        <w:ind w:left="0"/>
        <w:jc w:val="both"/>
      </w:pPr>
      <w:r>
        <w:rPr>
          <w:rFonts w:ascii="Times New Roman"/>
          <w:b w:val="false"/>
          <w:i w:val="false"/>
          <w:color w:val="000000"/>
          <w:sz w:val="28"/>
        </w:rPr>
        <w:t>
      Ұйым қызметінің тәртібін белгілейтін ішкі ережелердің мазмұнына қойылатын талаптар уәкілетті органның нормативтік құқықтық актісінде айқындалады. Уәкілетті органның нормативтік құқықтық актісі олардың дерекқорды құруға және қорғауға қатысуы жөнінде ақпарат берушілер ретіндегі қызметіне қатысты бөлігінде осы Заңның 80-бабы 3-тармағының 1) тармақшасында көрсетілген ақпарат берушілердің орындауы үшін міндетті.</w:t>
      </w:r>
    </w:p>
    <w:bookmarkStart w:name="z829" w:id="1279"/>
    <w:p>
      <w:pPr>
        <w:spacing w:after="0"/>
        <w:ind w:left="0"/>
        <w:jc w:val="both"/>
      </w:pPr>
      <w:r>
        <w:rPr>
          <w:rFonts w:ascii="Times New Roman"/>
          <w:b w:val="false"/>
          <w:i w:val="false"/>
          <w:color w:val="000000"/>
          <w:sz w:val="28"/>
        </w:rPr>
        <w:t>
      6. Ұйым өз қызметінде:</w:t>
      </w:r>
    </w:p>
    <w:bookmarkEnd w:id="1279"/>
    <w:p>
      <w:pPr>
        <w:spacing w:after="0"/>
        <w:ind w:left="0"/>
        <w:jc w:val="both"/>
      </w:pPr>
      <w:r>
        <w:rPr>
          <w:rFonts w:ascii="Times New Roman"/>
          <w:b w:val="false"/>
          <w:i w:val="false"/>
          <w:color w:val="000000"/>
          <w:sz w:val="28"/>
        </w:rPr>
        <w:t xml:space="preserve">
      1) ақпараттық жүйелерді, дерекқорды қауіпсіз орналастыру және пайдалану үшін онда техникалық және өзге де үй-жайлардың болуы; </w:t>
      </w:r>
    </w:p>
    <w:p>
      <w:pPr>
        <w:spacing w:after="0"/>
        <w:ind w:left="0"/>
        <w:jc w:val="both"/>
      </w:pPr>
      <w:r>
        <w:rPr>
          <w:rFonts w:ascii="Times New Roman"/>
          <w:b w:val="false"/>
          <w:i w:val="false"/>
          <w:color w:val="000000"/>
          <w:sz w:val="28"/>
        </w:rPr>
        <w:t xml:space="preserve">
      2) дерекқорды және ақпараттық жүйелерді қорғау құралдарын орналастыру үшін көрсетілген ақпараттық жүйелерді қалыптастыру және пайдалану кезінде сертификатталған жабдық пен бағдарламалық қамтылымды қолдануға; </w:t>
      </w:r>
    </w:p>
    <w:p>
      <w:pPr>
        <w:spacing w:after="0"/>
        <w:ind w:left="0"/>
        <w:jc w:val="both"/>
      </w:pPr>
      <w:r>
        <w:rPr>
          <w:rFonts w:ascii="Times New Roman"/>
          <w:b w:val="false"/>
          <w:i w:val="false"/>
          <w:color w:val="000000"/>
          <w:sz w:val="28"/>
        </w:rPr>
        <w:t xml:space="preserve">
      3) ұйым өз қызметінде пайдаланатын ақпараттық-коммуникациялық технологияларды қоса алғанда, ұйымның бағдарламалық-техникалық қамтылымына жыл сайынғы аудитті жүргізуге; </w:t>
      </w:r>
    </w:p>
    <w:p>
      <w:pPr>
        <w:spacing w:after="0"/>
        <w:ind w:left="0"/>
        <w:jc w:val="both"/>
      </w:pPr>
      <w:r>
        <w:rPr>
          <w:rFonts w:ascii="Times New Roman"/>
          <w:b w:val="false"/>
          <w:i w:val="false"/>
          <w:color w:val="000000"/>
          <w:sz w:val="28"/>
        </w:rPr>
        <w:t xml:space="preserve">
      4) Қазақстан Республикасы заңнамасының талаптарына сәйкес дерекқор субъектілеріне мемлекеттік бақылауды жүзеге асыратын уәкілетті мемлекеттік органдарға осы Заңның 80-бабының </w:t>
      </w:r>
      <w:r>
        <w:rPr>
          <w:rFonts w:ascii="Times New Roman"/>
          <w:b w:val="false"/>
          <w:i w:val="false"/>
          <w:color w:val="000000"/>
          <w:sz w:val="28"/>
        </w:rPr>
        <w:t>2-тармағында</w:t>
      </w:r>
      <w:r>
        <w:rPr>
          <w:rFonts w:ascii="Times New Roman"/>
          <w:b w:val="false"/>
          <w:i w:val="false"/>
          <w:color w:val="000000"/>
          <w:sz w:val="28"/>
        </w:rPr>
        <w:t xml:space="preserve"> санамаланған ақпаратқа "Ақпараттандыру туралы" Қазақстан Республикасы Заңының және Қазақстан Республикасының өзге де заңдарының талаптарына сәйкес нақты уақыт режимінде тәулік бойы қолжетімділік беруге;</w:t>
      </w:r>
    </w:p>
    <w:p>
      <w:pPr>
        <w:spacing w:after="0"/>
        <w:ind w:left="0"/>
        <w:jc w:val="both"/>
      </w:pPr>
      <w:r>
        <w:rPr>
          <w:rFonts w:ascii="Times New Roman"/>
          <w:b w:val="false"/>
          <w:i w:val="false"/>
          <w:color w:val="000000"/>
          <w:sz w:val="28"/>
        </w:rPr>
        <w:t>
      5) Қазақстан Республикасының заңнамалық актілерінде көзделген жағдайларда сақтандыру шартын электрондық нысанда жасасу туралы хабарламаны дереу жіберуді қамтамасыз етуге;</w:t>
      </w:r>
    </w:p>
    <w:p>
      <w:pPr>
        <w:spacing w:after="0"/>
        <w:ind w:left="0"/>
        <w:jc w:val="both"/>
      </w:pPr>
      <w:r>
        <w:rPr>
          <w:rFonts w:ascii="Times New Roman"/>
          <w:b w:val="false"/>
          <w:i w:val="false"/>
          <w:color w:val="000000"/>
          <w:sz w:val="28"/>
        </w:rPr>
        <w:t>
      6) сақтандыру шарттары жөніндегі ақпараттың электрондық нысанда сақталуын қамтамасыз етуге;</w:t>
      </w:r>
    </w:p>
    <w:p>
      <w:pPr>
        <w:spacing w:after="0"/>
        <w:ind w:left="0"/>
        <w:jc w:val="both"/>
      </w:pPr>
      <w:r>
        <w:rPr>
          <w:rFonts w:ascii="Times New Roman"/>
          <w:b w:val="false"/>
          <w:i w:val="false"/>
          <w:color w:val="000000"/>
          <w:sz w:val="28"/>
        </w:rPr>
        <w:t>
      7) сақтанушыға (сақтандырылушыға, пайда алушыға) осы сақтанушымен жасасқан электрондық нысандағы сақтандыру шарттары жөніндегі ақпаратты көру үшін ұйымның ақпараттық жүйесіне Қазақстан Республикасының заңнамалық актілерінде көзделген жағдайларда ұйымның интернет-ресурсында пайдаланушының жеке кабинеті арқылы нақты уақыт режимінде тәулік бойы қолжетімділік беруге;</w:t>
      </w:r>
    </w:p>
    <w:bookmarkStart w:name="z1601" w:id="1280"/>
    <w:p>
      <w:pPr>
        <w:spacing w:after="0"/>
        <w:ind w:left="0"/>
        <w:jc w:val="both"/>
      </w:pPr>
      <w:r>
        <w:rPr>
          <w:rFonts w:ascii="Times New Roman"/>
          <w:b w:val="false"/>
          <w:i w:val="false"/>
          <w:color w:val="000000"/>
          <w:sz w:val="28"/>
        </w:rPr>
        <w:t>
      7) сақтанушыға (сақтандырылушыға, пайда алушыға) осы сақтанушымен жасасқан электрондық нысандағы сақтандыру шарттары жөніндегі ақпаратты көру үшін ұйымның ақпараттық жүйесіне Қазақстан Республикасының заңнамалық актілерінде көзделген жағдайларда ұйымның интернет-ресурсында пайдаланушының жеке кабинеті арқылы нақты уақыт режимінде тәулік бойы қолжетімділік беруге;8) Қазақстан Республикасының заңнамасында және (немесе) ақпарат ұсыну және (немесе) сақтандыру есептерін алу туралы шарттарда белгіленген өзге де талаптарды сақтауға міндетті.</w:t>
      </w:r>
    </w:p>
    <w:bookmarkEnd w:id="1280"/>
    <w:bookmarkStart w:name="z832" w:id="1281"/>
    <w:p>
      <w:pPr>
        <w:spacing w:after="0"/>
        <w:ind w:left="0"/>
        <w:jc w:val="both"/>
      </w:pPr>
      <w:r>
        <w:rPr>
          <w:rFonts w:ascii="Times New Roman"/>
          <w:b w:val="false"/>
          <w:i w:val="false"/>
          <w:color w:val="000000"/>
          <w:sz w:val="28"/>
        </w:rPr>
        <w:t>
      7. Ұйымның негізгі функциялары:</w:t>
      </w:r>
    </w:p>
    <w:bookmarkEnd w:id="1281"/>
    <w:p>
      <w:pPr>
        <w:spacing w:after="0"/>
        <w:ind w:left="0"/>
        <w:jc w:val="both"/>
      </w:pPr>
      <w:r>
        <w:rPr>
          <w:rFonts w:ascii="Times New Roman"/>
          <w:b w:val="false"/>
          <w:i w:val="false"/>
          <w:color w:val="000000"/>
          <w:sz w:val="28"/>
        </w:rPr>
        <w:t xml:space="preserve">
      1) осы Заңның 81-бабының </w:t>
      </w:r>
      <w:r>
        <w:rPr>
          <w:rFonts w:ascii="Times New Roman"/>
          <w:b w:val="false"/>
          <w:i w:val="false"/>
          <w:color w:val="000000"/>
          <w:sz w:val="28"/>
        </w:rPr>
        <w:t>1</w:t>
      </w:r>
      <w:r>
        <w:rPr>
          <w:rFonts w:ascii="Times New Roman"/>
          <w:b w:val="false"/>
          <w:i w:val="false"/>
          <w:color w:val="000000"/>
          <w:sz w:val="28"/>
        </w:rPr>
        <w:t xml:space="preserve"> және </w:t>
      </w:r>
      <w:r>
        <w:rPr>
          <w:rFonts w:ascii="Times New Roman"/>
          <w:b w:val="false"/>
          <w:i w:val="false"/>
          <w:color w:val="000000"/>
          <w:sz w:val="28"/>
        </w:rPr>
        <w:t>2-тармақтарында</w:t>
      </w:r>
      <w:r>
        <w:rPr>
          <w:rFonts w:ascii="Times New Roman"/>
          <w:b w:val="false"/>
          <w:i w:val="false"/>
          <w:color w:val="000000"/>
          <w:sz w:val="28"/>
        </w:rPr>
        <w:t xml:space="preserve"> көзделген ақпаратты жинау;</w:t>
      </w:r>
    </w:p>
    <w:p>
      <w:pPr>
        <w:spacing w:after="0"/>
        <w:ind w:left="0"/>
        <w:jc w:val="both"/>
      </w:pPr>
      <w:r>
        <w:rPr>
          <w:rFonts w:ascii="Times New Roman"/>
          <w:b w:val="false"/>
          <w:i w:val="false"/>
          <w:color w:val="000000"/>
          <w:sz w:val="28"/>
        </w:rPr>
        <w:t xml:space="preserve">
      2) мазмұнына қойылатын талаптар осы Заңда және Қазақстан Республикасының сақтандырудың міндетті түрлерін реттейтін жекелеген заңнамалық актілерінде белгіленген сақтандыру есептерін қалыптастыру және беру; </w:t>
      </w:r>
    </w:p>
    <w:p>
      <w:pPr>
        <w:spacing w:after="0"/>
        <w:ind w:left="0"/>
        <w:jc w:val="both"/>
      </w:pPr>
      <w:r>
        <w:rPr>
          <w:rFonts w:ascii="Times New Roman"/>
          <w:b w:val="false"/>
          <w:i w:val="false"/>
          <w:color w:val="000000"/>
          <w:sz w:val="28"/>
        </w:rPr>
        <w:t xml:space="preserve">
      3) сақтандыру статистикасын, оның ішінде сақтандыру және сақтандыру қызметі саласында актуарлық зерттеулер жүргізу үшін қажетті статистиканы қалыптастыру; </w:t>
      </w:r>
    </w:p>
    <w:p>
      <w:pPr>
        <w:spacing w:after="0"/>
        <w:ind w:left="0"/>
        <w:jc w:val="both"/>
      </w:pPr>
      <w:r>
        <w:rPr>
          <w:rFonts w:ascii="Times New Roman"/>
          <w:b w:val="false"/>
          <w:i w:val="false"/>
          <w:color w:val="000000"/>
          <w:sz w:val="28"/>
        </w:rPr>
        <w:t>
      4) сақтандыру нарығы жөніндегі деректерді статистикалық есепке алу, талдау және қорыту үшін және оларды уәкілетті орган мен өнім берушілердің сұратуы бойынша ұйымның интернет-ресурсы арқылы оларға беру үшін ақпараттық-талдамалық жүйені құру және жүргізу;</w:t>
      </w:r>
    </w:p>
    <w:p>
      <w:pPr>
        <w:spacing w:after="0"/>
        <w:ind w:left="0"/>
        <w:jc w:val="both"/>
      </w:pPr>
      <w:r>
        <w:rPr>
          <w:rFonts w:ascii="Times New Roman"/>
          <w:b w:val="false"/>
          <w:i w:val="false"/>
          <w:color w:val="000000"/>
          <w:sz w:val="28"/>
        </w:rPr>
        <w:t xml:space="preserve">
      5) Қазақстан Республикасының сақтандырудың міндетті түрлерін реттейтін жекелеген заңнамалық актілеріне сәйкес міндетті сақтандыру шарттары бойынша сақтандыру сыйлықақыларын автоматты түрде есептеу; </w:t>
      </w:r>
    </w:p>
    <w:p>
      <w:pPr>
        <w:spacing w:after="0"/>
        <w:ind w:left="0"/>
        <w:jc w:val="both"/>
      </w:pPr>
      <w:r>
        <w:rPr>
          <w:rFonts w:ascii="Times New Roman"/>
          <w:b w:val="false"/>
          <w:i w:val="false"/>
          <w:color w:val="000000"/>
          <w:sz w:val="28"/>
        </w:rPr>
        <w:t>
      6) әрбір сақтанушы (сақтандырылушы, пайда алушы) бойынша сақтандыру шарттары жөніндегі ақпаратты электрондық нысанда сақтау үшін сақтандыру шарттары бойынша электрондық дерекқорды жүргізу;</w:t>
      </w:r>
    </w:p>
    <w:p>
      <w:pPr>
        <w:spacing w:after="0"/>
        <w:ind w:left="0"/>
        <w:jc w:val="both"/>
      </w:pPr>
      <w:r>
        <w:rPr>
          <w:rFonts w:ascii="Times New Roman"/>
          <w:b w:val="false"/>
          <w:i w:val="false"/>
          <w:color w:val="000000"/>
          <w:sz w:val="28"/>
        </w:rPr>
        <w:t>
      7) өзінің интернет-ресурсында сақтандыру шарттарын электрондық нысанда жасасу үшін пайдаланылатын сақтандыру ұйымдары интернет-ресурстарының тізбесін орналастыру болып табылады.</w:t>
      </w:r>
    </w:p>
    <w:bookmarkStart w:name="z837" w:id="1282"/>
    <w:p>
      <w:pPr>
        <w:spacing w:after="0"/>
        <w:ind w:left="0"/>
        <w:jc w:val="both"/>
      </w:pPr>
      <w:r>
        <w:rPr>
          <w:rFonts w:ascii="Times New Roman"/>
          <w:b w:val="false"/>
          <w:i w:val="false"/>
          <w:color w:val="000000"/>
          <w:sz w:val="28"/>
        </w:rPr>
        <w:t>
      8. Қазақстан Республикасының заңнамалық актілерінде және осы Заңда көзделген талаптарды іске асыру жөніндегі функциялардың сапалы және уақтылы орындалуын қамтамасыз ету мақсатында ұйым жеке және заңды тұлғалардан, сондай-ақ мемлекеттік органдардан ақпаратты, оның ішінде сақтандыру құпиясын құрайтын ақпаратты алуға құқылы.</w:t>
      </w:r>
    </w:p>
    <w:bookmarkEnd w:id="1282"/>
    <w:p>
      <w:pPr>
        <w:spacing w:after="0"/>
        <w:ind w:left="0"/>
        <w:jc w:val="both"/>
      </w:pPr>
      <w:r>
        <w:rPr>
          <w:rFonts w:ascii="Times New Roman"/>
          <w:b w:val="false"/>
          <w:i w:val="false"/>
          <w:color w:val="000000"/>
          <w:sz w:val="28"/>
        </w:rPr>
        <w:t>
      Сақтандыру ұйымдары үшін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 талаптарының орындалуын қамтамасыз ету мақсатында ұйым мемлекеттік органдардың тиісті ақпараттық жүйелері мен дерекқорына "Ақпараттандыру туралы" Қазақстан Республикасы Заңының және Қазақстан Республикасының өзге де заңдарының талаптарына сәйкес қолжетімділік алуға құқылы.</w:t>
      </w:r>
    </w:p>
    <w:p>
      <w:pPr>
        <w:spacing w:after="0"/>
        <w:ind w:left="0"/>
        <w:jc w:val="both"/>
      </w:pPr>
      <w:r>
        <w:rPr>
          <w:rFonts w:ascii="Times New Roman"/>
          <w:b w:val="false"/>
          <w:i w:val="false"/>
          <w:color w:val="000000"/>
          <w:sz w:val="28"/>
        </w:rPr>
        <w:t>
      Ұйым қызметкерлері өз функцияларын жүзеге асыруы барысында алынған, қызметтік, коммерциялық құпияны, сақтандыру құпиясын немесе заңмен қорғалатын өзге де құпияны құрайтын мәліметтерді жария еткені үшін Қазақстан Республикасының заңдарына сәйкес жауапты болады.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79-бапқа өзгерістер енгізілді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27.04.2015 </w:t>
      </w:r>
      <w:r>
        <w:rPr>
          <w:rFonts w:ascii="Times New Roman"/>
          <w:b w:val="false"/>
          <w:i w:val="false"/>
          <w:color w:val="000000"/>
          <w:sz w:val="28"/>
        </w:rPr>
        <w:t>№ 311-V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24.11.2015 </w:t>
      </w:r>
      <w:r>
        <w:rPr>
          <w:rFonts w:ascii="Times New Roman"/>
          <w:b w:val="false"/>
          <w:i w:val="false"/>
          <w:color w:val="000000"/>
          <w:sz w:val="28"/>
        </w:rPr>
        <w:t>№ 419-V</w:t>
      </w:r>
      <w:r>
        <w:rPr>
          <w:rFonts w:ascii="Times New Roman"/>
          <w:b w:val="false"/>
          <w:i w:val="false"/>
          <w:color w:val="ff0000"/>
          <w:sz w:val="28"/>
        </w:rPr>
        <w:t xml:space="preserve"> (01.01.2016 бастап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02.07.2018 </w:t>
      </w:r>
      <w:r>
        <w:rPr>
          <w:rFonts w:ascii="Times New Roman"/>
          <w:b w:val="false"/>
          <w:i w:val="false"/>
          <w:color w:val="000000"/>
          <w:sz w:val="28"/>
        </w:rPr>
        <w:t>№ 166-VІ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bookmarkStart w:name="z838" w:id="1283"/>
    <w:p>
      <w:pPr>
        <w:spacing w:after="0"/>
        <w:ind w:left="0"/>
        <w:jc w:val="left"/>
      </w:pPr>
      <w:r>
        <w:rPr>
          <w:rFonts w:ascii="Times New Roman"/>
          <w:b/>
          <w:i w:val="false"/>
          <w:color w:val="000000"/>
        </w:rPr>
        <w:t xml:space="preserve"> 80-бап. Дерекқор</w:t>
      </w:r>
    </w:p>
    <w:bookmarkEnd w:id="1283"/>
    <w:bookmarkStart w:name="z839" w:id="1284"/>
    <w:p>
      <w:pPr>
        <w:spacing w:after="0"/>
        <w:ind w:left="0"/>
        <w:jc w:val="both"/>
      </w:pPr>
      <w:r>
        <w:rPr>
          <w:rFonts w:ascii="Times New Roman"/>
          <w:b w:val="false"/>
          <w:i w:val="false"/>
          <w:color w:val="000000"/>
          <w:sz w:val="28"/>
        </w:rPr>
        <w:t>
      1. Ұйым дерекқордың құрылымын осы Заңда белгіленген талаптарды ескере отырып айқындайды.</w:t>
      </w:r>
    </w:p>
    <w:bookmarkEnd w:id="1284"/>
    <w:bookmarkStart w:name="z840" w:id="1285"/>
    <w:p>
      <w:pPr>
        <w:spacing w:after="0"/>
        <w:ind w:left="0"/>
        <w:jc w:val="both"/>
      </w:pPr>
      <w:r>
        <w:rPr>
          <w:rFonts w:ascii="Times New Roman"/>
          <w:b w:val="false"/>
          <w:i w:val="false"/>
          <w:color w:val="000000"/>
          <w:sz w:val="28"/>
        </w:rPr>
        <w:t>
      2. Сақтандыру есебі мынадай түрлерге бөлінеді:</w:t>
      </w:r>
    </w:p>
    <w:bookmarkEnd w:id="1285"/>
    <w:bookmarkStart w:name="z841" w:id="1286"/>
    <w:p>
      <w:pPr>
        <w:spacing w:after="0"/>
        <w:ind w:left="0"/>
        <w:jc w:val="both"/>
      </w:pPr>
      <w:r>
        <w:rPr>
          <w:rFonts w:ascii="Times New Roman"/>
          <w:b w:val="false"/>
          <w:i w:val="false"/>
          <w:color w:val="000000"/>
          <w:sz w:val="28"/>
        </w:rPr>
        <w:t>
      1) қолжетімділігі шектеулі сақтандыру есебі - қосарлы сақтандыру туралы, сақтандыру төлемдері туралы, төленген сақтандыру сыйлықақылары туралы, сақтандыру сомасының мөлшерлері туралы мәліметтерді және сақтанушының, сақтандырылушының немесе пайда алушының жеке басына қатысты өзге де мәліметтерді құрайтын сақтандыру есебі;</w:t>
      </w:r>
    </w:p>
    <w:bookmarkEnd w:id="1286"/>
    <w:bookmarkStart w:name="z842" w:id="1287"/>
    <w:p>
      <w:pPr>
        <w:spacing w:after="0"/>
        <w:ind w:left="0"/>
        <w:jc w:val="both"/>
      </w:pPr>
      <w:r>
        <w:rPr>
          <w:rFonts w:ascii="Times New Roman"/>
          <w:b w:val="false"/>
          <w:i w:val="false"/>
          <w:color w:val="000000"/>
          <w:sz w:val="28"/>
        </w:rPr>
        <w:t>
      2) қолжетімділігі стандартты сақтандыру есебі – сақтандыру жағдайлары, сақтандыру объектісі, сақтандыру агенттері, сақтандыру құпиясына жатпайтын өзге де мәліметтер туралы ақпаратты қамтитын сақтандыру есебі.</w:t>
      </w:r>
    </w:p>
    <w:bookmarkEnd w:id="1287"/>
    <w:bookmarkStart w:name="z843" w:id="1288"/>
    <w:p>
      <w:pPr>
        <w:spacing w:after="0"/>
        <w:ind w:left="0"/>
        <w:jc w:val="both"/>
      </w:pPr>
      <w:r>
        <w:rPr>
          <w:rFonts w:ascii="Times New Roman"/>
          <w:b w:val="false"/>
          <w:i w:val="false"/>
          <w:color w:val="000000"/>
          <w:sz w:val="28"/>
        </w:rPr>
        <w:t>
      3. Мыналар:</w:t>
      </w:r>
    </w:p>
    <w:bookmarkEnd w:id="1288"/>
    <w:p>
      <w:pPr>
        <w:spacing w:after="0"/>
        <w:ind w:left="0"/>
        <w:jc w:val="both"/>
      </w:pPr>
      <w:r>
        <w:rPr>
          <w:rFonts w:ascii="Times New Roman"/>
          <w:b w:val="false"/>
          <w:i w:val="false"/>
          <w:color w:val="000000"/>
          <w:sz w:val="28"/>
        </w:rPr>
        <w:t>
      1) ұйыммен жасалған ақпарат беру туралы шарттар негізінде сақтандырушылар, оның ішінде Қазақстан Республикасы бейрезидент-сақтандыру ұйымдарының филиалдары;</w:t>
      </w:r>
    </w:p>
    <w:p>
      <w:pPr>
        <w:spacing w:after="0"/>
        <w:ind w:left="0"/>
        <w:jc w:val="both"/>
      </w:pPr>
      <w:r>
        <w:rPr>
          <w:rFonts w:ascii="Times New Roman"/>
          <w:b w:val="false"/>
          <w:i w:val="false"/>
          <w:color w:val="000000"/>
          <w:sz w:val="28"/>
        </w:rPr>
        <w:t>
      2) Қазақстан Республикасының сақтандырудың міндетті түрлерін реттейтін жекелеген заңнамалық актілерінің талаптарына сәйкес дерекқор субъектілерін мемлекеттік бақылауды жүзеге асыратын уәкілетті мемлекеттік органдар;</w:t>
      </w:r>
    </w:p>
    <w:p>
      <w:pPr>
        <w:spacing w:after="0"/>
        <w:ind w:left="0"/>
        <w:jc w:val="both"/>
      </w:pPr>
      <w:r>
        <w:rPr>
          <w:rFonts w:ascii="Times New Roman"/>
          <w:b w:val="false"/>
          <w:i w:val="false"/>
          <w:color w:val="000000"/>
          <w:sz w:val="28"/>
        </w:rPr>
        <w:t>
      3) уәкілетті орган;</w:t>
      </w:r>
    </w:p>
    <w:p>
      <w:pPr>
        <w:spacing w:after="0"/>
        <w:ind w:left="0"/>
        <w:jc w:val="both"/>
      </w:pPr>
      <w:r>
        <w:rPr>
          <w:rFonts w:ascii="Times New Roman"/>
          <w:b w:val="false"/>
          <w:i w:val="false"/>
          <w:color w:val="000000"/>
          <w:sz w:val="28"/>
        </w:rPr>
        <w:t>
      4) ақпарат беру туралы шарттар негізінде өзге де тұлғалар дерекқорды қалыптастыру үшін ақпарат берушілер болып табылады.</w:t>
      </w:r>
    </w:p>
    <w:bookmarkStart w:name="z847" w:id="1289"/>
    <w:p>
      <w:pPr>
        <w:spacing w:after="0"/>
        <w:ind w:left="0"/>
        <w:jc w:val="both"/>
      </w:pPr>
      <w:r>
        <w:rPr>
          <w:rFonts w:ascii="Times New Roman"/>
          <w:b w:val="false"/>
          <w:i w:val="false"/>
          <w:color w:val="000000"/>
          <w:sz w:val="28"/>
        </w:rPr>
        <w:t>
      4. Мыналар:</w:t>
      </w:r>
    </w:p>
    <w:bookmarkEnd w:id="1289"/>
    <w:bookmarkStart w:name="z848" w:id="1290"/>
    <w:p>
      <w:pPr>
        <w:spacing w:after="0"/>
        <w:ind w:left="0"/>
        <w:jc w:val="both"/>
      </w:pPr>
      <w:r>
        <w:rPr>
          <w:rFonts w:ascii="Times New Roman"/>
          <w:b w:val="false"/>
          <w:i w:val="false"/>
          <w:color w:val="000000"/>
          <w:sz w:val="28"/>
        </w:rPr>
        <w:t>
      1) уәкілетті орган;</w:t>
      </w:r>
    </w:p>
    <w:bookmarkEnd w:id="1290"/>
    <w:bookmarkStart w:name="z849" w:id="1291"/>
    <w:p>
      <w:pPr>
        <w:spacing w:after="0"/>
        <w:ind w:left="0"/>
        <w:jc w:val="both"/>
      </w:pPr>
      <w:r>
        <w:rPr>
          <w:rFonts w:ascii="Times New Roman"/>
          <w:b w:val="false"/>
          <w:i w:val="false"/>
          <w:color w:val="000000"/>
          <w:sz w:val="28"/>
        </w:rPr>
        <w:t>
      2) Қазақстан Республикасының сақтандырудың міндетті түрлері бойынша заңнамалық актілерінің талаптарына сәйкес дерекқор субъектілерін мемлекеттік бақылауды жүзеге асыратын уәкілетті мемлекеттік органдар;</w:t>
      </w:r>
    </w:p>
    <w:bookmarkEnd w:id="1291"/>
    <w:p>
      <w:pPr>
        <w:spacing w:after="0"/>
        <w:ind w:left="0"/>
        <w:jc w:val="both"/>
      </w:pPr>
      <w:r>
        <w:rPr>
          <w:rFonts w:ascii="Times New Roman"/>
          <w:b w:val="false"/>
          <w:i w:val="false"/>
          <w:color w:val="000000"/>
          <w:sz w:val="28"/>
        </w:rPr>
        <w:t>
      2-1) құқық қорғау органдарының, арнаулы мемлекеттік және өзге де органдардың ақпарат алмасу жүйесі арқылы уәкілетті мемлекеттік органдарға көлік құралдары иелерінің азаматтық-құқықтық жауапкершілігін міндетті сақтандыру шарттарына қатысты ақпарат беру мақсатында құқықтық статистика және арнайы есепке алу саласындағы статистикалық қызметті өз құзыреті шегінде жүзеге асыратын мемлекеттік орган;</w:t>
      </w:r>
    </w:p>
    <w:bookmarkStart w:name="z850" w:id="1292"/>
    <w:p>
      <w:pPr>
        <w:spacing w:after="0"/>
        <w:ind w:left="0"/>
        <w:jc w:val="both"/>
      </w:pPr>
      <w:r>
        <w:rPr>
          <w:rFonts w:ascii="Times New Roman"/>
          <w:b w:val="false"/>
          <w:i w:val="false"/>
          <w:color w:val="000000"/>
          <w:sz w:val="28"/>
        </w:rPr>
        <w:t>
      3) ұйыммен сақтандыру есептерін алу туралы жасалған шарттар негізінде сақтандырушылар, оның ішінде Қазақстан Республикасының бейрезидент-сақтандыру ұйымдарының филиалдары;</w:t>
      </w:r>
    </w:p>
    <w:bookmarkEnd w:id="1292"/>
    <w:bookmarkStart w:name="z851" w:id="1293"/>
    <w:p>
      <w:pPr>
        <w:spacing w:after="0"/>
        <w:ind w:left="0"/>
        <w:jc w:val="both"/>
      </w:pPr>
      <w:r>
        <w:rPr>
          <w:rFonts w:ascii="Times New Roman"/>
          <w:b w:val="false"/>
          <w:i w:val="false"/>
          <w:color w:val="000000"/>
          <w:sz w:val="28"/>
        </w:rPr>
        <w:t>
      4) дерекқор субъектілері (сақтанушы, сақтандырылушы, пайда алушы);</w:t>
      </w:r>
    </w:p>
    <w:bookmarkEnd w:id="1293"/>
    <w:bookmarkStart w:name="z852" w:id="1294"/>
    <w:p>
      <w:pPr>
        <w:spacing w:after="0"/>
        <w:ind w:left="0"/>
        <w:jc w:val="both"/>
      </w:pPr>
      <w:r>
        <w:rPr>
          <w:rFonts w:ascii="Times New Roman"/>
          <w:b w:val="false"/>
          <w:i w:val="false"/>
          <w:color w:val="000000"/>
          <w:sz w:val="28"/>
        </w:rPr>
        <w:t>
      5) сақтандыру және актуарийлік есептер саласында консультациялық қызметтер көрсетуді ұсынатын консалтингтік және ғылыми-зерттеу ұйымдары;</w:t>
      </w:r>
    </w:p>
    <w:bookmarkEnd w:id="1294"/>
    <w:bookmarkStart w:name="z853" w:id="1295"/>
    <w:p>
      <w:pPr>
        <w:spacing w:after="0"/>
        <w:ind w:left="0"/>
        <w:jc w:val="both"/>
      </w:pPr>
      <w:r>
        <w:rPr>
          <w:rFonts w:ascii="Times New Roman"/>
          <w:b w:val="false"/>
          <w:i w:val="false"/>
          <w:color w:val="000000"/>
          <w:sz w:val="28"/>
        </w:rPr>
        <w:t>
      6) Қазақстан Республикасының заңнамалық актілерінде көзделген тәртіппен өзге де тұлғалар;</w:t>
      </w:r>
    </w:p>
    <w:bookmarkEnd w:id="1295"/>
    <w:bookmarkStart w:name="z854" w:id="1296"/>
    <w:p>
      <w:pPr>
        <w:spacing w:after="0"/>
        <w:ind w:left="0"/>
        <w:jc w:val="both"/>
      </w:pPr>
      <w:r>
        <w:rPr>
          <w:rFonts w:ascii="Times New Roman"/>
          <w:b w:val="false"/>
          <w:i w:val="false"/>
          <w:color w:val="000000"/>
          <w:sz w:val="28"/>
        </w:rPr>
        <w:t>
      7) сақтандыру омбудсманы;</w:t>
      </w:r>
    </w:p>
    <w:bookmarkEnd w:id="1296"/>
    <w:bookmarkStart w:name="z855" w:id="1297"/>
    <w:p>
      <w:pPr>
        <w:spacing w:after="0"/>
        <w:ind w:left="0"/>
        <w:jc w:val="both"/>
      </w:pPr>
      <w:r>
        <w:rPr>
          <w:rFonts w:ascii="Times New Roman"/>
          <w:b w:val="false"/>
          <w:i w:val="false"/>
          <w:color w:val="000000"/>
          <w:sz w:val="28"/>
        </w:rPr>
        <w:t xml:space="preserve">
      8) Қазақстан Республикасы Азаматтық кодексінің (Ерекше бөлім) </w:t>
      </w:r>
      <w:r>
        <w:rPr>
          <w:rFonts w:ascii="Times New Roman"/>
          <w:b w:val="false"/>
          <w:i w:val="false"/>
          <w:color w:val="000000"/>
          <w:sz w:val="28"/>
        </w:rPr>
        <w:t>830-бабы</w:t>
      </w:r>
      <w:r>
        <w:rPr>
          <w:rFonts w:ascii="Times New Roman"/>
          <w:b w:val="false"/>
          <w:i w:val="false"/>
          <w:color w:val="000000"/>
          <w:sz w:val="28"/>
        </w:rPr>
        <w:t xml:space="preserve"> 5-тармағының 1), 2), 3), 4) және 4-4) тармақшаларында аталған тұлғалар;</w:t>
      </w:r>
    </w:p>
    <w:bookmarkEnd w:id="1297"/>
    <w:p>
      <w:pPr>
        <w:spacing w:after="0"/>
        <w:ind w:left="0"/>
        <w:jc w:val="both"/>
      </w:pPr>
      <w:r>
        <w:rPr>
          <w:rFonts w:ascii="Times New Roman"/>
          <w:b w:val="false"/>
          <w:i w:val="false"/>
          <w:color w:val="000000"/>
          <w:sz w:val="28"/>
        </w:rPr>
        <w:t>
      9) ұйыммен жасалған ақпарат беру және (немесе) сақтандыру есептерін алу туралы шарттың және дерекқор субъектісі келісімінің негізінде банктер, Қазақстан Республикасы бейрезидент-банктерінің филиалдары, банк операцияларының жекелеген түрлерін жүзеге асыратын ұйымдар, микроқаржылық қызметті жүзеге асыратын ұйымдар сақтандыру есебін алушылар болып табылады.</w:t>
      </w:r>
    </w:p>
    <w:p>
      <w:pPr>
        <w:spacing w:after="0"/>
        <w:ind w:left="0"/>
        <w:jc w:val="both"/>
      </w:pPr>
      <w:r>
        <w:rPr>
          <w:rFonts w:ascii="Times New Roman"/>
          <w:b w:val="false"/>
          <w:i w:val="false"/>
          <w:color w:val="000000"/>
          <w:sz w:val="28"/>
        </w:rPr>
        <w:t>
      Осы тармақта көрсетілмеген өзге де адамдарға ақпарат беруге жол берілмейді.</w:t>
      </w:r>
    </w:p>
    <w:bookmarkStart w:name="z856" w:id="1298"/>
    <w:p>
      <w:pPr>
        <w:spacing w:after="0"/>
        <w:ind w:left="0"/>
        <w:jc w:val="both"/>
      </w:pPr>
      <w:r>
        <w:rPr>
          <w:rFonts w:ascii="Times New Roman"/>
          <w:b w:val="false"/>
          <w:i w:val="false"/>
          <w:color w:val="000000"/>
          <w:sz w:val="28"/>
        </w:rPr>
        <w:t>
      5. Осы баптың 4-тармағында көрсетілген сақтандыру есебін алушыларға дерекқордан сақтандыру есептерін беру қолжетімділік деңгейлеріне және сақтандыру есептерінің түріне қарай жүзеге асырылады:</w:t>
      </w:r>
    </w:p>
    <w:bookmarkEnd w:id="1298"/>
    <w:bookmarkStart w:name="z857" w:id="1299"/>
    <w:p>
      <w:pPr>
        <w:spacing w:after="0"/>
        <w:ind w:left="0"/>
        <w:jc w:val="both"/>
      </w:pPr>
      <w:r>
        <w:rPr>
          <w:rFonts w:ascii="Times New Roman"/>
          <w:b w:val="false"/>
          <w:i w:val="false"/>
          <w:color w:val="000000"/>
          <w:sz w:val="28"/>
        </w:rPr>
        <w:t>
      1) осы баптың 4-тармағының 1) – 3) тармақшаларында көрсетілген сақтандыру есебін алушылар дерекқордың барлық субъектілері туралы қолжетімділігі шектеулі және стандартты сақтандыру есептерін алуға құқылы;</w:t>
      </w:r>
    </w:p>
    <w:bookmarkEnd w:id="1299"/>
    <w:bookmarkStart w:name="z858" w:id="1300"/>
    <w:p>
      <w:pPr>
        <w:spacing w:after="0"/>
        <w:ind w:left="0"/>
        <w:jc w:val="both"/>
      </w:pPr>
      <w:r>
        <w:rPr>
          <w:rFonts w:ascii="Times New Roman"/>
          <w:b w:val="false"/>
          <w:i w:val="false"/>
          <w:color w:val="000000"/>
          <w:sz w:val="28"/>
        </w:rPr>
        <w:t>
      2) осы баптың 4-тармағының 4) тармақшасында көрсетілген сақтандыру есебін алушылар тек өзі туралы қолжетімділігі шектеулі және стандартты сақтандыру есебін алуға құқылы;</w:t>
      </w:r>
    </w:p>
    <w:bookmarkEnd w:id="1300"/>
    <w:bookmarkStart w:name="z859" w:id="1301"/>
    <w:p>
      <w:pPr>
        <w:spacing w:after="0"/>
        <w:ind w:left="0"/>
        <w:jc w:val="both"/>
      </w:pPr>
      <w:r>
        <w:rPr>
          <w:rFonts w:ascii="Times New Roman"/>
          <w:b w:val="false"/>
          <w:i w:val="false"/>
          <w:color w:val="000000"/>
          <w:sz w:val="28"/>
        </w:rPr>
        <w:t>
      3) осы баптың 4-тармағының 5) тармақшасында көрсетілген сақтандыру есебін алушылар жасалған сақтандыру шарттарының саны, сақтандыру сыйлықақыларының көлемдері, сақтандыру жағдайлары, сондай-ақ сақтандыру төлемдерінің сомалары (мүлік және денсаулық бойынша төлемдер бөлігінде) бойынша жиынтық ақпаратты қамтитын қолжетімділігі шектеулі және стандартты сақтандыру есептерін алуға құқылы;</w:t>
      </w:r>
    </w:p>
    <w:bookmarkEnd w:id="1301"/>
    <w:bookmarkStart w:name="z860" w:id="1302"/>
    <w:p>
      <w:pPr>
        <w:spacing w:after="0"/>
        <w:ind w:left="0"/>
        <w:jc w:val="both"/>
      </w:pPr>
      <w:r>
        <w:rPr>
          <w:rFonts w:ascii="Times New Roman"/>
          <w:b w:val="false"/>
          <w:i w:val="false"/>
          <w:color w:val="000000"/>
          <w:sz w:val="28"/>
        </w:rPr>
        <w:t>
      4) осы баптың 4-тармағының 6) тармақшасында көрсетілген сақтандыру есебін алушылар Қазақстан Республикасының сақтандырудың міндетті түрлері бойынша заңнамалық актілерінде көзделген ақпаратты қамтитын сақтандыру есептерін алуға құқылы;</w:t>
      </w:r>
    </w:p>
    <w:bookmarkEnd w:id="1302"/>
    <w:bookmarkStart w:name="z861" w:id="1303"/>
    <w:p>
      <w:pPr>
        <w:spacing w:after="0"/>
        <w:ind w:left="0"/>
        <w:jc w:val="both"/>
      </w:pPr>
      <w:r>
        <w:rPr>
          <w:rFonts w:ascii="Times New Roman"/>
          <w:b w:val="false"/>
          <w:i w:val="false"/>
          <w:color w:val="000000"/>
          <w:sz w:val="28"/>
        </w:rPr>
        <w:t>
      5) осы баптың 4-тармағының 7) тармақшасында көрсетілген сақтандыру есебін алушылар Қазақстан Республикасының сақтандырудың міндетті түрлері бойынша заңнамалық актілерінде көзделген тәртіппен мәселелерді реттеу кезінде дерекқор субъектілері туралы қолжетімділігі шектеулі және стандартты сақтандыру есептерін алуға құқылы;</w:t>
      </w:r>
    </w:p>
    <w:bookmarkEnd w:id="1303"/>
    <w:p>
      <w:pPr>
        <w:spacing w:after="0"/>
        <w:ind w:left="0"/>
        <w:jc w:val="both"/>
      </w:pPr>
      <w:r>
        <w:rPr>
          <w:rFonts w:ascii="Times New Roman"/>
          <w:b w:val="false"/>
          <w:i w:val="false"/>
          <w:color w:val="000000"/>
          <w:sz w:val="28"/>
        </w:rPr>
        <w:t xml:space="preserve">
      6) осы баптың </w:t>
      </w:r>
      <w:r>
        <w:rPr>
          <w:rFonts w:ascii="Times New Roman"/>
          <w:b w:val="false"/>
          <w:i w:val="false"/>
          <w:color w:val="000000"/>
          <w:sz w:val="28"/>
        </w:rPr>
        <w:t>4-тармағының</w:t>
      </w:r>
      <w:r>
        <w:rPr>
          <w:rFonts w:ascii="Times New Roman"/>
          <w:b w:val="false"/>
          <w:i w:val="false"/>
          <w:color w:val="000000"/>
          <w:sz w:val="28"/>
        </w:rPr>
        <w:t xml:space="preserve"> 9) тармақшасында көрсетілген сақтандыру есебін алушылар ұйыммен ақпарат беру және (немесе) сақтандыру есептерін алу туралы шарт жасасқан кезде, сондай-ақ дерекқор субъектісінің келісімі болған кезде дерекқор субъектілері туралы қолжетімділігі шектеулі және стандартты сақтандыру есептерін алуға құқылы.</w:t>
      </w:r>
    </w:p>
    <w:p>
      <w:pPr>
        <w:spacing w:after="0"/>
        <w:ind w:left="0"/>
        <w:jc w:val="both"/>
      </w:pPr>
      <w:r>
        <w:rPr>
          <w:rFonts w:ascii="Times New Roman"/>
          <w:b w:val="false"/>
          <w:i w:val="false"/>
          <w:color w:val="000000"/>
          <w:sz w:val="28"/>
        </w:rPr>
        <w:t>
      Осы баптың 4-тармағының 1), 2), 2-1), 3), 6), 7) және 9) тармақшаларында көрсетілген сақтандыру есебін алушылар өздерінің функцияларын жүзеге асыру барысында алған қызметтік, коммерциялық құпияларды, сақтандыру құпиясын немесе Қазақстан Республикасының заңдарына сәйкес заңмен қорғалатын өзге де құпияны құрайтын мәліметтерді жария еткені үшін жауапты болады.</w:t>
      </w:r>
    </w:p>
    <w:bookmarkStart w:name="z862" w:id="1304"/>
    <w:p>
      <w:pPr>
        <w:spacing w:after="0"/>
        <w:ind w:left="0"/>
        <w:jc w:val="both"/>
      </w:pPr>
      <w:r>
        <w:rPr>
          <w:rFonts w:ascii="Times New Roman"/>
          <w:b w:val="false"/>
          <w:i w:val="false"/>
          <w:color w:val="000000"/>
          <w:sz w:val="28"/>
        </w:rPr>
        <w:t xml:space="preserve">
      6. Осы баптың </w:t>
      </w:r>
      <w:r>
        <w:rPr>
          <w:rFonts w:ascii="Times New Roman"/>
          <w:b w:val="false"/>
          <w:i w:val="false"/>
          <w:color w:val="000000"/>
          <w:sz w:val="28"/>
        </w:rPr>
        <w:t>4-тармағында</w:t>
      </w:r>
      <w:r>
        <w:rPr>
          <w:rFonts w:ascii="Times New Roman"/>
          <w:b w:val="false"/>
          <w:i w:val="false"/>
          <w:color w:val="000000"/>
          <w:sz w:val="28"/>
        </w:rPr>
        <w:t xml:space="preserve"> көрсетілген сақтандыру есебін алушылардың сұрау салуы сақтандыру есебін ұсыну үшін негіз болып табылады.</w:t>
      </w:r>
    </w:p>
    <w:bookmarkEnd w:id="1304"/>
    <w:p>
      <w:pPr>
        <w:spacing w:after="0"/>
        <w:ind w:left="0"/>
        <w:jc w:val="both"/>
      </w:pPr>
      <w:r>
        <w:rPr>
          <w:rFonts w:ascii="Times New Roman"/>
          <w:b w:val="false"/>
          <w:i w:val="false"/>
          <w:color w:val="000000"/>
          <w:sz w:val="28"/>
        </w:rPr>
        <w:t xml:space="preserve">
      Дерекқорға сұрау салуды беруге жауапты уәкілетті тұлға осы баптың 4-тармағының 4) және 5) тармақшаларында көрсетілген сақтандыру есебін алушылардың атынан сұрау салу береді, ол туралы ақпарат дерекқор алушылардың тізілімінде болады. </w:t>
      </w:r>
    </w:p>
    <w:p>
      <w:pPr>
        <w:spacing w:after="0"/>
        <w:ind w:left="0"/>
        <w:jc w:val="both"/>
      </w:pPr>
      <w:r>
        <w:rPr>
          <w:rFonts w:ascii="Times New Roman"/>
          <w:b w:val="false"/>
          <w:i w:val="false"/>
          <w:color w:val="000000"/>
          <w:sz w:val="28"/>
        </w:rPr>
        <w:t xml:space="preserve">
      Ұйымның осы баптың 4-тармағының </w:t>
      </w:r>
      <w:r>
        <w:rPr>
          <w:rFonts w:ascii="Times New Roman"/>
          <w:b w:val="false"/>
          <w:i w:val="false"/>
          <w:color w:val="000000"/>
          <w:sz w:val="28"/>
        </w:rPr>
        <w:t>1)</w:t>
      </w:r>
      <w:r>
        <w:rPr>
          <w:rFonts w:ascii="Times New Roman"/>
          <w:b w:val="false"/>
          <w:i w:val="false"/>
          <w:color w:val="000000"/>
          <w:sz w:val="28"/>
        </w:rPr>
        <w:t xml:space="preserve">, </w:t>
      </w:r>
      <w:r>
        <w:rPr>
          <w:rFonts w:ascii="Times New Roman"/>
          <w:b w:val="false"/>
          <w:i w:val="false"/>
          <w:color w:val="000000"/>
          <w:sz w:val="28"/>
        </w:rPr>
        <w:t>2)</w:t>
      </w:r>
      <w:r>
        <w:rPr>
          <w:rFonts w:ascii="Times New Roman"/>
          <w:b w:val="false"/>
          <w:i w:val="false"/>
          <w:color w:val="000000"/>
          <w:sz w:val="28"/>
        </w:rPr>
        <w:t xml:space="preserve">, 2-1) және </w:t>
      </w:r>
      <w:r>
        <w:rPr>
          <w:rFonts w:ascii="Times New Roman"/>
          <w:b w:val="false"/>
          <w:i w:val="false"/>
          <w:color w:val="000000"/>
          <w:sz w:val="28"/>
        </w:rPr>
        <w:t>5) тармақшаларында</w:t>
      </w:r>
      <w:r>
        <w:rPr>
          <w:rFonts w:ascii="Times New Roman"/>
          <w:b w:val="false"/>
          <w:i w:val="false"/>
          <w:color w:val="000000"/>
          <w:sz w:val="28"/>
        </w:rPr>
        <w:t xml:space="preserve"> көрсетілген алушыларға сақтандыру есебін ұсынуы олардың сұрау салуы негізінде қағаз жеткізгіште немесе электрондық цифрлық қолтаңбамен куәландырылған электрондық құжат нысанында жүзеге асырылады. </w:t>
      </w:r>
    </w:p>
    <w:p>
      <w:pPr>
        <w:spacing w:after="0"/>
        <w:ind w:left="0"/>
        <w:jc w:val="both"/>
      </w:pPr>
      <w:r>
        <w:rPr>
          <w:rFonts w:ascii="Times New Roman"/>
          <w:b w:val="false"/>
          <w:i w:val="false"/>
          <w:color w:val="000000"/>
          <w:sz w:val="28"/>
        </w:rPr>
        <w:t>
      Дерекқор субъектісіне сақтандыру есебі оның сұрау салуы негізінде қағаз жеткізгіште немесе Қазақстан Республикасының ақпараттандыру, электрондық құжат және электрондық цифрлық қолтаңба туралы заңнамасында белгіленген тәртіппен электрондық цифрлық қолтаңбамен куәландырылған электрондық құжат түрінде ұсынылады.</w:t>
      </w:r>
    </w:p>
    <w:p>
      <w:pPr>
        <w:spacing w:after="0"/>
        <w:ind w:left="0"/>
        <w:jc w:val="both"/>
      </w:pPr>
      <w:r>
        <w:rPr>
          <w:rFonts w:ascii="Times New Roman"/>
          <w:b w:val="false"/>
          <w:i w:val="false"/>
          <w:color w:val="000000"/>
          <w:sz w:val="28"/>
        </w:rPr>
        <w:t xml:space="preserve">
      Ұйымның осы баптың </w:t>
      </w:r>
      <w:r>
        <w:rPr>
          <w:rFonts w:ascii="Times New Roman"/>
          <w:b w:val="false"/>
          <w:i w:val="false"/>
          <w:color w:val="000000"/>
          <w:sz w:val="28"/>
        </w:rPr>
        <w:t>4-тармағының</w:t>
      </w:r>
      <w:r>
        <w:rPr>
          <w:rFonts w:ascii="Times New Roman"/>
          <w:b w:val="false"/>
          <w:i w:val="false"/>
          <w:color w:val="000000"/>
          <w:sz w:val="28"/>
        </w:rPr>
        <w:t xml:space="preserve"> 9) тармақшасында көрсетілген алушыларға сақтандыру есебін ұсынуы ұйыммен жасалған ақпарат беру және (немесе) сақтандыру есебін алу туралы шарттың талаптарына сәйкес жүзеге асырылады. </w:t>
      </w:r>
    </w:p>
    <w:p>
      <w:pPr>
        <w:spacing w:after="0"/>
        <w:ind w:left="0"/>
        <w:jc w:val="both"/>
      </w:pPr>
      <w:r>
        <w:rPr>
          <w:rFonts w:ascii="Times New Roman"/>
          <w:b w:val="false"/>
          <w:i w:val="false"/>
          <w:color w:val="000000"/>
          <w:sz w:val="28"/>
        </w:rPr>
        <w:t xml:space="preserve">
      Ұйымның осы баптың 4-тармағының </w:t>
      </w:r>
      <w:r>
        <w:rPr>
          <w:rFonts w:ascii="Times New Roman"/>
          <w:b w:val="false"/>
          <w:i w:val="false"/>
          <w:color w:val="000000"/>
          <w:sz w:val="28"/>
        </w:rPr>
        <w:t>7) тармақшасында</w:t>
      </w:r>
      <w:r>
        <w:rPr>
          <w:rFonts w:ascii="Times New Roman"/>
          <w:b w:val="false"/>
          <w:i w:val="false"/>
          <w:color w:val="000000"/>
          <w:sz w:val="28"/>
        </w:rPr>
        <w:t xml:space="preserve"> көрсетілген алушыға сақтандыру есебін ұсынуы оның сұрау салуы негізінде қағаз жеткізгіште немесе электрондық цифрлық қолтаңбамен куәландырылған электрондық құжат нысанында жүзеге асырылады. </w:t>
      </w:r>
    </w:p>
    <w:p>
      <w:pPr>
        <w:spacing w:after="0"/>
        <w:ind w:left="0"/>
        <w:jc w:val="both"/>
      </w:pPr>
      <w:r>
        <w:rPr>
          <w:rFonts w:ascii="Times New Roman"/>
          <w:b w:val="false"/>
          <w:i w:val="false"/>
          <w:color w:val="000000"/>
          <w:sz w:val="28"/>
        </w:rPr>
        <w:t xml:space="preserve">
      Осы баптың 4-тармағының </w:t>
      </w:r>
      <w:r>
        <w:rPr>
          <w:rFonts w:ascii="Times New Roman"/>
          <w:b w:val="false"/>
          <w:i w:val="false"/>
          <w:color w:val="000000"/>
          <w:sz w:val="28"/>
        </w:rPr>
        <w:t>2)</w:t>
      </w:r>
      <w:r>
        <w:rPr>
          <w:rFonts w:ascii="Times New Roman"/>
          <w:b w:val="false"/>
          <w:i w:val="false"/>
          <w:color w:val="000000"/>
          <w:sz w:val="28"/>
        </w:rPr>
        <w:t xml:space="preserve">, </w:t>
      </w:r>
      <w:r>
        <w:rPr>
          <w:rFonts w:ascii="Times New Roman"/>
          <w:b w:val="false"/>
          <w:i w:val="false"/>
          <w:color w:val="000000"/>
          <w:sz w:val="28"/>
        </w:rPr>
        <w:t>4)</w:t>
      </w:r>
      <w:r>
        <w:rPr>
          <w:rFonts w:ascii="Times New Roman"/>
          <w:b w:val="false"/>
          <w:i w:val="false"/>
          <w:color w:val="000000"/>
          <w:sz w:val="28"/>
        </w:rPr>
        <w:t xml:space="preserve">, </w:t>
      </w:r>
      <w:r>
        <w:rPr>
          <w:rFonts w:ascii="Times New Roman"/>
          <w:b w:val="false"/>
          <w:i w:val="false"/>
          <w:color w:val="000000"/>
          <w:sz w:val="28"/>
        </w:rPr>
        <w:t>7)</w:t>
      </w:r>
      <w:r>
        <w:rPr>
          <w:rFonts w:ascii="Times New Roman"/>
          <w:b w:val="false"/>
          <w:i w:val="false"/>
          <w:color w:val="000000"/>
          <w:sz w:val="28"/>
        </w:rPr>
        <w:t xml:space="preserve"> және </w:t>
      </w:r>
      <w:r>
        <w:rPr>
          <w:rFonts w:ascii="Times New Roman"/>
          <w:b w:val="false"/>
          <w:i w:val="false"/>
          <w:color w:val="000000"/>
          <w:sz w:val="28"/>
        </w:rPr>
        <w:t>8) тармақшаларында</w:t>
      </w:r>
      <w:r>
        <w:rPr>
          <w:rFonts w:ascii="Times New Roman"/>
          <w:b w:val="false"/>
          <w:i w:val="false"/>
          <w:color w:val="000000"/>
          <w:sz w:val="28"/>
        </w:rPr>
        <w:t xml:space="preserve"> көрсетілген тұлғалар Қазақстан Республикасы заңнамасының талаптарында көзделген мақсаттарда және тәртіппен ұйымның интернет-ресурсы арқылы сақтандыру есебін алуға құқылы.</w:t>
      </w:r>
    </w:p>
    <w:bookmarkStart w:name="z1523" w:id="1305"/>
    <w:p>
      <w:pPr>
        <w:spacing w:after="0"/>
        <w:ind w:left="0"/>
        <w:jc w:val="both"/>
      </w:pPr>
      <w:r>
        <w:rPr>
          <w:rFonts w:ascii="Times New Roman"/>
          <w:b w:val="false"/>
          <w:i w:val="false"/>
          <w:color w:val="000000"/>
          <w:sz w:val="28"/>
        </w:rPr>
        <w:t xml:space="preserve">
      6-1. Қазақстан Республикасы заңнамалық актілерінің талаптарына сәйкес дерекқор субъектілерін мемлекеттік бақылауды жүзеге асыратын уәкілетті мемлекеттік органдар осы баптың </w:t>
      </w:r>
      <w:r>
        <w:rPr>
          <w:rFonts w:ascii="Times New Roman"/>
          <w:b w:val="false"/>
          <w:i w:val="false"/>
          <w:color w:val="000000"/>
          <w:sz w:val="28"/>
        </w:rPr>
        <w:t>1</w:t>
      </w:r>
      <w:r>
        <w:rPr>
          <w:rFonts w:ascii="Times New Roman"/>
          <w:b w:val="false"/>
          <w:i w:val="false"/>
          <w:color w:val="000000"/>
          <w:sz w:val="28"/>
        </w:rPr>
        <w:t xml:space="preserve"> және </w:t>
      </w:r>
      <w:r>
        <w:rPr>
          <w:rFonts w:ascii="Times New Roman"/>
          <w:b w:val="false"/>
          <w:i w:val="false"/>
          <w:color w:val="000000"/>
          <w:sz w:val="28"/>
        </w:rPr>
        <w:t>2-тармақтарында</w:t>
      </w:r>
      <w:r>
        <w:rPr>
          <w:rFonts w:ascii="Times New Roman"/>
          <w:b w:val="false"/>
          <w:i w:val="false"/>
          <w:color w:val="000000"/>
          <w:sz w:val="28"/>
        </w:rPr>
        <w:t xml:space="preserve"> санамаланған ақпаратты "Ақпараттандыру туралы" Қазақстан Республикасы Заңының және Қазақстан Республикасының өзге де заңдарының талаптарына сәйкес тиісті бағдарламалық қамтылыммен біріктірілген ақпараттық жүйелерді пайдалана отырып, нақты уақыт режимінде тәулік бойы алуға құқылы.</w:t>
      </w:r>
    </w:p>
    <w:bookmarkEnd w:id="1305"/>
    <w:bookmarkStart w:name="z810" w:id="1306"/>
    <w:p>
      <w:pPr>
        <w:spacing w:after="0"/>
        <w:ind w:left="0"/>
        <w:jc w:val="both"/>
      </w:pPr>
      <w:r>
        <w:rPr>
          <w:rFonts w:ascii="Times New Roman"/>
          <w:b w:val="false"/>
          <w:i w:val="false"/>
          <w:color w:val="000000"/>
          <w:sz w:val="28"/>
        </w:rPr>
        <w:t>
      7. Ақпарат берушілерден алынған ақпаратты бұрмалағаны, осы Заңның 82-бабының 1-тармағында көзделген міндеттерді орындамағаны және (немесе) уақтылы орындамағаны үшін ұйым Қазақстан Республикасының Әкімшілік құқық бұзушылық туралы кодексінде белгіленген жауаптылықта болады.</w:t>
      </w:r>
    </w:p>
    <w:bookmarkEnd w:id="130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80-бапқа өзгерістер енгізілді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xml:space="preserve">); 05.01.2021 </w:t>
      </w:r>
      <w:r>
        <w:rPr>
          <w:rFonts w:ascii="Times New Roman"/>
          <w:b w:val="false"/>
          <w:i w:val="false"/>
          <w:color w:val="000000"/>
          <w:sz w:val="28"/>
        </w:rPr>
        <w:t>№ 407-VI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863" w:id="1307"/>
    <w:p>
      <w:pPr>
        <w:spacing w:after="0"/>
        <w:ind w:left="0"/>
        <w:jc w:val="left"/>
      </w:pPr>
      <w:r>
        <w:rPr>
          <w:rFonts w:ascii="Times New Roman"/>
          <w:b/>
          <w:i w:val="false"/>
          <w:color w:val="000000"/>
        </w:rPr>
        <w:t xml:space="preserve"> 81-бап. Дерекқорды қалыптастыру үшін берілетін ақпарат</w:t>
      </w:r>
    </w:p>
    <w:bookmarkEnd w:id="1307"/>
    <w:bookmarkStart w:name="z864" w:id="1308"/>
    <w:p>
      <w:pPr>
        <w:spacing w:after="0"/>
        <w:ind w:left="0"/>
        <w:jc w:val="both"/>
      </w:pPr>
      <w:r>
        <w:rPr>
          <w:rFonts w:ascii="Times New Roman"/>
          <w:b w:val="false"/>
          <w:i w:val="false"/>
          <w:color w:val="000000"/>
          <w:sz w:val="28"/>
        </w:rPr>
        <w:t xml:space="preserve">
      1. Осы Заңның 80-бабы 3-тармағының </w:t>
      </w:r>
      <w:r>
        <w:rPr>
          <w:rFonts w:ascii="Times New Roman"/>
          <w:b w:val="false"/>
          <w:i w:val="false"/>
          <w:color w:val="000000"/>
          <w:sz w:val="28"/>
        </w:rPr>
        <w:t>1) тармақшасында</w:t>
      </w:r>
      <w:r>
        <w:rPr>
          <w:rFonts w:ascii="Times New Roman"/>
          <w:b w:val="false"/>
          <w:i w:val="false"/>
          <w:color w:val="000000"/>
          <w:sz w:val="28"/>
        </w:rPr>
        <w:t xml:space="preserve"> аталған ақпарат берушілер әрбір жасалған сақтандыру шарты бойынша сақтандыру сыйлықақыларының көлемдері, сақтандыру жағдайлары, сақтандыру агенттері, сондай-ақ сақтандыру төлемдерінің сомалары туралы (мүлік және денсаулық бойынша төлемдер бөлінісінде) ақпаратты осы Заңда және уәкілетті органның нормативтік құқықтық актісінде көзделген талаптарды ескере отырып, ақпаратты беру және (немесе) сақтандыру есептерін алу туралы шартта көзделген тәртіппен, мерзімде және көлемде береді.</w:t>
      </w:r>
    </w:p>
    <w:bookmarkEnd w:id="1308"/>
    <w:p>
      <w:pPr>
        <w:spacing w:after="0"/>
        <w:ind w:left="0"/>
        <w:jc w:val="both"/>
      </w:pPr>
      <w:r>
        <w:rPr>
          <w:rFonts w:ascii="Times New Roman"/>
          <w:b w:val="false"/>
          <w:i w:val="false"/>
          <w:color w:val="000000"/>
          <w:sz w:val="28"/>
        </w:rPr>
        <w:t>
      Қазақстан Республикасы бейрезидент-сақтандыру ұйымдарының филиалдары лицензияда көрсетілген сақтандырудың барлық сыныбы бойынша осы тармақтың бірінші бөлігінде көрсетілген ақпаратты ұсынады.</w:t>
      </w:r>
    </w:p>
    <w:bookmarkStart w:name="z865" w:id="1309"/>
    <w:p>
      <w:pPr>
        <w:spacing w:after="0"/>
        <w:ind w:left="0"/>
        <w:jc w:val="both"/>
      </w:pPr>
      <w:r>
        <w:rPr>
          <w:rFonts w:ascii="Times New Roman"/>
          <w:b w:val="false"/>
          <w:i w:val="false"/>
          <w:color w:val="000000"/>
          <w:sz w:val="28"/>
        </w:rPr>
        <w:t>
      2. Уәкілетті органның нормативтік құқықтық актісімен осы Заңның 80-бабы 3-тармағының 1) тармақшасында көрсетілген ақпарат берушілердің дерекқорға беретін ақпаратының мазмұнына қойылатын қосымша талаптар белгіленуі мүмкін.</w:t>
      </w:r>
    </w:p>
    <w:bookmarkEnd w:id="1309"/>
    <w:bookmarkStart w:name="z866" w:id="1310"/>
    <w:p>
      <w:pPr>
        <w:spacing w:after="0"/>
        <w:ind w:left="0"/>
        <w:jc w:val="both"/>
      </w:pPr>
      <w:r>
        <w:rPr>
          <w:rFonts w:ascii="Times New Roman"/>
          <w:b w:val="false"/>
          <w:i w:val="false"/>
          <w:color w:val="000000"/>
          <w:sz w:val="28"/>
        </w:rPr>
        <w:t>
      3. Осы баптың 1 және 2-тармақтарында тізбеленген ақпаратты осы Заңның 80-бабы 3-тармағының 1) тармақшасында көрсетілген ақпарат берушілер уәкілетті органның нормативтік құқықтық актісінде белгіленген мерзімдерде тиісті бағдарламалық қамтамасыз етумен біріктірілген ақпараттық жүйелерді пайдалана отырып, электрондық түрде береді.</w:t>
      </w:r>
    </w:p>
    <w:bookmarkEnd w:id="1310"/>
    <w:bookmarkStart w:name="z811" w:id="1311"/>
    <w:p>
      <w:pPr>
        <w:spacing w:after="0"/>
        <w:ind w:left="0"/>
        <w:jc w:val="both"/>
      </w:pPr>
      <w:r>
        <w:rPr>
          <w:rFonts w:ascii="Times New Roman"/>
          <w:b w:val="false"/>
          <w:i w:val="false"/>
          <w:color w:val="000000"/>
          <w:sz w:val="28"/>
        </w:rPr>
        <w:t>
      4. Осы Заңның 80-бабы 3-тармағының 1) және 3) тармақшаларында аталған ақпарат берушілер дерекқорға ақпаратты берген кезде оны бұрмалағаны, осы Заңның 82-бабының 3-тармағында көзделген міндеттерді орындамағаны және (немесе) уақтылы орындамағаны үшін Қазақстан Республикасының Әкімшілік құқық бұзушылық туралы кодексінде белгіленген жауаптылықта болады.</w:t>
      </w:r>
    </w:p>
    <w:bookmarkEnd w:id="131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81-бапқа өзгеріс енгізілді - ҚР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867" w:id="1312"/>
    <w:p>
      <w:pPr>
        <w:spacing w:after="0"/>
        <w:ind w:left="0"/>
        <w:jc w:val="left"/>
      </w:pPr>
      <w:r>
        <w:rPr>
          <w:rFonts w:ascii="Times New Roman"/>
          <w:b/>
          <w:i w:val="false"/>
          <w:color w:val="000000"/>
        </w:rPr>
        <w:t xml:space="preserve"> 82-бап. Дерекқорды қалыптастыруға және жүргізуге қатысушы тұлғалардың құқықтары мен міндеттері</w:t>
      </w:r>
    </w:p>
    <w:bookmarkEnd w:id="1312"/>
    <w:bookmarkStart w:name="z868" w:id="1313"/>
    <w:p>
      <w:pPr>
        <w:spacing w:after="0"/>
        <w:ind w:left="0"/>
        <w:jc w:val="both"/>
      </w:pPr>
      <w:r>
        <w:rPr>
          <w:rFonts w:ascii="Times New Roman"/>
          <w:b w:val="false"/>
          <w:i w:val="false"/>
          <w:color w:val="000000"/>
          <w:sz w:val="28"/>
        </w:rPr>
        <w:t>
      1. Ұйым:</w:t>
      </w:r>
    </w:p>
    <w:bookmarkEnd w:id="1313"/>
    <w:bookmarkStart w:name="z869" w:id="1314"/>
    <w:p>
      <w:pPr>
        <w:spacing w:after="0"/>
        <w:ind w:left="0"/>
        <w:jc w:val="both"/>
      </w:pPr>
      <w:r>
        <w:rPr>
          <w:rFonts w:ascii="Times New Roman"/>
          <w:b w:val="false"/>
          <w:i w:val="false"/>
          <w:color w:val="000000"/>
          <w:sz w:val="28"/>
        </w:rPr>
        <w:t>
      1) сақтандыру есептерін қалыптастыруды жүзеге асыруға;</w:t>
      </w:r>
    </w:p>
    <w:bookmarkEnd w:id="1314"/>
    <w:bookmarkStart w:name="z870" w:id="1315"/>
    <w:p>
      <w:pPr>
        <w:spacing w:after="0"/>
        <w:ind w:left="0"/>
        <w:jc w:val="both"/>
      </w:pPr>
      <w:r>
        <w:rPr>
          <w:rFonts w:ascii="Times New Roman"/>
          <w:b w:val="false"/>
          <w:i w:val="false"/>
          <w:color w:val="000000"/>
          <w:sz w:val="28"/>
        </w:rPr>
        <w:t>
      2) осы Заңда және уәкілетті органның нормативтік құқықтық актілерінде көзделген тәртіппен сақтандыру есептерін беруге;</w:t>
      </w:r>
    </w:p>
    <w:bookmarkEnd w:id="1315"/>
    <w:bookmarkStart w:name="z871" w:id="1316"/>
    <w:p>
      <w:pPr>
        <w:spacing w:after="0"/>
        <w:ind w:left="0"/>
        <w:jc w:val="both"/>
      </w:pPr>
      <w:r>
        <w:rPr>
          <w:rFonts w:ascii="Times New Roman"/>
          <w:b w:val="false"/>
          <w:i w:val="false"/>
          <w:color w:val="000000"/>
          <w:sz w:val="28"/>
        </w:rPr>
        <w:t>
      3) осы Заңда көзделген жағдайларды қоспағанда, сақтандыру есептерінде қамтылған ақпараттың ашылуына жол бермеуге;</w:t>
      </w:r>
    </w:p>
    <w:bookmarkEnd w:id="1316"/>
    <w:bookmarkStart w:name="z872" w:id="1317"/>
    <w:p>
      <w:pPr>
        <w:spacing w:after="0"/>
        <w:ind w:left="0"/>
        <w:jc w:val="both"/>
      </w:pPr>
      <w:r>
        <w:rPr>
          <w:rFonts w:ascii="Times New Roman"/>
          <w:b w:val="false"/>
          <w:i w:val="false"/>
          <w:color w:val="000000"/>
          <w:sz w:val="28"/>
        </w:rPr>
        <w:t>
      4) егер алушыға берілген сақтандыру есебінде ұйым қызметкерлерінің әрекеті немесе әрекетсіздігі салдарынан ақпарат берушілердің ұйымға берген ақпаратына сәйкес келмейтін ақпаратты қамтыған жағдайда, аталған сәйкессіздік анықталған сәттен бастап бес жұмыс күні ішінде сақтандыру есебін алушыға және дерекқор субъектісіне түзетілген сақтандыру есебін беруге міндетті.</w:t>
      </w:r>
    </w:p>
    <w:bookmarkEnd w:id="1317"/>
    <w:p>
      <w:pPr>
        <w:spacing w:after="0"/>
        <w:ind w:left="0"/>
        <w:jc w:val="both"/>
      </w:pPr>
      <w:r>
        <w:rPr>
          <w:rFonts w:ascii="Times New Roman"/>
          <w:b w:val="false"/>
          <w:i w:val="false"/>
          <w:color w:val="000000"/>
          <w:sz w:val="28"/>
        </w:rPr>
        <w:t>
      Ақпарат берушінің ұйым берген сақтандыру есебінің сәйкес келмеу фактісін растауы қажет болған жағдайда, сақтандыру есебін алушыға және дерекқор субъектісіне түзетілген сақтандыру есебін беру мерзімін есептеу ұйымның ақпарат берушіден тиісті ақпаратты алған сәтінен бастап осы баптың 3-тармағының 7) тармақшасында белгіленген мерзімде жүзеге асырылады;</w:t>
      </w:r>
    </w:p>
    <w:bookmarkStart w:name="z873" w:id="1318"/>
    <w:p>
      <w:pPr>
        <w:spacing w:after="0"/>
        <w:ind w:left="0"/>
        <w:jc w:val="both"/>
      </w:pPr>
      <w:r>
        <w:rPr>
          <w:rFonts w:ascii="Times New Roman"/>
          <w:b w:val="false"/>
          <w:i w:val="false"/>
          <w:color w:val="000000"/>
          <w:sz w:val="28"/>
        </w:rPr>
        <w:t>
      5) дерекқор субъектісінің өтініші бойынша дерекқор субъектісі дауласатын ақпаратты берген ақпарат беруші туралы мәліметтерді беруге;</w:t>
      </w:r>
    </w:p>
    <w:bookmarkEnd w:id="1318"/>
    <w:bookmarkStart w:name="z874" w:id="1319"/>
    <w:p>
      <w:pPr>
        <w:spacing w:after="0"/>
        <w:ind w:left="0"/>
        <w:jc w:val="both"/>
      </w:pPr>
      <w:r>
        <w:rPr>
          <w:rFonts w:ascii="Times New Roman"/>
          <w:b w:val="false"/>
          <w:i w:val="false"/>
          <w:color w:val="000000"/>
          <w:sz w:val="28"/>
        </w:rPr>
        <w:t>
      6) сақтандыру есебін беру туралы сауал салу Қазақстан Республикасының заңнамасында белгіленген талаптарды бұза отырып жасалса, оны беруден бас тартуға;</w:t>
      </w:r>
    </w:p>
    <w:bookmarkEnd w:id="1319"/>
    <w:bookmarkStart w:name="z875" w:id="1320"/>
    <w:p>
      <w:pPr>
        <w:spacing w:after="0"/>
        <w:ind w:left="0"/>
        <w:jc w:val="both"/>
      </w:pPr>
      <w:r>
        <w:rPr>
          <w:rFonts w:ascii="Times New Roman"/>
          <w:b w:val="false"/>
          <w:i w:val="false"/>
          <w:color w:val="000000"/>
          <w:sz w:val="28"/>
        </w:rPr>
        <w:t>
      7) сақтандыру есептерін беру және берілген сақтандыру есептерінің есебін жүргізу туралы сауал салудың есебін жүргізуге;</w:t>
      </w:r>
    </w:p>
    <w:bookmarkEnd w:id="1320"/>
    <w:bookmarkStart w:name="z876" w:id="1321"/>
    <w:p>
      <w:pPr>
        <w:spacing w:after="0"/>
        <w:ind w:left="0"/>
        <w:jc w:val="both"/>
      </w:pPr>
      <w:r>
        <w:rPr>
          <w:rFonts w:ascii="Times New Roman"/>
          <w:b w:val="false"/>
          <w:i w:val="false"/>
          <w:color w:val="000000"/>
          <w:sz w:val="28"/>
        </w:rPr>
        <w:t>
      8) қайта ресімдеуге немесе нақтылауға жататын тиісті негіздер болған кезде түскен ақпаратты түзету, толықтыру туралы талаппен ақпарат берушіге өтініш жасауға;</w:t>
      </w:r>
    </w:p>
    <w:bookmarkEnd w:id="1321"/>
    <w:bookmarkStart w:name="z877" w:id="1322"/>
    <w:p>
      <w:pPr>
        <w:spacing w:after="0"/>
        <w:ind w:left="0"/>
        <w:jc w:val="both"/>
      </w:pPr>
      <w:r>
        <w:rPr>
          <w:rFonts w:ascii="Times New Roman"/>
          <w:b w:val="false"/>
          <w:i w:val="false"/>
          <w:color w:val="000000"/>
          <w:sz w:val="28"/>
        </w:rPr>
        <w:t>
      9) электрондық ақпараттық ресурстар мен ақпараттық жүйелерді Қазақстан Республикасының заңнамасына сәйкес пайдалануға;</w:t>
      </w:r>
    </w:p>
    <w:bookmarkEnd w:id="1322"/>
    <w:bookmarkStart w:name="z878" w:id="1323"/>
    <w:p>
      <w:pPr>
        <w:spacing w:after="0"/>
        <w:ind w:left="0"/>
        <w:jc w:val="both"/>
      </w:pPr>
      <w:r>
        <w:rPr>
          <w:rFonts w:ascii="Times New Roman"/>
          <w:b w:val="false"/>
          <w:i w:val="false"/>
          <w:color w:val="000000"/>
          <w:sz w:val="28"/>
        </w:rPr>
        <w:t>
      10) осы Заңның 80-бабының 3-тармағында көрсетілген ақпарат берушілердің дерекқордың ақпараттық ресурстарын құруға және қол жеткізуге қатысуының тең жағдайларын қамтамасыз етуге;</w:t>
      </w:r>
    </w:p>
    <w:bookmarkEnd w:id="1323"/>
    <w:bookmarkStart w:name="z879" w:id="1324"/>
    <w:p>
      <w:pPr>
        <w:spacing w:after="0"/>
        <w:ind w:left="0"/>
        <w:jc w:val="both"/>
      </w:pPr>
      <w:r>
        <w:rPr>
          <w:rFonts w:ascii="Times New Roman"/>
          <w:b w:val="false"/>
          <w:i w:val="false"/>
          <w:color w:val="000000"/>
          <w:sz w:val="28"/>
        </w:rPr>
        <w:t>
      11) Қазақстан Республикасының заңнамасында көзделген өзінің өкілеттіктерін іске асыру мақсатында уәкілетті органның сұратқан ақпаратын, оның ішінде:</w:t>
      </w:r>
    </w:p>
    <w:bookmarkEnd w:id="1324"/>
    <w:p>
      <w:pPr>
        <w:spacing w:after="0"/>
        <w:ind w:left="0"/>
        <w:jc w:val="both"/>
      </w:pPr>
      <w:r>
        <w:rPr>
          <w:rFonts w:ascii="Times New Roman"/>
          <w:b w:val="false"/>
          <w:i w:val="false"/>
          <w:color w:val="000000"/>
          <w:sz w:val="28"/>
        </w:rPr>
        <w:t>
      берілуі осы Заңмен, уәкілетті органның нормативтік құқықтық актісімен және ақпарат беру және (немесе) сақтандыру есептерін алу туралы шарттармен талап етілетін осы Заңның 80-бабы 3-тармағының 1) тармақшасында көрсетілген ақпарат берушілердің ақпарат бермеуі, уақтылы бермеуі не толық көлемде бермеуі туралы ақпаратты;</w:t>
      </w:r>
    </w:p>
    <w:p>
      <w:pPr>
        <w:spacing w:after="0"/>
        <w:ind w:left="0"/>
        <w:jc w:val="both"/>
      </w:pPr>
      <w:r>
        <w:rPr>
          <w:rFonts w:ascii="Times New Roman"/>
          <w:b w:val="false"/>
          <w:i w:val="false"/>
          <w:color w:val="000000"/>
          <w:sz w:val="28"/>
        </w:rPr>
        <w:t>
      Қазақстан Республикасының сақтандырудың міндетті түрлері бойынша заңнамалық актілерінің талаптарын бұза отырып, осы Заңның 80-бабы 3-тармағының 1) тармақшасында көрсетілген ақпарат берушілер есептеген сақтандыру сыйлықақыларының мөлшерлері туралы ақпаратты беруге;</w:t>
      </w:r>
    </w:p>
    <w:bookmarkStart w:name="z880" w:id="1325"/>
    <w:p>
      <w:pPr>
        <w:spacing w:after="0"/>
        <w:ind w:left="0"/>
        <w:jc w:val="both"/>
      </w:pPr>
      <w:r>
        <w:rPr>
          <w:rFonts w:ascii="Times New Roman"/>
          <w:b w:val="false"/>
          <w:i w:val="false"/>
          <w:color w:val="000000"/>
          <w:sz w:val="28"/>
        </w:rPr>
        <w:t>
      12) уәкілетті органға дерекқордың қол жеткізуіне рұқсат беруге;</w:t>
      </w:r>
    </w:p>
    <w:bookmarkEnd w:id="1325"/>
    <w:bookmarkStart w:name="z881" w:id="1326"/>
    <w:p>
      <w:pPr>
        <w:spacing w:after="0"/>
        <w:ind w:left="0"/>
        <w:jc w:val="both"/>
      </w:pPr>
      <w:r>
        <w:rPr>
          <w:rFonts w:ascii="Times New Roman"/>
          <w:b w:val="false"/>
          <w:i w:val="false"/>
          <w:color w:val="000000"/>
          <w:sz w:val="28"/>
        </w:rPr>
        <w:t>
      13) дерекқор субъектісі өтініш жасаған күннен бастап екі жұмыс күні ішінде сақтанушы сақтандыру шарты бойынша дерекқорға мәліметтер енгізу міндетіне кіретін сақтандырушымен (ақпарат берушімен) жасасқан сақтандыру шарты туралы мәліметтердің дерекқорда бар екендігі туралы ақпаратты оған беруге;</w:t>
      </w:r>
    </w:p>
    <w:bookmarkEnd w:id="1326"/>
    <w:bookmarkStart w:name="z882" w:id="1327"/>
    <w:p>
      <w:pPr>
        <w:spacing w:after="0"/>
        <w:ind w:left="0"/>
        <w:jc w:val="both"/>
      </w:pPr>
      <w:r>
        <w:rPr>
          <w:rFonts w:ascii="Times New Roman"/>
          <w:b w:val="false"/>
          <w:i w:val="false"/>
          <w:color w:val="000000"/>
          <w:sz w:val="28"/>
        </w:rPr>
        <w:t xml:space="preserve">
      14) Қазақстан Республикасының сақтандырудың міндетті түрлері бойынша заңнамалық актілерінде көзделген жағдайларда, жәбірленушінің немесе Қазақстан Республикасының </w:t>
      </w:r>
      <w:r>
        <w:rPr>
          <w:rFonts w:ascii="Times New Roman"/>
          <w:b w:val="false"/>
          <w:i w:val="false"/>
          <w:color w:val="000000"/>
          <w:sz w:val="28"/>
        </w:rPr>
        <w:t>заңдарына</w:t>
      </w:r>
      <w:r>
        <w:rPr>
          <w:rFonts w:ascii="Times New Roman"/>
          <w:b w:val="false"/>
          <w:i w:val="false"/>
          <w:color w:val="000000"/>
          <w:sz w:val="28"/>
        </w:rPr>
        <w:t xml:space="preserve"> сәйкес жәбірленушінің өліміне байланысты зиянның өтеміне құқығы бар адамның жазбаша өтініші алынған күннен бастап үш жұмыс күні ішінде сақтандыру полисінің бар не жоқ екендігі туралы жазбаша мәліметтер беруге;</w:t>
      </w:r>
    </w:p>
    <w:bookmarkEnd w:id="1327"/>
    <w:bookmarkStart w:name="z883" w:id="1328"/>
    <w:p>
      <w:pPr>
        <w:spacing w:after="0"/>
        <w:ind w:left="0"/>
        <w:jc w:val="both"/>
      </w:pPr>
      <w:r>
        <w:rPr>
          <w:rFonts w:ascii="Times New Roman"/>
          <w:b w:val="false"/>
          <w:i w:val="false"/>
          <w:color w:val="000000"/>
          <w:sz w:val="28"/>
        </w:rPr>
        <w:t>
      15) Қазақстан Республикасының заңнамасында және (немесе) ақпарат беру және (немесе) сақтандыру есептерін алу туралы шарттарда белгіленген өзге де талаптарды сақтауға;</w:t>
      </w:r>
    </w:p>
    <w:bookmarkEnd w:id="1328"/>
    <w:p>
      <w:pPr>
        <w:spacing w:after="0"/>
        <w:ind w:left="0"/>
        <w:jc w:val="both"/>
      </w:pPr>
      <w:r>
        <w:rPr>
          <w:rFonts w:ascii="Times New Roman"/>
          <w:b w:val="false"/>
          <w:i w:val="false"/>
          <w:color w:val="000000"/>
          <w:sz w:val="28"/>
        </w:rPr>
        <w:t>
      16) сақтандыру агенттерінің бірыңғай тізілімін жүргізуге, оның ішінде:</w:t>
      </w:r>
    </w:p>
    <w:p>
      <w:pPr>
        <w:spacing w:after="0"/>
        <w:ind w:left="0"/>
        <w:jc w:val="both"/>
      </w:pPr>
      <w:r>
        <w:rPr>
          <w:rFonts w:ascii="Times New Roman"/>
          <w:b w:val="false"/>
          <w:i w:val="false"/>
          <w:color w:val="000000"/>
          <w:sz w:val="28"/>
        </w:rPr>
        <w:t>
      сақтандырушыға сақтандыру агентінің бірыңғай тізілімде бар екендігі туралы ақпаратты ұсынуға және сақтандыру шарттарын жасасқан кезде делдалдық қызметтер көрсетуге сақтандыру агенттерінің өкілеттіктерін растауға;</w:t>
      </w:r>
    </w:p>
    <w:p>
      <w:pPr>
        <w:spacing w:after="0"/>
        <w:ind w:left="0"/>
        <w:jc w:val="both"/>
      </w:pPr>
      <w:r>
        <w:rPr>
          <w:rFonts w:ascii="Times New Roman"/>
          <w:b w:val="false"/>
          <w:i w:val="false"/>
          <w:color w:val="000000"/>
          <w:sz w:val="28"/>
        </w:rPr>
        <w:t>
      осы Заңда көзделген негіздер бойынша сақтандыру агенттерін бірыңғай тізілімнен алып тастауға міндетті.</w:t>
      </w:r>
    </w:p>
    <w:p>
      <w:pPr>
        <w:spacing w:after="0"/>
        <w:ind w:left="0"/>
        <w:jc w:val="both"/>
      </w:pPr>
      <w:r>
        <w:rPr>
          <w:rFonts w:ascii="Times New Roman"/>
          <w:b w:val="false"/>
          <w:i w:val="false"/>
          <w:color w:val="000000"/>
          <w:sz w:val="28"/>
        </w:rPr>
        <w:t>
      16) сақтандыру агенттерінің бірыңғай тізілімін жүргізуге, оның ішінде:</w:t>
      </w:r>
    </w:p>
    <w:p>
      <w:pPr>
        <w:spacing w:after="0"/>
        <w:ind w:left="0"/>
        <w:jc w:val="both"/>
      </w:pPr>
      <w:r>
        <w:rPr>
          <w:rFonts w:ascii="Times New Roman"/>
          <w:b w:val="false"/>
          <w:i w:val="false"/>
          <w:color w:val="000000"/>
          <w:sz w:val="28"/>
        </w:rPr>
        <w:t>
      сақтандырушыға сақтандыру агентінің бірыңғай тізілімде бар екендігі туралы ақпаратты ұсынуға және сақтандыру шарттарын жасасқан кезде делдалдық қызметтер көрсетуге сақтандыру агенттерінің өкілеттіктерін растауға;</w:t>
      </w:r>
    </w:p>
    <w:p>
      <w:pPr>
        <w:spacing w:after="0"/>
        <w:ind w:left="0"/>
        <w:jc w:val="both"/>
      </w:pPr>
      <w:r>
        <w:rPr>
          <w:rFonts w:ascii="Times New Roman"/>
          <w:b w:val="false"/>
          <w:i w:val="false"/>
          <w:color w:val="000000"/>
          <w:sz w:val="28"/>
        </w:rPr>
        <w:t>
      осы Заңда көзделген негіздер бойынша сақтандыру агенттерін бірыңғай тізілімнен алып тастауға міндетті.</w:t>
      </w:r>
    </w:p>
    <w:bookmarkStart w:name="z884" w:id="1329"/>
    <w:p>
      <w:pPr>
        <w:spacing w:after="0"/>
        <w:ind w:left="0"/>
        <w:jc w:val="both"/>
      </w:pPr>
      <w:r>
        <w:rPr>
          <w:rFonts w:ascii="Times New Roman"/>
          <w:b w:val="false"/>
          <w:i w:val="false"/>
          <w:color w:val="000000"/>
          <w:sz w:val="28"/>
        </w:rPr>
        <w:t>
      2. Ұйым:</w:t>
      </w:r>
    </w:p>
    <w:bookmarkEnd w:id="1329"/>
    <w:bookmarkStart w:name="z885" w:id="1330"/>
    <w:p>
      <w:pPr>
        <w:spacing w:after="0"/>
        <w:ind w:left="0"/>
        <w:jc w:val="both"/>
      </w:pPr>
      <w:r>
        <w:rPr>
          <w:rFonts w:ascii="Times New Roman"/>
          <w:b w:val="false"/>
          <w:i w:val="false"/>
          <w:color w:val="000000"/>
          <w:sz w:val="28"/>
        </w:rPr>
        <w:t>
      1) ақпарат берушілермен ақпарат беру және (немесе) сақтандыру есептерін алушылармен сақтандыру есептерін алу туралы шарттар жасасуға;</w:t>
      </w:r>
    </w:p>
    <w:bookmarkEnd w:id="1330"/>
    <w:bookmarkStart w:name="z886" w:id="1331"/>
    <w:p>
      <w:pPr>
        <w:spacing w:after="0"/>
        <w:ind w:left="0"/>
        <w:jc w:val="both"/>
      </w:pPr>
      <w:r>
        <w:rPr>
          <w:rFonts w:ascii="Times New Roman"/>
          <w:b w:val="false"/>
          <w:i w:val="false"/>
          <w:color w:val="000000"/>
          <w:sz w:val="28"/>
        </w:rPr>
        <w:t>
      2) ақпаратты берушілерден дерекқорды қалыптастыру үшін берілетін толық және дұрыс ақпаратты талап етуге;</w:t>
      </w:r>
    </w:p>
    <w:bookmarkEnd w:id="1331"/>
    <w:bookmarkStart w:name="z887" w:id="1332"/>
    <w:p>
      <w:pPr>
        <w:spacing w:after="0"/>
        <w:ind w:left="0"/>
        <w:jc w:val="both"/>
      </w:pPr>
      <w:r>
        <w:rPr>
          <w:rFonts w:ascii="Times New Roman"/>
          <w:b w:val="false"/>
          <w:i w:val="false"/>
          <w:color w:val="000000"/>
          <w:sz w:val="28"/>
        </w:rPr>
        <w:t>
      3) ақпарат берушінің ұсынған ақпаратын оның дұрыс немесе толық ресімделмеуіне, ақпарат беруші, сақтандыру есебін алушы, дерекқор субъекті деректерінің ақпараттық жүйеде пайдаланылатын талаптарға сай келмеуіне байланысты оны дерекқорда пайдаланбай қайтаруға;</w:t>
      </w:r>
    </w:p>
    <w:bookmarkEnd w:id="1332"/>
    <w:p>
      <w:pPr>
        <w:spacing w:after="0"/>
        <w:ind w:left="0"/>
        <w:jc w:val="both"/>
      </w:pPr>
      <w:r>
        <w:rPr>
          <w:rFonts w:ascii="Times New Roman"/>
          <w:b w:val="false"/>
          <w:i w:val="false"/>
          <w:color w:val="000000"/>
          <w:sz w:val="28"/>
        </w:rPr>
        <w:t>
      3-1) кәсіпкерлік қызметке байланысты ақпараттық материалдарды өзін-өзі реттейтін ұйымнн сатып алуды жүзеге асыруға;</w:t>
      </w:r>
    </w:p>
    <w:p>
      <w:pPr>
        <w:spacing w:after="0"/>
        <w:ind w:left="0"/>
        <w:jc w:val="both"/>
      </w:pPr>
      <w:r>
        <w:rPr>
          <w:rFonts w:ascii="Times New Roman"/>
          <w:b w:val="false"/>
          <w:i w:val="false"/>
          <w:color w:val="000000"/>
          <w:sz w:val="28"/>
        </w:rPr>
        <w:t>
      3-2) дерекқорды қалыптастыру және пайдалану үшін ақпаратты мемлекеттік органдар мен ұйымдардың дерекқорлары мен ақпараттық жүйелерінен алуға;</w:t>
      </w:r>
    </w:p>
    <w:p>
      <w:pPr>
        <w:spacing w:after="0"/>
        <w:ind w:left="0"/>
        <w:jc w:val="both"/>
      </w:pPr>
      <w:r>
        <w:rPr>
          <w:rFonts w:ascii="Times New Roman"/>
          <w:b w:val="false"/>
          <w:i w:val="false"/>
          <w:color w:val="000000"/>
          <w:sz w:val="28"/>
        </w:rPr>
        <w:t>
      3-3) сақтандыру есептерін алушыларға сақтандырылған көлік құралының тарихы жөнінде ақпаратты беруге;</w:t>
      </w:r>
    </w:p>
    <w:bookmarkStart w:name="z888" w:id="1333"/>
    <w:p>
      <w:pPr>
        <w:spacing w:after="0"/>
        <w:ind w:left="0"/>
        <w:jc w:val="both"/>
      </w:pPr>
      <w:r>
        <w:rPr>
          <w:rFonts w:ascii="Times New Roman"/>
          <w:b w:val="false"/>
          <w:i w:val="false"/>
          <w:color w:val="000000"/>
          <w:sz w:val="28"/>
        </w:rPr>
        <w:t>
      4) Қазақстан Республикасының заңнамалық актілерінде және осы Заңға сәйкес жасалған шарттарда көзделген өзге де құқықтарға ие болуға құқылы.</w:t>
      </w:r>
    </w:p>
    <w:bookmarkEnd w:id="1333"/>
    <w:bookmarkStart w:name="z889" w:id="1334"/>
    <w:p>
      <w:pPr>
        <w:spacing w:after="0"/>
        <w:ind w:left="0"/>
        <w:jc w:val="both"/>
      </w:pPr>
      <w:r>
        <w:rPr>
          <w:rFonts w:ascii="Times New Roman"/>
          <w:b w:val="false"/>
          <w:i w:val="false"/>
          <w:color w:val="000000"/>
          <w:sz w:val="28"/>
        </w:rPr>
        <w:t>
      3. Ақпарат берушілер:</w:t>
      </w:r>
    </w:p>
    <w:bookmarkEnd w:id="1334"/>
    <w:bookmarkStart w:name="z890" w:id="1335"/>
    <w:p>
      <w:pPr>
        <w:spacing w:after="0"/>
        <w:ind w:left="0"/>
        <w:jc w:val="both"/>
      </w:pPr>
      <w:r>
        <w:rPr>
          <w:rFonts w:ascii="Times New Roman"/>
          <w:b w:val="false"/>
          <w:i w:val="false"/>
          <w:color w:val="000000"/>
          <w:sz w:val="28"/>
        </w:rPr>
        <w:t>
      1) ұйыммен ақпарат беру және (немесе) сақтандыру есептерін алу туралы шарттар жасасуға;</w:t>
      </w:r>
    </w:p>
    <w:bookmarkEnd w:id="1335"/>
    <w:bookmarkStart w:name="z891" w:id="1336"/>
    <w:p>
      <w:pPr>
        <w:spacing w:after="0"/>
        <w:ind w:left="0"/>
        <w:jc w:val="both"/>
      </w:pPr>
      <w:r>
        <w:rPr>
          <w:rFonts w:ascii="Times New Roman"/>
          <w:b w:val="false"/>
          <w:i w:val="false"/>
          <w:color w:val="000000"/>
          <w:sz w:val="28"/>
        </w:rPr>
        <w:t>
      2) ақпарат беру және (немесе) сақтандыру есептерін алу туралы шарттарда айқындалған көлемде, тәртіппен және мерзімде оны қалыптастыру үшін дерекқорға ақпарат беруге;</w:t>
      </w:r>
    </w:p>
    <w:bookmarkEnd w:id="1336"/>
    <w:bookmarkStart w:name="z892" w:id="1337"/>
    <w:p>
      <w:pPr>
        <w:spacing w:after="0"/>
        <w:ind w:left="0"/>
        <w:jc w:val="both"/>
      </w:pPr>
      <w:r>
        <w:rPr>
          <w:rFonts w:ascii="Times New Roman"/>
          <w:b w:val="false"/>
          <w:i w:val="false"/>
          <w:color w:val="000000"/>
          <w:sz w:val="28"/>
        </w:rPr>
        <w:t>
      3) дерекқор субъектісінің талабы бойынша ұйымға берілген ақпаратқа түзетулер енгізуге;</w:t>
      </w:r>
    </w:p>
    <w:bookmarkEnd w:id="1337"/>
    <w:bookmarkStart w:name="z893" w:id="1338"/>
    <w:p>
      <w:pPr>
        <w:spacing w:after="0"/>
        <w:ind w:left="0"/>
        <w:jc w:val="both"/>
      </w:pPr>
      <w:r>
        <w:rPr>
          <w:rFonts w:ascii="Times New Roman"/>
          <w:b w:val="false"/>
          <w:i w:val="false"/>
          <w:color w:val="000000"/>
          <w:sz w:val="28"/>
        </w:rPr>
        <w:t>
      4) ұйымға дерекқор субъекті туралы қолда бар мәліметтерге дәл сәйкес келетін ақпарат беруге;</w:t>
      </w:r>
    </w:p>
    <w:bookmarkEnd w:id="1338"/>
    <w:bookmarkStart w:name="z894" w:id="1339"/>
    <w:p>
      <w:pPr>
        <w:spacing w:after="0"/>
        <w:ind w:left="0"/>
        <w:jc w:val="both"/>
      </w:pPr>
      <w:r>
        <w:rPr>
          <w:rFonts w:ascii="Times New Roman"/>
          <w:b w:val="false"/>
          <w:i w:val="false"/>
          <w:color w:val="000000"/>
          <w:sz w:val="28"/>
        </w:rPr>
        <w:t>
      5) электрондық ақпараттық ресурстар мен ақпараттық жүйелерді Қазақстан Республикасының заңнамасына сәйкес пайдалануға;</w:t>
      </w:r>
    </w:p>
    <w:bookmarkEnd w:id="1339"/>
    <w:bookmarkStart w:name="z895" w:id="1340"/>
    <w:p>
      <w:pPr>
        <w:spacing w:after="0"/>
        <w:ind w:left="0"/>
        <w:jc w:val="both"/>
      </w:pPr>
      <w:r>
        <w:rPr>
          <w:rFonts w:ascii="Times New Roman"/>
          <w:b w:val="false"/>
          <w:i w:val="false"/>
          <w:color w:val="000000"/>
          <w:sz w:val="28"/>
        </w:rPr>
        <w:t>
      6) өз қаражаты есебінен ақпаратты алу мен өңдеудің тиісті талаптарын қамтамасыз етуге;</w:t>
      </w:r>
    </w:p>
    <w:bookmarkEnd w:id="1340"/>
    <w:bookmarkStart w:name="z896" w:id="1341"/>
    <w:p>
      <w:pPr>
        <w:spacing w:after="0"/>
        <w:ind w:left="0"/>
        <w:jc w:val="both"/>
      </w:pPr>
      <w:r>
        <w:rPr>
          <w:rFonts w:ascii="Times New Roman"/>
          <w:b w:val="false"/>
          <w:i w:val="false"/>
          <w:color w:val="000000"/>
          <w:sz w:val="28"/>
        </w:rPr>
        <w:t>
      7) осы баптың 1-тармағының 4) тармақшасында көзделген жағдайларда ұйымға үш жұмыс күні ішінде ақпарат беруге міндетті.</w:t>
      </w:r>
    </w:p>
    <w:bookmarkEnd w:id="1341"/>
    <w:bookmarkStart w:name="z897" w:id="1342"/>
    <w:p>
      <w:pPr>
        <w:spacing w:after="0"/>
        <w:ind w:left="0"/>
        <w:jc w:val="both"/>
      </w:pPr>
      <w:r>
        <w:rPr>
          <w:rFonts w:ascii="Times New Roman"/>
          <w:b w:val="false"/>
          <w:i w:val="false"/>
          <w:color w:val="000000"/>
          <w:sz w:val="28"/>
        </w:rPr>
        <w:t>
      4. Ақпарат беруші:</w:t>
      </w:r>
    </w:p>
    <w:bookmarkEnd w:id="1342"/>
    <w:bookmarkStart w:name="z898" w:id="1343"/>
    <w:p>
      <w:pPr>
        <w:spacing w:after="0"/>
        <w:ind w:left="0"/>
        <w:jc w:val="both"/>
      </w:pPr>
      <w:r>
        <w:rPr>
          <w:rFonts w:ascii="Times New Roman"/>
          <w:b w:val="false"/>
          <w:i w:val="false"/>
          <w:color w:val="000000"/>
          <w:sz w:val="28"/>
        </w:rPr>
        <w:t>
      1) берілетін ақпаратты осы Заңға сәйкес пайдалануды ұйымнан талап етуге;</w:t>
      </w:r>
    </w:p>
    <w:bookmarkEnd w:id="1343"/>
    <w:bookmarkStart w:name="z899" w:id="1344"/>
    <w:p>
      <w:pPr>
        <w:spacing w:after="0"/>
        <w:ind w:left="0"/>
        <w:jc w:val="both"/>
      </w:pPr>
      <w:r>
        <w:rPr>
          <w:rFonts w:ascii="Times New Roman"/>
          <w:b w:val="false"/>
          <w:i w:val="false"/>
          <w:color w:val="000000"/>
          <w:sz w:val="28"/>
        </w:rPr>
        <w:t>
      2) Қазақстан Республикасының заңнамалық актілеріне және (немесе) ақпарат беру және (немесе) ақпарат алу туралы шартқа сәйкес өзге де құқықтарға ие болуға құқылы.</w:t>
      </w:r>
    </w:p>
    <w:bookmarkEnd w:id="1344"/>
    <w:bookmarkStart w:name="z900" w:id="1345"/>
    <w:p>
      <w:pPr>
        <w:spacing w:after="0"/>
        <w:ind w:left="0"/>
        <w:jc w:val="both"/>
      </w:pPr>
      <w:r>
        <w:rPr>
          <w:rFonts w:ascii="Times New Roman"/>
          <w:b w:val="false"/>
          <w:i w:val="false"/>
          <w:color w:val="000000"/>
          <w:sz w:val="28"/>
        </w:rPr>
        <w:t>
      5. Осы Заңның 80-бабы 4-тармағының 3) және 5) тармақшаларында көрсетілген сақтандыру есебін алушылар:</w:t>
      </w:r>
    </w:p>
    <w:bookmarkEnd w:id="1345"/>
    <w:bookmarkStart w:name="z901" w:id="1346"/>
    <w:p>
      <w:pPr>
        <w:spacing w:after="0"/>
        <w:ind w:left="0"/>
        <w:jc w:val="both"/>
      </w:pPr>
      <w:r>
        <w:rPr>
          <w:rFonts w:ascii="Times New Roman"/>
          <w:b w:val="false"/>
          <w:i w:val="false"/>
          <w:color w:val="000000"/>
          <w:sz w:val="28"/>
        </w:rPr>
        <w:t>
      1) ақпарат алушы ретінде тіркеу кезінде өздері берген мәліметтердің өзгергені туралы хабарлауға;</w:t>
      </w:r>
    </w:p>
    <w:bookmarkEnd w:id="1346"/>
    <w:bookmarkStart w:name="z902" w:id="1347"/>
    <w:p>
      <w:pPr>
        <w:spacing w:after="0"/>
        <w:ind w:left="0"/>
        <w:jc w:val="both"/>
      </w:pPr>
      <w:r>
        <w:rPr>
          <w:rFonts w:ascii="Times New Roman"/>
          <w:b w:val="false"/>
          <w:i w:val="false"/>
          <w:color w:val="000000"/>
          <w:sz w:val="28"/>
        </w:rPr>
        <w:t>
      2) алынған ақпаратқа қатысты оның жабықтығын сақтауға және оны үшінші тұлғаларға жария етпеуге;</w:t>
      </w:r>
    </w:p>
    <w:bookmarkEnd w:id="1347"/>
    <w:bookmarkStart w:name="z903" w:id="1348"/>
    <w:p>
      <w:pPr>
        <w:spacing w:after="0"/>
        <w:ind w:left="0"/>
        <w:jc w:val="both"/>
      </w:pPr>
      <w:r>
        <w:rPr>
          <w:rFonts w:ascii="Times New Roman"/>
          <w:b w:val="false"/>
          <w:i w:val="false"/>
          <w:color w:val="000000"/>
          <w:sz w:val="28"/>
        </w:rPr>
        <w:t>
      3) алынған ақпаратты осы Заңда көзделген мақсаттар үшін ғана пайдалануға;</w:t>
      </w:r>
    </w:p>
    <w:bookmarkEnd w:id="1348"/>
    <w:bookmarkStart w:name="z904" w:id="1349"/>
    <w:p>
      <w:pPr>
        <w:spacing w:after="0"/>
        <w:ind w:left="0"/>
        <w:jc w:val="both"/>
      </w:pPr>
      <w:r>
        <w:rPr>
          <w:rFonts w:ascii="Times New Roman"/>
          <w:b w:val="false"/>
          <w:i w:val="false"/>
          <w:color w:val="000000"/>
          <w:sz w:val="28"/>
        </w:rPr>
        <w:t>
      4) дерекқор субъектісін оның талабы бойынша ақпараттың мазмұнымен таныстыруға не оған ішкі құжаттарға сәйкес осы ақпараттың көшірмесін беруге;</w:t>
      </w:r>
    </w:p>
    <w:bookmarkEnd w:id="1349"/>
    <w:bookmarkStart w:name="z905" w:id="1350"/>
    <w:p>
      <w:pPr>
        <w:spacing w:after="0"/>
        <w:ind w:left="0"/>
        <w:jc w:val="both"/>
      </w:pPr>
      <w:r>
        <w:rPr>
          <w:rFonts w:ascii="Times New Roman"/>
          <w:b w:val="false"/>
          <w:i w:val="false"/>
          <w:color w:val="000000"/>
          <w:sz w:val="28"/>
        </w:rPr>
        <w:t>
      5) дерекқордан ақпарат беру жөніндегі қызметке сақтандыру есептерін беру және (немесе) алу туралы шартта айқындалған тәртіппен, мөлшерде және мерзімде ақы төлеуге;</w:t>
      </w:r>
    </w:p>
    <w:bookmarkEnd w:id="1350"/>
    <w:bookmarkStart w:name="z906" w:id="1351"/>
    <w:p>
      <w:pPr>
        <w:spacing w:after="0"/>
        <w:ind w:left="0"/>
        <w:jc w:val="both"/>
      </w:pPr>
      <w:r>
        <w:rPr>
          <w:rFonts w:ascii="Times New Roman"/>
          <w:b w:val="false"/>
          <w:i w:val="false"/>
          <w:color w:val="000000"/>
          <w:sz w:val="28"/>
        </w:rPr>
        <w:t>
      6) Қазақстан Республикасының заңнамалық актілеріне және (немесе) ақпарат беру және (немесе) сақтандыру есептерін алу туралы шартқа сәйкес өзге де міндеттерді мойнына алуға міндетті.</w:t>
      </w:r>
    </w:p>
    <w:bookmarkEnd w:id="1351"/>
    <w:bookmarkStart w:name="z907" w:id="1352"/>
    <w:p>
      <w:pPr>
        <w:spacing w:after="0"/>
        <w:ind w:left="0"/>
        <w:jc w:val="both"/>
      </w:pPr>
      <w:r>
        <w:rPr>
          <w:rFonts w:ascii="Times New Roman"/>
          <w:b w:val="false"/>
          <w:i w:val="false"/>
          <w:color w:val="000000"/>
          <w:sz w:val="28"/>
        </w:rPr>
        <w:t>
      6. Ақпарат алушы сақтандыру есебін алуға және Қазақстан Республикасының заңнамалық актілеріне сәйкес өзге де құқықтарға ие болуға құқылы.</w:t>
      </w:r>
    </w:p>
    <w:bookmarkEnd w:id="1352"/>
    <w:bookmarkStart w:name="z908" w:id="1353"/>
    <w:p>
      <w:pPr>
        <w:spacing w:after="0"/>
        <w:ind w:left="0"/>
        <w:jc w:val="both"/>
      </w:pPr>
      <w:r>
        <w:rPr>
          <w:rFonts w:ascii="Times New Roman"/>
          <w:b w:val="false"/>
          <w:i w:val="false"/>
          <w:color w:val="000000"/>
          <w:sz w:val="28"/>
        </w:rPr>
        <w:t>
      7. Дерекқор субъектісі:</w:t>
      </w:r>
    </w:p>
    <w:bookmarkEnd w:id="1353"/>
    <w:bookmarkStart w:name="z909" w:id="1354"/>
    <w:p>
      <w:pPr>
        <w:spacing w:after="0"/>
        <w:ind w:left="0"/>
        <w:jc w:val="both"/>
      </w:pPr>
      <w:r>
        <w:rPr>
          <w:rFonts w:ascii="Times New Roman"/>
          <w:b w:val="false"/>
          <w:i w:val="false"/>
          <w:color w:val="000000"/>
          <w:sz w:val="28"/>
        </w:rPr>
        <w:t>
      1) осы Заңда белгіленген талаптарға сәйкес өзі туралы сақтандыру есебін алуға;</w:t>
      </w:r>
    </w:p>
    <w:bookmarkEnd w:id="1354"/>
    <w:bookmarkStart w:name="z910" w:id="1355"/>
    <w:p>
      <w:pPr>
        <w:spacing w:after="0"/>
        <w:ind w:left="0"/>
        <w:jc w:val="both"/>
      </w:pPr>
      <w:r>
        <w:rPr>
          <w:rFonts w:ascii="Times New Roman"/>
          <w:b w:val="false"/>
          <w:i w:val="false"/>
          <w:color w:val="000000"/>
          <w:sz w:val="28"/>
        </w:rPr>
        <w:t>
      2) сақтандыру шартын жасасу кезінде осы Заңның 80–бабы 4-тармағының 3) тармақшасында көрсетілген сақтандыру есебін алушыдан сақтандыру есебімен таныстыруды не осы алушының дерекқордан алған сақтандыру есебінің көшірмесін беруді талап етуге;</w:t>
      </w:r>
    </w:p>
    <w:bookmarkEnd w:id="1355"/>
    <w:bookmarkStart w:name="z911" w:id="1356"/>
    <w:p>
      <w:pPr>
        <w:spacing w:after="0"/>
        <w:ind w:left="0"/>
        <w:jc w:val="both"/>
      </w:pPr>
      <w:r>
        <w:rPr>
          <w:rFonts w:ascii="Times New Roman"/>
          <w:b w:val="false"/>
          <w:i w:val="false"/>
          <w:color w:val="000000"/>
          <w:sz w:val="28"/>
        </w:rPr>
        <w:t>
      3) ақпарат беруші туралы ақпаратты алысымен сақтандыру есебінде қамтылған ақпаратпен келіспеушілігін мәлімдеуге;</w:t>
      </w:r>
    </w:p>
    <w:bookmarkEnd w:id="1356"/>
    <w:bookmarkStart w:name="z912" w:id="1357"/>
    <w:p>
      <w:pPr>
        <w:spacing w:after="0"/>
        <w:ind w:left="0"/>
        <w:jc w:val="both"/>
      </w:pPr>
      <w:r>
        <w:rPr>
          <w:rFonts w:ascii="Times New Roman"/>
          <w:b w:val="false"/>
          <w:i w:val="false"/>
          <w:color w:val="000000"/>
          <w:sz w:val="28"/>
        </w:rPr>
        <w:t>
      4) ақпарат берушіге және ұйымға дұрыс емес ақпаратты түзету туралы талаппен өтініш жасауға;</w:t>
      </w:r>
    </w:p>
    <w:bookmarkEnd w:id="1357"/>
    <w:bookmarkStart w:name="z913" w:id="1358"/>
    <w:p>
      <w:pPr>
        <w:spacing w:after="0"/>
        <w:ind w:left="0"/>
        <w:jc w:val="both"/>
      </w:pPr>
      <w:r>
        <w:rPr>
          <w:rFonts w:ascii="Times New Roman"/>
          <w:b w:val="false"/>
          <w:i w:val="false"/>
          <w:color w:val="000000"/>
          <w:sz w:val="28"/>
        </w:rPr>
        <w:t>
      5) Қазақстан Республикасының заңнамалық актілеріне сәйкес өзге де құқықтарға ие болуға құқылы.</w:t>
      </w:r>
    </w:p>
    <w:bookmarkEnd w:id="135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82-бапқа өзгеріс енгізілді - ҚР 24.11.2015 </w:t>
      </w:r>
      <w:r>
        <w:rPr>
          <w:rFonts w:ascii="Times New Roman"/>
          <w:b w:val="false"/>
          <w:i w:val="false"/>
          <w:color w:val="000000"/>
          <w:sz w:val="28"/>
        </w:rPr>
        <w:t>№ 419-V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bookmarkStart w:name="z914" w:id="1359"/>
    <w:p>
      <w:pPr>
        <w:spacing w:after="0"/>
        <w:ind w:left="0"/>
        <w:jc w:val="left"/>
      </w:pPr>
      <w:r>
        <w:rPr>
          <w:rFonts w:ascii="Times New Roman"/>
          <w:b/>
          <w:i w:val="false"/>
          <w:color w:val="000000"/>
        </w:rPr>
        <w:t xml:space="preserve"> 83-бап. Ақпарат беру және (немесе) сақтандыру есептерін алу туралы шарттың міндетті талаптары</w:t>
      </w:r>
    </w:p>
    <w:bookmarkEnd w:id="1359"/>
    <w:bookmarkStart w:name="z915" w:id="1360"/>
    <w:p>
      <w:pPr>
        <w:spacing w:after="0"/>
        <w:ind w:left="0"/>
        <w:jc w:val="both"/>
      </w:pPr>
      <w:r>
        <w:rPr>
          <w:rFonts w:ascii="Times New Roman"/>
          <w:b w:val="false"/>
          <w:i w:val="false"/>
          <w:color w:val="000000"/>
          <w:sz w:val="28"/>
        </w:rPr>
        <w:t>
      Ақпарат беру және (немесе) сақтандыру есептерін алу туралы шарт:</w:t>
      </w:r>
    </w:p>
    <w:bookmarkEnd w:id="1360"/>
    <w:bookmarkStart w:name="z916" w:id="1361"/>
    <w:p>
      <w:pPr>
        <w:spacing w:after="0"/>
        <w:ind w:left="0"/>
        <w:jc w:val="both"/>
      </w:pPr>
      <w:r>
        <w:rPr>
          <w:rFonts w:ascii="Times New Roman"/>
          <w:b w:val="false"/>
          <w:i w:val="false"/>
          <w:color w:val="000000"/>
          <w:sz w:val="28"/>
        </w:rPr>
        <w:t>
      1) тараптардың толық атауын, олардың орналасқан жері мен банк деректемелері туралы мәліметтерді;</w:t>
      </w:r>
    </w:p>
    <w:bookmarkEnd w:id="1361"/>
    <w:bookmarkStart w:name="z917" w:id="1362"/>
    <w:p>
      <w:pPr>
        <w:spacing w:after="0"/>
        <w:ind w:left="0"/>
        <w:jc w:val="both"/>
      </w:pPr>
      <w:r>
        <w:rPr>
          <w:rFonts w:ascii="Times New Roman"/>
          <w:b w:val="false"/>
          <w:i w:val="false"/>
          <w:color w:val="000000"/>
          <w:sz w:val="28"/>
        </w:rPr>
        <w:t>
      2) шарттың осы Заңға сәйкес келетін нысанасы туралы нұсқаманы;</w:t>
      </w:r>
    </w:p>
    <w:bookmarkEnd w:id="1362"/>
    <w:bookmarkStart w:name="z918" w:id="1363"/>
    <w:p>
      <w:pPr>
        <w:spacing w:after="0"/>
        <w:ind w:left="0"/>
        <w:jc w:val="both"/>
      </w:pPr>
      <w:r>
        <w:rPr>
          <w:rFonts w:ascii="Times New Roman"/>
          <w:b w:val="false"/>
          <w:i w:val="false"/>
          <w:color w:val="000000"/>
          <w:sz w:val="28"/>
        </w:rPr>
        <w:t>
      3) дерекқордан берілетін сақтандыру есептерінің тізбесі мен нысанын;</w:t>
      </w:r>
    </w:p>
    <w:bookmarkEnd w:id="1363"/>
    <w:bookmarkStart w:name="z919" w:id="1364"/>
    <w:p>
      <w:pPr>
        <w:spacing w:after="0"/>
        <w:ind w:left="0"/>
        <w:jc w:val="both"/>
      </w:pPr>
      <w:r>
        <w:rPr>
          <w:rFonts w:ascii="Times New Roman"/>
          <w:b w:val="false"/>
          <w:i w:val="false"/>
          <w:color w:val="000000"/>
          <w:sz w:val="28"/>
        </w:rPr>
        <w:t>
      4) тараптардың осы Заңға сәйкес келетін құқықтары мен міндеттерін;</w:t>
      </w:r>
    </w:p>
    <w:bookmarkEnd w:id="1364"/>
    <w:bookmarkStart w:name="z920" w:id="1365"/>
    <w:p>
      <w:pPr>
        <w:spacing w:after="0"/>
        <w:ind w:left="0"/>
        <w:jc w:val="both"/>
      </w:pPr>
      <w:r>
        <w:rPr>
          <w:rFonts w:ascii="Times New Roman"/>
          <w:b w:val="false"/>
          <w:i w:val="false"/>
          <w:color w:val="000000"/>
          <w:sz w:val="28"/>
        </w:rPr>
        <w:t>
      5) дерекқордан ақпарат беру жөніндегі қызметтерге ақы төлеу тәртібін;</w:t>
      </w:r>
    </w:p>
    <w:bookmarkEnd w:id="1365"/>
    <w:bookmarkStart w:name="z921" w:id="1366"/>
    <w:p>
      <w:pPr>
        <w:spacing w:after="0"/>
        <w:ind w:left="0"/>
        <w:jc w:val="both"/>
      </w:pPr>
      <w:r>
        <w:rPr>
          <w:rFonts w:ascii="Times New Roman"/>
          <w:b w:val="false"/>
          <w:i w:val="false"/>
          <w:color w:val="000000"/>
          <w:sz w:val="28"/>
        </w:rPr>
        <w:t>
      6) дерекқорды қалыптастыру үшін ақпараттың түрлерін, көлемін, мерзімін (кезеңділігін), оны беру тәртібін;</w:t>
      </w:r>
    </w:p>
    <w:bookmarkEnd w:id="1366"/>
    <w:bookmarkStart w:name="z922" w:id="1367"/>
    <w:p>
      <w:pPr>
        <w:spacing w:after="0"/>
        <w:ind w:left="0"/>
        <w:jc w:val="both"/>
      </w:pPr>
      <w:r>
        <w:rPr>
          <w:rFonts w:ascii="Times New Roman"/>
          <w:b w:val="false"/>
          <w:i w:val="false"/>
          <w:color w:val="000000"/>
          <w:sz w:val="28"/>
        </w:rPr>
        <w:t>
      7) сақтандыру есептерінде қамтылатын ақпараттың түрлерін, мерзімін (кезеңділігін), көлемін және сақтандыру есептерін алу тәртібін;</w:t>
      </w:r>
    </w:p>
    <w:bookmarkEnd w:id="1367"/>
    <w:bookmarkStart w:name="z923" w:id="1368"/>
    <w:p>
      <w:pPr>
        <w:spacing w:after="0"/>
        <w:ind w:left="0"/>
        <w:jc w:val="both"/>
      </w:pPr>
      <w:r>
        <w:rPr>
          <w:rFonts w:ascii="Times New Roman"/>
          <w:b w:val="false"/>
          <w:i w:val="false"/>
          <w:color w:val="000000"/>
          <w:sz w:val="28"/>
        </w:rPr>
        <w:t>
      8) шарттың қолданыс мерзімін, осы Заңда көзделген жағдайларда шартты орындаудан біржақты бас тарту кезінде оны өзгертудің, бұзудың негізі мен тәртібін, сондай-ақ шарт бойынша міндеттемелерді орындамағандығы немесе тиісінше орындағандығы үшін тұрақсыздық төлемінің мөлшерлерін;</w:t>
      </w:r>
    </w:p>
    <w:bookmarkEnd w:id="1368"/>
    <w:bookmarkStart w:name="z924" w:id="1369"/>
    <w:p>
      <w:pPr>
        <w:spacing w:after="0"/>
        <w:ind w:left="0"/>
        <w:jc w:val="both"/>
      </w:pPr>
      <w:r>
        <w:rPr>
          <w:rFonts w:ascii="Times New Roman"/>
          <w:b w:val="false"/>
          <w:i w:val="false"/>
          <w:color w:val="000000"/>
          <w:sz w:val="28"/>
        </w:rPr>
        <w:t>
      9) ұйымға жіберілетін барлық ақпаратқа қатысты оның жабықтығы режимін сақтау туралы ақпарат берушінің міндеттемесін;</w:t>
      </w:r>
    </w:p>
    <w:bookmarkEnd w:id="1369"/>
    <w:bookmarkStart w:name="z925" w:id="1370"/>
    <w:p>
      <w:pPr>
        <w:spacing w:after="0"/>
        <w:ind w:left="0"/>
        <w:jc w:val="both"/>
      </w:pPr>
      <w:r>
        <w:rPr>
          <w:rFonts w:ascii="Times New Roman"/>
          <w:b w:val="false"/>
          <w:i w:val="false"/>
          <w:color w:val="000000"/>
          <w:sz w:val="28"/>
        </w:rPr>
        <w:t>
      10) алынатын барлық ақпаратқа қатысты оның жабықтығы режимін сақтау туралы ұйымның міндеттемесін;</w:t>
      </w:r>
    </w:p>
    <w:bookmarkEnd w:id="1370"/>
    <w:bookmarkStart w:name="z926" w:id="1371"/>
    <w:p>
      <w:pPr>
        <w:spacing w:after="0"/>
        <w:ind w:left="0"/>
        <w:jc w:val="both"/>
      </w:pPr>
      <w:r>
        <w:rPr>
          <w:rFonts w:ascii="Times New Roman"/>
          <w:b w:val="false"/>
          <w:i w:val="false"/>
          <w:color w:val="000000"/>
          <w:sz w:val="28"/>
        </w:rPr>
        <w:t>
      11) шартты бұзғаны үшін тараптардың жауапкершілігі туралы талаптарды қамтуға тиіс.</w:t>
      </w:r>
    </w:p>
    <w:bookmarkEnd w:id="1371"/>
    <w:p>
      <w:pPr>
        <w:spacing w:after="0"/>
        <w:ind w:left="0"/>
        <w:jc w:val="both"/>
      </w:pPr>
      <w:r>
        <w:rPr>
          <w:rFonts w:ascii="Times New Roman"/>
          <w:b w:val="false"/>
          <w:i w:val="false"/>
          <w:color w:val="000000"/>
          <w:sz w:val="28"/>
        </w:rPr>
        <w:t>
      Ақпарат беру туралы шартты орындаудан біржақты бас тарту өз еркімен қайтарған, сондай-ақ сақтандыру ұйымын сақтандыру қызметін жүзеге асыру құқығы лицензиясынан айырған жағдайларда ғана мүмкін болады. Бұл ретте сақтандыру ұйымы осы Заңның 81-бабында көзделген қолданыстағы сақтандыру шарттарының мерзімі аяқталғанға дейін ұйымға ақпарат беруге міндетті.</w:t>
      </w:r>
    </w:p>
    <w:bookmarkStart w:name="z927" w:id="1372"/>
    <w:p>
      <w:pPr>
        <w:spacing w:after="0"/>
        <w:ind w:left="0"/>
        <w:jc w:val="both"/>
      </w:pPr>
      <w:r>
        <w:rPr>
          <w:rFonts w:ascii="Times New Roman"/>
          <w:b w:val="false"/>
          <w:i w:val="false"/>
          <w:color w:val="000000"/>
          <w:sz w:val="28"/>
        </w:rPr>
        <w:t>
      Осы Заңның 80-бабы 3-тармағының 1) тармақшасында көрсетілген ақпарат берушілермен ақпарат беру және (немесе) сақтандыру есептерін алу туралы шарт жасасу кезінде ақпарат беру және (немесе) сақтандыру есептерін алу туралы шартқа:</w:t>
      </w:r>
    </w:p>
    <w:bookmarkEnd w:id="1372"/>
    <w:bookmarkStart w:name="z928" w:id="1373"/>
    <w:p>
      <w:pPr>
        <w:spacing w:after="0"/>
        <w:ind w:left="0"/>
        <w:jc w:val="both"/>
      </w:pPr>
      <w:r>
        <w:rPr>
          <w:rFonts w:ascii="Times New Roman"/>
          <w:b w:val="false"/>
          <w:i w:val="false"/>
          <w:color w:val="000000"/>
          <w:sz w:val="28"/>
        </w:rPr>
        <w:t>
      1) осы Заңның 81-бабының 2-тармағында көзделген ақпараттың тізбесі мен нысандары;</w:t>
      </w:r>
    </w:p>
    <w:bookmarkEnd w:id="1373"/>
    <w:bookmarkStart w:name="z929" w:id="1374"/>
    <w:p>
      <w:pPr>
        <w:spacing w:after="0"/>
        <w:ind w:left="0"/>
        <w:jc w:val="both"/>
      </w:pPr>
      <w:r>
        <w:rPr>
          <w:rFonts w:ascii="Times New Roman"/>
          <w:b w:val="false"/>
          <w:i w:val="false"/>
          <w:color w:val="000000"/>
          <w:sz w:val="28"/>
        </w:rPr>
        <w:t>
      2) дерекқорды құру және аталған ақпараттық жүйелерді қорғау құралдары үшін пайдаланылатын ақпараттық жүйелерді қалыптастыру және пайдалану кезінде қолданылатын бағдарламалық қамтамасыз етуді қорғау жөніндегі ұйымдық, техникалық іс-шаралар мен технологиялық талаптарды бірлесіп іске асырудың міндеттілігі туралы талаптар міндетті түрде енгізілуге жатады.</w:t>
      </w:r>
    </w:p>
    <w:bookmarkEnd w:id="1374"/>
    <w:bookmarkStart w:name="z930" w:id="1375"/>
    <w:p>
      <w:pPr>
        <w:spacing w:after="0"/>
        <w:ind w:left="0"/>
        <w:jc w:val="left"/>
      </w:pPr>
      <w:r>
        <w:rPr>
          <w:rFonts w:ascii="Times New Roman"/>
          <w:b/>
          <w:i w:val="false"/>
          <w:color w:val="000000"/>
        </w:rPr>
        <w:t xml:space="preserve"> 84-бап. Ұйымға тіркелу</w:t>
      </w:r>
    </w:p>
    <w:bookmarkEnd w:id="1375"/>
    <w:bookmarkStart w:name="z931" w:id="1376"/>
    <w:p>
      <w:pPr>
        <w:spacing w:after="0"/>
        <w:ind w:left="0"/>
        <w:jc w:val="both"/>
      </w:pPr>
      <w:r>
        <w:rPr>
          <w:rFonts w:ascii="Times New Roman"/>
          <w:b w:val="false"/>
          <w:i w:val="false"/>
          <w:color w:val="000000"/>
          <w:sz w:val="28"/>
        </w:rPr>
        <w:t>
      Осы Заңның 80-бабының 3-тармағында көрсетілген ақпарат берушілер ұйымға тіркелу үшін мынадай құжаттарды:</w:t>
      </w:r>
    </w:p>
    <w:bookmarkEnd w:id="1376"/>
    <w:bookmarkStart w:name="z932" w:id="1377"/>
    <w:p>
      <w:pPr>
        <w:spacing w:after="0"/>
        <w:ind w:left="0"/>
        <w:jc w:val="both"/>
      </w:pPr>
      <w:r>
        <w:rPr>
          <w:rFonts w:ascii="Times New Roman"/>
          <w:b w:val="false"/>
          <w:i w:val="false"/>
          <w:color w:val="000000"/>
          <w:sz w:val="28"/>
        </w:rPr>
        <w:t>
      1) ұйымға тіркеу туралы өтінішті;</w:t>
      </w:r>
    </w:p>
    <w:bookmarkEnd w:id="1377"/>
    <w:bookmarkStart w:name="z933" w:id="1378"/>
    <w:p>
      <w:pPr>
        <w:spacing w:after="0"/>
        <w:ind w:left="0"/>
        <w:jc w:val="both"/>
      </w:pPr>
      <w:r>
        <w:rPr>
          <w:rFonts w:ascii="Times New Roman"/>
          <w:b w:val="false"/>
          <w:i w:val="false"/>
          <w:color w:val="000000"/>
          <w:sz w:val="28"/>
        </w:rPr>
        <w:t>
      2) заңды тұлғаны мемлекеттiк тiркеу (қайта тіркеу) туралы анықтаманы;</w:t>
      </w:r>
    </w:p>
    <w:bookmarkEnd w:id="1378"/>
    <w:bookmarkStart w:name="z1807" w:id="1379"/>
    <w:p>
      <w:pPr>
        <w:spacing w:after="0"/>
        <w:ind w:left="0"/>
        <w:jc w:val="both"/>
      </w:pPr>
      <w:r>
        <w:rPr>
          <w:rFonts w:ascii="Times New Roman"/>
          <w:b w:val="false"/>
          <w:i w:val="false"/>
          <w:color w:val="000000"/>
          <w:sz w:val="28"/>
        </w:rPr>
        <w:t>
      2-1) Қазақстан Республикасы бейрезидент-сақтандыру ұйымының филиалын есептік тіркеу туралы анықтаманы;</w:t>
      </w:r>
    </w:p>
    <w:bookmarkEnd w:id="1379"/>
    <w:bookmarkStart w:name="z934" w:id="1380"/>
    <w:p>
      <w:pPr>
        <w:spacing w:after="0"/>
        <w:ind w:left="0"/>
        <w:jc w:val="both"/>
      </w:pPr>
      <w:r>
        <w:rPr>
          <w:rFonts w:ascii="Times New Roman"/>
          <w:b w:val="false"/>
          <w:i w:val="false"/>
          <w:color w:val="000000"/>
          <w:sz w:val="28"/>
        </w:rPr>
        <w:t>
      3) ұйым белгілеген тәртіппен дерекқорға сауал салуды жүзеге асыруға уәкілеттік берілген лауазымды адамдардың тегі, аты, әкесінің аты (ол бар болған кезде) туралы ақпаратты табыс етеді.</w:t>
      </w:r>
    </w:p>
    <w:bookmarkEnd w:id="1380"/>
    <w:p>
      <w:pPr>
        <w:spacing w:after="0"/>
        <w:ind w:left="0"/>
        <w:jc w:val="both"/>
      </w:pPr>
      <w:r>
        <w:rPr>
          <w:rFonts w:ascii="Times New Roman"/>
          <w:b w:val="false"/>
          <w:i w:val="false"/>
          <w:color w:val="000000"/>
          <w:sz w:val="28"/>
        </w:rPr>
        <w:t>
      Қажет кезінде көрсетілген ақпарат аталған адамдардың электрондық цифрлық қолтаңбасымен куәландырылады.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84-бапқа өзгеріс енгізілді - ҚР 2012.12.24 </w:t>
      </w:r>
      <w:r>
        <w:rPr>
          <w:rFonts w:ascii="Times New Roman"/>
          <w:b w:val="false"/>
          <w:i w:val="false"/>
          <w:color w:val="000000"/>
          <w:sz w:val="28"/>
        </w:rPr>
        <w:t>N 60-V</w:t>
      </w:r>
      <w:r>
        <w:rPr>
          <w:rFonts w:ascii="Times New Roman"/>
          <w:b w:val="false"/>
          <w:i w:val="false"/>
          <w:color w:val="ff0000"/>
          <w:sz w:val="28"/>
        </w:rPr>
        <w:t xml:space="preserve"> (алғашқы ресми жарияланғанынан кейiн күнтiзбелiк он күн өткен соң қолданысқа енгiзiледi);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935" w:id="1381"/>
    <w:p>
      <w:pPr>
        <w:spacing w:after="0"/>
        <w:ind w:left="0"/>
        <w:jc w:val="left"/>
      </w:pPr>
      <w:r>
        <w:rPr>
          <w:rFonts w:ascii="Times New Roman"/>
          <w:b/>
          <w:i w:val="false"/>
          <w:color w:val="000000"/>
        </w:rPr>
        <w:t xml:space="preserve"> 85-бап. Ұйымды қайта ұйымдастыру және тарату</w:t>
      </w:r>
    </w:p>
    <w:bookmarkEnd w:id="1381"/>
    <w:p>
      <w:pPr>
        <w:spacing w:after="0"/>
        <w:ind w:left="0"/>
        <w:jc w:val="both"/>
      </w:pPr>
      <w:r>
        <w:rPr>
          <w:rFonts w:ascii="Times New Roman"/>
          <w:b w:val="false"/>
          <w:i w:val="false"/>
          <w:color w:val="ff0000"/>
          <w:sz w:val="28"/>
        </w:rPr>
        <w:t xml:space="preserve">
      Ескерту. 85-бап алып тасталды - ҚР 27.04.2015 </w:t>
      </w:r>
      <w:r>
        <w:rPr>
          <w:rFonts w:ascii="Times New Roman"/>
          <w:b w:val="false"/>
          <w:i w:val="false"/>
          <w:color w:val="ff0000"/>
          <w:sz w:val="28"/>
        </w:rPr>
        <w:t>№ 311-V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bookmarkStart w:name="z1524" w:id="1382"/>
    <w:p>
      <w:pPr>
        <w:spacing w:after="0"/>
        <w:ind w:left="0"/>
        <w:jc w:val="left"/>
      </w:pPr>
      <w:r>
        <w:rPr>
          <w:rFonts w:ascii="Times New Roman"/>
          <w:b/>
          <w:i w:val="false"/>
          <w:color w:val="000000"/>
        </w:rPr>
        <w:t xml:space="preserve"> 15-тарау. Сақтандыру омбудсманы</w:t>
      </w:r>
    </w:p>
    <w:bookmarkEnd w:id="1382"/>
    <w:p>
      <w:pPr>
        <w:spacing w:after="0"/>
        <w:ind w:left="0"/>
        <w:jc w:val="both"/>
      </w:pPr>
      <w:r>
        <w:rPr>
          <w:rFonts w:ascii="Times New Roman"/>
          <w:b w:val="false"/>
          <w:i w:val="false"/>
          <w:color w:val="ff0000"/>
          <w:sz w:val="28"/>
        </w:rPr>
        <w:t xml:space="preserve">
      Ескерту. 15-тараумен толықтырылды – ҚР 02.07.2018 </w:t>
      </w:r>
      <w:r>
        <w:rPr>
          <w:rFonts w:ascii="Times New Roman"/>
          <w:b w:val="false"/>
          <w:i w:val="false"/>
          <w:color w:val="ff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p>
    <w:p>
      <w:pPr>
        <w:spacing w:after="0"/>
        <w:ind w:left="0"/>
        <w:jc w:val="both"/>
      </w:pPr>
      <w:r>
        <w:rPr>
          <w:rFonts w:ascii="Times New Roman"/>
          <w:b/>
          <w:i w:val="false"/>
          <w:color w:val="000000"/>
          <w:sz w:val="28"/>
        </w:rPr>
        <w:t xml:space="preserve">86-бап. Сақтандыру омбудсманы, оның мәртебесі, қызмет қағидаттары, оны сайлау тәртібі және оның өкілеттіктерін мерзімінен бұрын тоқтату </w:t>
      </w:r>
    </w:p>
    <w:bookmarkStart w:name="z1532" w:id="1383"/>
    <w:p>
      <w:pPr>
        <w:spacing w:after="0"/>
        <w:ind w:left="0"/>
        <w:jc w:val="both"/>
      </w:pPr>
      <w:r>
        <w:rPr>
          <w:rFonts w:ascii="Times New Roman"/>
          <w:b w:val="false"/>
          <w:i w:val="false"/>
          <w:color w:val="000000"/>
          <w:sz w:val="28"/>
        </w:rPr>
        <w:t xml:space="preserve">
      1. Мынадай: </w:t>
      </w:r>
    </w:p>
    <w:bookmarkEnd w:id="1383"/>
    <w:bookmarkStart w:name="z1533" w:id="1384"/>
    <w:p>
      <w:pPr>
        <w:spacing w:after="0"/>
        <w:ind w:left="0"/>
        <w:jc w:val="both"/>
      </w:pPr>
      <w:r>
        <w:rPr>
          <w:rFonts w:ascii="Times New Roman"/>
          <w:b w:val="false"/>
          <w:i w:val="false"/>
          <w:color w:val="000000"/>
          <w:sz w:val="28"/>
        </w:rPr>
        <w:t xml:space="preserve">
      1) сақтандыру ұйымдары арасында міндетті және ерікті сақтандыру мәселелері бойынша туындайтын; </w:t>
      </w:r>
    </w:p>
    <w:bookmarkEnd w:id="1384"/>
    <w:bookmarkStart w:name="z1534" w:id="1385"/>
    <w:p>
      <w:pPr>
        <w:spacing w:after="0"/>
        <w:ind w:left="0"/>
        <w:jc w:val="both"/>
      </w:pPr>
      <w:r>
        <w:rPr>
          <w:rFonts w:ascii="Times New Roman"/>
          <w:b w:val="false"/>
          <w:i w:val="false"/>
          <w:color w:val="000000"/>
          <w:sz w:val="28"/>
        </w:rPr>
        <w:t>
      2) сақтанушылар (сақтандырылушылар, пайда алушылар) мен сақтандыру ұйымдары арасында сақтандыру шарттарынан туындайтын келіспеушіліктерді реттеуді жүзеге асыратын, өз қызметінде тәуелсіз жеке тұлға сақтандыру омбудсманы болып табылады.</w:t>
      </w:r>
    </w:p>
    <w:bookmarkEnd w:id="1385"/>
    <w:p>
      <w:pPr>
        <w:spacing w:after="0"/>
        <w:ind w:left="0"/>
        <w:jc w:val="both"/>
      </w:pPr>
      <w:r>
        <w:rPr>
          <w:rFonts w:ascii="Times New Roman"/>
          <w:b w:val="false"/>
          <w:i w:val="false"/>
          <w:color w:val="000000"/>
          <w:sz w:val="28"/>
        </w:rPr>
        <w:t>
      Сақтандыру омбудсманы сақтанушылар (сақтандырылушылар, пайда алушылар) ретінде жеке тұлғалар және (немесе) шағын кәсіпкерлік субъектілері әрекет ететін келіспеушіліктерді реттеуді жүзеге асырады. Өзге заңды тұлғалар сақтандыру омбудсманына көлік құралдары иелерінің азаматтық-құқықтық жауапкершілігін міндетті сақтандыру сыныбы (түрі) бойынша ғана жүгіне алады.</w:t>
      </w:r>
    </w:p>
    <w:p>
      <w:pPr>
        <w:spacing w:after="0"/>
        <w:ind w:left="0"/>
        <w:jc w:val="both"/>
      </w:pPr>
      <w:r>
        <w:rPr>
          <w:rFonts w:ascii="Times New Roman"/>
          <w:b w:val="false"/>
          <w:i w:val="false"/>
          <w:color w:val="000000"/>
          <w:sz w:val="28"/>
        </w:rPr>
        <w:t>
      Осы тармақтың екінші бөлігінде аталған тұлғалардың келіспеушіліктері бойынша талаптар сомасы айлық есептік көрсеткіштің он мың еселенген мөлшерінен аспауға тиіс.</w:t>
      </w:r>
    </w:p>
    <w:bookmarkStart w:name="z1535" w:id="1386"/>
    <w:p>
      <w:pPr>
        <w:spacing w:after="0"/>
        <w:ind w:left="0"/>
        <w:jc w:val="both"/>
      </w:pPr>
      <w:r>
        <w:rPr>
          <w:rFonts w:ascii="Times New Roman"/>
          <w:b w:val="false"/>
          <w:i w:val="false"/>
          <w:color w:val="000000"/>
          <w:sz w:val="28"/>
        </w:rPr>
        <w:t>
      2. Сақтандыру омбудсманы өз қызметінде мынадай қағидаттарды басшылыққа алады:</w:t>
      </w:r>
    </w:p>
    <w:bookmarkEnd w:id="1386"/>
    <w:bookmarkStart w:name="z1536" w:id="1387"/>
    <w:p>
      <w:pPr>
        <w:spacing w:after="0"/>
        <w:ind w:left="0"/>
        <w:jc w:val="both"/>
      </w:pPr>
      <w:r>
        <w:rPr>
          <w:rFonts w:ascii="Times New Roman"/>
          <w:b w:val="false"/>
          <w:i w:val="false"/>
          <w:color w:val="000000"/>
          <w:sz w:val="28"/>
        </w:rPr>
        <w:t>
      1) тараптардың теңқұқықтылығы;</w:t>
      </w:r>
    </w:p>
    <w:bookmarkEnd w:id="1387"/>
    <w:bookmarkStart w:name="z1537" w:id="1388"/>
    <w:p>
      <w:pPr>
        <w:spacing w:after="0"/>
        <w:ind w:left="0"/>
        <w:jc w:val="both"/>
      </w:pPr>
      <w:r>
        <w:rPr>
          <w:rFonts w:ascii="Times New Roman"/>
          <w:b w:val="false"/>
          <w:i w:val="false"/>
          <w:color w:val="000000"/>
          <w:sz w:val="28"/>
        </w:rPr>
        <w:t>
      2) сақтандыру омбудсманы шешім қабылдаған кезде объективтілік және бейтараптық;</w:t>
      </w:r>
    </w:p>
    <w:bookmarkEnd w:id="1388"/>
    <w:bookmarkStart w:name="z1538" w:id="1389"/>
    <w:p>
      <w:pPr>
        <w:spacing w:after="0"/>
        <w:ind w:left="0"/>
        <w:jc w:val="both"/>
      </w:pPr>
      <w:r>
        <w:rPr>
          <w:rFonts w:ascii="Times New Roman"/>
          <w:b w:val="false"/>
          <w:i w:val="false"/>
          <w:color w:val="000000"/>
          <w:sz w:val="28"/>
        </w:rPr>
        <w:t>
      3) сақтандыру құпиясын және заңмен қорғалатын өзге де құпияны сақтау;</w:t>
      </w:r>
    </w:p>
    <w:bookmarkEnd w:id="1389"/>
    <w:bookmarkStart w:name="z1539" w:id="1390"/>
    <w:p>
      <w:pPr>
        <w:spacing w:after="0"/>
        <w:ind w:left="0"/>
        <w:jc w:val="both"/>
      </w:pPr>
      <w:r>
        <w:rPr>
          <w:rFonts w:ascii="Times New Roman"/>
          <w:b w:val="false"/>
          <w:i w:val="false"/>
          <w:color w:val="000000"/>
          <w:sz w:val="28"/>
        </w:rPr>
        <w:t>
      4) тараптардың құқықтарын сақтау және заңмен қорғалатын мүдделерін құрметтеу;</w:t>
      </w:r>
    </w:p>
    <w:bookmarkEnd w:id="1390"/>
    <w:bookmarkStart w:name="z1540" w:id="1391"/>
    <w:p>
      <w:pPr>
        <w:spacing w:after="0"/>
        <w:ind w:left="0"/>
        <w:jc w:val="both"/>
      </w:pPr>
      <w:r>
        <w:rPr>
          <w:rFonts w:ascii="Times New Roman"/>
          <w:b w:val="false"/>
          <w:i w:val="false"/>
          <w:color w:val="000000"/>
          <w:sz w:val="28"/>
        </w:rPr>
        <w:t>
      5) шешім қабылдау рәсімінің ашықтығы және негізділігі.</w:t>
      </w:r>
    </w:p>
    <w:bookmarkEnd w:id="1391"/>
    <w:bookmarkStart w:name="z1541" w:id="1392"/>
    <w:p>
      <w:pPr>
        <w:spacing w:after="0"/>
        <w:ind w:left="0"/>
        <w:jc w:val="both"/>
      </w:pPr>
      <w:r>
        <w:rPr>
          <w:rFonts w:ascii="Times New Roman"/>
          <w:b w:val="false"/>
          <w:i w:val="false"/>
          <w:color w:val="000000"/>
          <w:sz w:val="28"/>
        </w:rPr>
        <w:t xml:space="preserve">
      3. Сақтандыру омбудсманын сайлауды және оның өкілеттіктерін мерзімнен бұрын тоқтатуды сақтандыру омбудсманының өкілдер кеңесі жүзеге асырады. </w:t>
      </w:r>
    </w:p>
    <w:bookmarkEnd w:id="1392"/>
    <w:bookmarkStart w:name="z1542" w:id="1393"/>
    <w:p>
      <w:pPr>
        <w:spacing w:after="0"/>
        <w:ind w:left="0"/>
        <w:jc w:val="both"/>
      </w:pPr>
      <w:r>
        <w:rPr>
          <w:rFonts w:ascii="Times New Roman"/>
          <w:b w:val="false"/>
          <w:i w:val="false"/>
          <w:color w:val="000000"/>
          <w:sz w:val="28"/>
        </w:rPr>
        <w:t>
      4. Сақтандыру омбудсманы сақтандыру омбудсманының өкілдер кеңесінің көпшілік дауысымен сайланады. Сақтандыру омбудсманы өкілдер кеңесінің әрбір мүшесінің дауыс беру кезінде бір дауысы болады. Дауыстар тең болған кезде уәкілетті орган өкілінің дауысы шешуші болып табылады.</w:t>
      </w:r>
    </w:p>
    <w:bookmarkEnd w:id="1393"/>
    <w:bookmarkStart w:name="z1543" w:id="1394"/>
    <w:p>
      <w:pPr>
        <w:spacing w:after="0"/>
        <w:ind w:left="0"/>
        <w:jc w:val="both"/>
      </w:pPr>
      <w:r>
        <w:rPr>
          <w:rFonts w:ascii="Times New Roman"/>
          <w:b w:val="false"/>
          <w:i w:val="false"/>
          <w:color w:val="000000"/>
          <w:sz w:val="28"/>
        </w:rPr>
        <w:t xml:space="preserve">
      5. Егер сақтандыру омбудсманының өкілдер кеңесінің отырысына қатысатын сақтандыру омбудсманының өкілдер кеңесінің мүшелері жиынтығында дауыстардың жалпы санының кемінде үштен екісін иеленсе, осы отырыс – заңды, ал кворум талаптары сақталды деп танылады. </w:t>
      </w:r>
    </w:p>
    <w:bookmarkEnd w:id="1394"/>
    <w:bookmarkStart w:name="z1544" w:id="1395"/>
    <w:p>
      <w:pPr>
        <w:spacing w:after="0"/>
        <w:ind w:left="0"/>
        <w:jc w:val="both"/>
      </w:pPr>
      <w:r>
        <w:rPr>
          <w:rFonts w:ascii="Times New Roman"/>
          <w:b w:val="false"/>
          <w:i w:val="false"/>
          <w:color w:val="000000"/>
          <w:sz w:val="28"/>
        </w:rPr>
        <w:t>
      6. Сақтандыру омбудсманы үш жыл мерзімге сайланады.</w:t>
      </w:r>
    </w:p>
    <w:bookmarkEnd w:id="1395"/>
    <w:bookmarkStart w:name="z1545" w:id="1396"/>
    <w:p>
      <w:pPr>
        <w:spacing w:after="0"/>
        <w:ind w:left="0"/>
        <w:jc w:val="both"/>
      </w:pPr>
      <w:r>
        <w:rPr>
          <w:rFonts w:ascii="Times New Roman"/>
          <w:b w:val="false"/>
          <w:i w:val="false"/>
          <w:color w:val="000000"/>
          <w:sz w:val="28"/>
        </w:rPr>
        <w:t>
      7. Сол бір адам қатарынан екі реттен астам сақтандыру омбудсманы болып сайлана алмайды.</w:t>
      </w:r>
    </w:p>
    <w:bookmarkEnd w:id="1396"/>
    <w:bookmarkStart w:name="z1546" w:id="1397"/>
    <w:p>
      <w:pPr>
        <w:spacing w:after="0"/>
        <w:ind w:left="0"/>
        <w:jc w:val="both"/>
      </w:pPr>
      <w:r>
        <w:rPr>
          <w:rFonts w:ascii="Times New Roman"/>
          <w:b w:val="false"/>
          <w:i w:val="false"/>
          <w:color w:val="000000"/>
          <w:sz w:val="28"/>
        </w:rPr>
        <w:t xml:space="preserve">
      8. Сақтандыру омбудсманының өкілеттіктерін өзінің бастамасы бойынша мерзімнен бұрын тоқтату өкілеттіктер тоқтатылғанға дейін бір ай бұрын сақтандыру омбудсманының өкілдер кеңесін жазбаша хабардар ету негізінде жүзеге асырылады. </w:t>
      </w:r>
    </w:p>
    <w:bookmarkEnd w:id="1397"/>
    <w:p>
      <w:pPr>
        <w:spacing w:after="0"/>
        <w:ind w:left="0"/>
        <w:jc w:val="both"/>
      </w:pPr>
      <w:r>
        <w:rPr>
          <w:rFonts w:ascii="Times New Roman"/>
          <w:b/>
          <w:i w:val="false"/>
          <w:color w:val="000000"/>
          <w:sz w:val="28"/>
        </w:rPr>
        <w:t>87-бап. Сақтандыру омбудсманының өкілдер кеңесі және оның құзыреті</w:t>
      </w:r>
    </w:p>
    <w:bookmarkStart w:name="z1547" w:id="1398"/>
    <w:p>
      <w:pPr>
        <w:spacing w:after="0"/>
        <w:ind w:left="0"/>
        <w:jc w:val="both"/>
      </w:pPr>
      <w:r>
        <w:rPr>
          <w:rFonts w:ascii="Times New Roman"/>
          <w:b w:val="false"/>
          <w:i w:val="false"/>
          <w:color w:val="000000"/>
          <w:sz w:val="28"/>
        </w:rPr>
        <w:t xml:space="preserve">
      1. Сақтандыру омбудсманының өкілдер кеңесі: </w:t>
      </w:r>
    </w:p>
    <w:bookmarkEnd w:id="1398"/>
    <w:bookmarkStart w:name="z1548" w:id="1399"/>
    <w:p>
      <w:pPr>
        <w:spacing w:after="0"/>
        <w:ind w:left="0"/>
        <w:jc w:val="both"/>
      </w:pPr>
      <w:r>
        <w:rPr>
          <w:rFonts w:ascii="Times New Roman"/>
          <w:b w:val="false"/>
          <w:i w:val="false"/>
          <w:color w:val="000000"/>
          <w:sz w:val="28"/>
        </w:rPr>
        <w:t xml:space="preserve">
      1) сақтандыру қызметін жүзеге асыру құқығына арналған лицензиясы бар әрбір сақтандыру ұйымынан; </w:t>
      </w:r>
    </w:p>
    <w:bookmarkEnd w:id="1399"/>
    <w:bookmarkStart w:name="z1549" w:id="1400"/>
    <w:p>
      <w:pPr>
        <w:spacing w:after="0"/>
        <w:ind w:left="0"/>
        <w:jc w:val="both"/>
      </w:pPr>
      <w:r>
        <w:rPr>
          <w:rFonts w:ascii="Times New Roman"/>
          <w:b w:val="false"/>
          <w:i w:val="false"/>
          <w:color w:val="000000"/>
          <w:sz w:val="28"/>
        </w:rPr>
        <w:t>
      2) уәкілетті органнан бір-бір өкілден қалыптастырылады.</w:t>
      </w:r>
    </w:p>
    <w:bookmarkEnd w:id="1400"/>
    <w:bookmarkStart w:name="z1550" w:id="1401"/>
    <w:p>
      <w:pPr>
        <w:spacing w:after="0"/>
        <w:ind w:left="0"/>
        <w:jc w:val="both"/>
      </w:pPr>
      <w:r>
        <w:rPr>
          <w:rFonts w:ascii="Times New Roman"/>
          <w:b w:val="false"/>
          <w:i w:val="false"/>
          <w:color w:val="000000"/>
          <w:sz w:val="28"/>
        </w:rPr>
        <w:t>
      2. Өкілдер кеңесінің құзыреті:</w:t>
      </w:r>
    </w:p>
    <w:bookmarkEnd w:id="1401"/>
    <w:bookmarkStart w:name="z1551" w:id="1402"/>
    <w:p>
      <w:pPr>
        <w:spacing w:after="0"/>
        <w:ind w:left="0"/>
        <w:jc w:val="both"/>
      </w:pPr>
      <w:r>
        <w:rPr>
          <w:rFonts w:ascii="Times New Roman"/>
          <w:b w:val="false"/>
          <w:i w:val="false"/>
          <w:color w:val="000000"/>
          <w:sz w:val="28"/>
        </w:rPr>
        <w:t>
      1) осы Заңның 88-бабында белгіленген талаптарға сәйкес келетін кандидаттар арасынан сақтандыру омбудсманы лауазымына сайлау;</w:t>
      </w:r>
    </w:p>
    <w:bookmarkEnd w:id="1402"/>
    <w:bookmarkStart w:name="z1552" w:id="1403"/>
    <w:p>
      <w:pPr>
        <w:spacing w:after="0"/>
        <w:ind w:left="0"/>
        <w:jc w:val="both"/>
      </w:pPr>
      <w:r>
        <w:rPr>
          <w:rFonts w:ascii="Times New Roman"/>
          <w:b w:val="false"/>
          <w:i w:val="false"/>
          <w:color w:val="000000"/>
          <w:sz w:val="28"/>
        </w:rPr>
        <w:t>
      2) құрылымы мен штатын (сақтандыру омбудсманының офисін) бекіту;</w:t>
      </w:r>
    </w:p>
    <w:bookmarkEnd w:id="1403"/>
    <w:bookmarkStart w:name="z1553" w:id="1404"/>
    <w:p>
      <w:pPr>
        <w:spacing w:after="0"/>
        <w:ind w:left="0"/>
        <w:jc w:val="both"/>
      </w:pPr>
      <w:r>
        <w:rPr>
          <w:rFonts w:ascii="Times New Roman"/>
          <w:b w:val="false"/>
          <w:i w:val="false"/>
          <w:color w:val="000000"/>
          <w:sz w:val="28"/>
        </w:rPr>
        <w:t>
      3) сақтандыру омбудсманының қызметін (бюджетін) қаржыландыру тәртібін айқындау;</w:t>
      </w:r>
    </w:p>
    <w:bookmarkEnd w:id="1404"/>
    <w:bookmarkStart w:name="z1554" w:id="1405"/>
    <w:p>
      <w:pPr>
        <w:spacing w:after="0"/>
        <w:ind w:left="0"/>
        <w:jc w:val="both"/>
      </w:pPr>
      <w:r>
        <w:rPr>
          <w:rFonts w:ascii="Times New Roman"/>
          <w:b w:val="false"/>
          <w:i w:val="false"/>
          <w:color w:val="000000"/>
          <w:sz w:val="28"/>
        </w:rPr>
        <w:t>
      4) уәкілетті органмен келісу бойынша сақтандыру омбудсманының ішкі қағидаларын бекіту;</w:t>
      </w:r>
    </w:p>
    <w:bookmarkEnd w:id="1405"/>
    <w:bookmarkStart w:name="z1555" w:id="1406"/>
    <w:p>
      <w:pPr>
        <w:spacing w:after="0"/>
        <w:ind w:left="0"/>
        <w:jc w:val="both"/>
      </w:pPr>
      <w:r>
        <w:rPr>
          <w:rFonts w:ascii="Times New Roman"/>
          <w:b w:val="false"/>
          <w:i w:val="false"/>
          <w:color w:val="000000"/>
          <w:sz w:val="28"/>
        </w:rPr>
        <w:t>
      5) сақтандыру омбудсманының осы Заңның 88-бабында көзделген талаптарға сәйкес келмеуі анықталған немесе ол осы Заңның 91-бабының 3-тармағында көзделген талапты орындамаған жағдайларда, сақтандыру омбудсманының өкілеттіктерін мерзімнен бұрын тоқтату;</w:t>
      </w:r>
    </w:p>
    <w:bookmarkEnd w:id="1406"/>
    <w:bookmarkStart w:name="z1556" w:id="1407"/>
    <w:p>
      <w:pPr>
        <w:spacing w:after="0"/>
        <w:ind w:left="0"/>
        <w:jc w:val="both"/>
      </w:pPr>
      <w:r>
        <w:rPr>
          <w:rFonts w:ascii="Times New Roman"/>
          <w:b w:val="false"/>
          <w:i w:val="false"/>
          <w:color w:val="000000"/>
          <w:sz w:val="28"/>
        </w:rPr>
        <w:t>
      6) осы Заңға сәйкес сақтандыру омбудсманының қызметін жүзеге асыруға байланысты өзге де мәселелер.</w:t>
      </w:r>
    </w:p>
    <w:bookmarkEnd w:id="1407"/>
    <w:p>
      <w:pPr>
        <w:spacing w:after="0"/>
        <w:ind w:left="0"/>
        <w:jc w:val="both"/>
      </w:pPr>
      <w:r>
        <w:rPr>
          <w:rFonts w:ascii="Times New Roman"/>
          <w:b/>
          <w:i w:val="false"/>
          <w:color w:val="000000"/>
          <w:sz w:val="28"/>
        </w:rPr>
        <w:t>88-бап. Сақтандыру омбудсманына қойылатын талаптар</w:t>
      </w:r>
    </w:p>
    <w:bookmarkStart w:name="z1557" w:id="1408"/>
    <w:p>
      <w:pPr>
        <w:spacing w:after="0"/>
        <w:ind w:left="0"/>
        <w:jc w:val="both"/>
      </w:pPr>
      <w:r>
        <w:rPr>
          <w:rFonts w:ascii="Times New Roman"/>
          <w:b w:val="false"/>
          <w:i w:val="false"/>
          <w:color w:val="000000"/>
          <w:sz w:val="28"/>
        </w:rPr>
        <w:t>
      1. Сақтандыру омбудсманы ретінде сайлау үшін:</w:t>
      </w:r>
    </w:p>
    <w:bookmarkEnd w:id="1408"/>
    <w:bookmarkStart w:name="z1558" w:id="1409"/>
    <w:p>
      <w:pPr>
        <w:spacing w:after="0"/>
        <w:ind w:left="0"/>
        <w:jc w:val="both"/>
      </w:pPr>
      <w:r>
        <w:rPr>
          <w:rFonts w:ascii="Times New Roman"/>
          <w:b w:val="false"/>
          <w:i w:val="false"/>
          <w:color w:val="000000"/>
          <w:sz w:val="28"/>
        </w:rPr>
        <w:t>
      1) жоғары заң білімі және (немесе) жоғары экономикалық білімі бар;</w:t>
      </w:r>
    </w:p>
    <w:bookmarkEnd w:id="1409"/>
    <w:bookmarkStart w:name="z1559" w:id="1410"/>
    <w:p>
      <w:pPr>
        <w:spacing w:after="0"/>
        <w:ind w:left="0"/>
        <w:jc w:val="both"/>
      </w:pPr>
      <w:r>
        <w:rPr>
          <w:rFonts w:ascii="Times New Roman"/>
          <w:b w:val="false"/>
          <w:i w:val="false"/>
          <w:color w:val="000000"/>
          <w:sz w:val="28"/>
        </w:rPr>
        <w:t>
      2) мінсіз іскерлік беделі бар;</w:t>
      </w:r>
    </w:p>
    <w:bookmarkEnd w:id="1410"/>
    <w:bookmarkStart w:name="z1560" w:id="1411"/>
    <w:p>
      <w:pPr>
        <w:spacing w:after="0"/>
        <w:ind w:left="0"/>
        <w:jc w:val="both"/>
      </w:pPr>
      <w:r>
        <w:rPr>
          <w:rFonts w:ascii="Times New Roman"/>
          <w:b w:val="false"/>
          <w:i w:val="false"/>
          <w:color w:val="000000"/>
          <w:sz w:val="28"/>
        </w:rPr>
        <w:t>
      3) сақтандыру саласында бес жылдан астам жұмыс өтілі бар;</w:t>
      </w:r>
    </w:p>
    <w:bookmarkEnd w:id="1411"/>
    <w:bookmarkStart w:name="z1561" w:id="1412"/>
    <w:p>
      <w:pPr>
        <w:spacing w:after="0"/>
        <w:ind w:left="0"/>
        <w:jc w:val="both"/>
      </w:pPr>
      <w:r>
        <w:rPr>
          <w:rFonts w:ascii="Times New Roman"/>
          <w:b w:val="false"/>
          <w:i w:val="false"/>
          <w:color w:val="000000"/>
          <w:sz w:val="28"/>
        </w:rPr>
        <w:t xml:space="preserve">
      4) уәкілетті орган сақтандыру ұйымын консервациялау, оның акцияларын мәжбүрлеп сатып алу, сақтандыру ұйымын лицензиясынан айыру, сондай-ақ сақтандыру ұйымын немесе басқа заңды тұлғаны мәжбүрлеп тарату немесе Қазақстан Республикасының заңнамасында белгіленген тәртіппен оларды банкрот деп тану туралы шешім қабылдағанға дейін бір жылдан аспайтын кезеңде бұрын сақтандыру ұйымының немесе басқа заңды тұлғаның басшы қызметкері болып табылмаған адам ұсынылуы мүмкін. </w:t>
      </w:r>
    </w:p>
    <w:bookmarkEnd w:id="1412"/>
    <w:p>
      <w:pPr>
        <w:spacing w:after="0"/>
        <w:ind w:left="0"/>
        <w:jc w:val="both"/>
      </w:pPr>
      <w:r>
        <w:rPr>
          <w:rFonts w:ascii="Times New Roman"/>
          <w:b w:val="false"/>
          <w:i w:val="false"/>
          <w:color w:val="000000"/>
          <w:sz w:val="28"/>
        </w:rPr>
        <w:t>
      Сот Қазақстан Республикасының Заңында белгіленген тәртіппен әрекетке қабілетсіз немесе әрекет қабілеті шектеулі деп таныған адам, сондай-ақ өзіне қатысты қылмыстық қудалау жүзеге асырылатын адам сақтандыру омбудсманы болуға ұсынылмайды.</w:t>
      </w:r>
    </w:p>
    <w:bookmarkStart w:name="z1562" w:id="1413"/>
    <w:p>
      <w:pPr>
        <w:spacing w:after="0"/>
        <w:ind w:left="0"/>
        <w:jc w:val="both"/>
      </w:pPr>
      <w:r>
        <w:rPr>
          <w:rFonts w:ascii="Times New Roman"/>
          <w:b w:val="false"/>
          <w:i w:val="false"/>
          <w:color w:val="000000"/>
          <w:sz w:val="28"/>
        </w:rPr>
        <w:t>
      2. Сақтандыру омбудсманы сақтандыру ұйымдарында кез келген лауазымды атқаруға және (немесе) сақтандыру ұйымдарының үлестес тұлғасы болуға құқылы емес.</w:t>
      </w:r>
    </w:p>
    <w:bookmarkEnd w:id="1413"/>
    <w:p>
      <w:pPr>
        <w:spacing w:after="0"/>
        <w:ind w:left="0"/>
        <w:jc w:val="both"/>
      </w:pPr>
      <w:r>
        <w:rPr>
          <w:rFonts w:ascii="Times New Roman"/>
          <w:b/>
          <w:i w:val="false"/>
          <w:color w:val="000000"/>
          <w:sz w:val="28"/>
        </w:rPr>
        <w:t>89-бап. Сақтандыру омбудсманының құқықтары мен міндеттері</w:t>
      </w:r>
    </w:p>
    <w:bookmarkStart w:name="z1563" w:id="1414"/>
    <w:p>
      <w:pPr>
        <w:spacing w:after="0"/>
        <w:ind w:left="0"/>
        <w:jc w:val="both"/>
      </w:pPr>
      <w:r>
        <w:rPr>
          <w:rFonts w:ascii="Times New Roman"/>
          <w:b w:val="false"/>
          <w:i w:val="false"/>
          <w:color w:val="000000"/>
          <w:sz w:val="28"/>
        </w:rPr>
        <w:t>
      1. Сақтандыру омбудсманының:</w:t>
      </w:r>
    </w:p>
    <w:bookmarkEnd w:id="1414"/>
    <w:bookmarkStart w:name="z1564" w:id="1415"/>
    <w:p>
      <w:pPr>
        <w:spacing w:after="0"/>
        <w:ind w:left="0"/>
        <w:jc w:val="both"/>
      </w:pPr>
      <w:r>
        <w:rPr>
          <w:rFonts w:ascii="Times New Roman"/>
          <w:b w:val="false"/>
          <w:i w:val="false"/>
          <w:color w:val="000000"/>
          <w:sz w:val="28"/>
        </w:rPr>
        <w:t>
      1) өтініш берушінің өтінішін қарау үшін қажетті мәліметтерді сақтандыру ұйымдарынан сұратуға;</w:t>
      </w:r>
    </w:p>
    <w:bookmarkEnd w:id="1415"/>
    <w:bookmarkStart w:name="z1565" w:id="1416"/>
    <w:p>
      <w:pPr>
        <w:spacing w:after="0"/>
        <w:ind w:left="0"/>
        <w:jc w:val="both"/>
      </w:pPr>
      <w:r>
        <w:rPr>
          <w:rFonts w:ascii="Times New Roman"/>
          <w:b w:val="false"/>
          <w:i w:val="false"/>
          <w:color w:val="000000"/>
          <w:sz w:val="28"/>
        </w:rPr>
        <w:t>
      2) осы баптың 2-тармағының 2) тармақшасының талаптарын сақтай отырып, бұқаралық ақпарат құралдарында сақтандыру омбудсманының қызметі туралы материалдарды жариялауға;</w:t>
      </w:r>
    </w:p>
    <w:bookmarkEnd w:id="1416"/>
    <w:bookmarkStart w:name="z1566" w:id="1417"/>
    <w:p>
      <w:pPr>
        <w:spacing w:after="0"/>
        <w:ind w:left="0"/>
        <w:jc w:val="both"/>
      </w:pPr>
      <w:r>
        <w:rPr>
          <w:rFonts w:ascii="Times New Roman"/>
          <w:b w:val="false"/>
          <w:i w:val="false"/>
          <w:color w:val="000000"/>
          <w:sz w:val="28"/>
        </w:rPr>
        <w:t xml:space="preserve">
      3) штат (сақтандыру омбудсманының офисін) құруға құқығы бар. </w:t>
      </w:r>
    </w:p>
    <w:bookmarkEnd w:id="1417"/>
    <w:bookmarkStart w:name="z1567" w:id="1418"/>
    <w:p>
      <w:pPr>
        <w:spacing w:after="0"/>
        <w:ind w:left="0"/>
        <w:jc w:val="both"/>
      </w:pPr>
      <w:r>
        <w:rPr>
          <w:rFonts w:ascii="Times New Roman"/>
          <w:b w:val="false"/>
          <w:i w:val="false"/>
          <w:color w:val="000000"/>
          <w:sz w:val="28"/>
        </w:rPr>
        <w:t>
      2. Сақтандыру омбудсманы:</w:t>
      </w:r>
    </w:p>
    <w:bookmarkEnd w:id="1418"/>
    <w:bookmarkStart w:name="z1568" w:id="1419"/>
    <w:p>
      <w:pPr>
        <w:spacing w:after="0"/>
        <w:ind w:left="0"/>
        <w:jc w:val="both"/>
      </w:pPr>
      <w:r>
        <w:rPr>
          <w:rFonts w:ascii="Times New Roman"/>
          <w:b w:val="false"/>
          <w:i w:val="false"/>
          <w:color w:val="000000"/>
          <w:sz w:val="28"/>
        </w:rPr>
        <w:t>
      1) өз қызметінде осы Заңның 86-бабының 2-тармағында көзделген қағидаттарды басшылыққа алуға;</w:t>
      </w:r>
    </w:p>
    <w:bookmarkEnd w:id="1419"/>
    <w:bookmarkStart w:name="z1569" w:id="1420"/>
    <w:p>
      <w:pPr>
        <w:spacing w:after="0"/>
        <w:ind w:left="0"/>
        <w:jc w:val="both"/>
      </w:pPr>
      <w:r>
        <w:rPr>
          <w:rFonts w:ascii="Times New Roman"/>
          <w:b w:val="false"/>
          <w:i w:val="false"/>
          <w:color w:val="000000"/>
          <w:sz w:val="28"/>
        </w:rPr>
        <w:t>
      2) дауларды шешу барысында алынған ақпаратқа қатысты құпиялылықты сақтауға және оны үшінші тұлғаларға жария етпеуге;</w:t>
      </w:r>
    </w:p>
    <w:bookmarkEnd w:id="1420"/>
    <w:bookmarkStart w:name="z1570" w:id="1421"/>
    <w:p>
      <w:pPr>
        <w:spacing w:after="0"/>
        <w:ind w:left="0"/>
        <w:jc w:val="both"/>
      </w:pPr>
      <w:r>
        <w:rPr>
          <w:rFonts w:ascii="Times New Roman"/>
          <w:b w:val="false"/>
          <w:i w:val="false"/>
          <w:color w:val="000000"/>
          <w:sz w:val="28"/>
        </w:rPr>
        <w:t>
      3) сақтандыру омбудсманының өкілдер кеңесінің алдында өзінің қызметі туралы жыл сайын есеп беруге міндетті.</w:t>
      </w:r>
    </w:p>
    <w:bookmarkEnd w:id="1421"/>
    <w:p>
      <w:pPr>
        <w:spacing w:after="0"/>
        <w:ind w:left="0"/>
        <w:jc w:val="both"/>
      </w:pPr>
      <w:r>
        <w:rPr>
          <w:rFonts w:ascii="Times New Roman"/>
          <w:b/>
          <w:i w:val="false"/>
          <w:color w:val="000000"/>
          <w:sz w:val="28"/>
        </w:rPr>
        <w:t>90-бап. Сақтандыру омбудсманының шешімдер қабылдау тәртібі</w:t>
      </w:r>
    </w:p>
    <w:bookmarkStart w:name="z1571" w:id="1422"/>
    <w:p>
      <w:pPr>
        <w:spacing w:after="0"/>
        <w:ind w:left="0"/>
        <w:jc w:val="both"/>
      </w:pPr>
      <w:r>
        <w:rPr>
          <w:rFonts w:ascii="Times New Roman"/>
          <w:b w:val="false"/>
          <w:i w:val="false"/>
          <w:color w:val="000000"/>
          <w:sz w:val="28"/>
        </w:rPr>
        <w:t>
      1. Сақтандыру омбудсманы шешімді жеке-дара қабылдайды және оны дауға қатысушы тараптардың назарына жазбаша нысанда жеткізеді.</w:t>
      </w:r>
    </w:p>
    <w:bookmarkEnd w:id="1422"/>
    <w:bookmarkStart w:name="z1572" w:id="1423"/>
    <w:p>
      <w:pPr>
        <w:spacing w:after="0"/>
        <w:ind w:left="0"/>
        <w:jc w:val="both"/>
      </w:pPr>
      <w:r>
        <w:rPr>
          <w:rFonts w:ascii="Times New Roman"/>
          <w:b w:val="false"/>
          <w:i w:val="false"/>
          <w:color w:val="000000"/>
          <w:sz w:val="28"/>
        </w:rPr>
        <w:t>
      2. Сақтандыру омбудсманы шешімдер қабылдаған кезде Қазақстан Республикасының заңнамасын және жасалған шарттардың талаптарын басшылыққа алады.</w:t>
      </w:r>
    </w:p>
    <w:bookmarkEnd w:id="1423"/>
    <w:bookmarkStart w:name="z1573" w:id="1424"/>
    <w:p>
      <w:pPr>
        <w:spacing w:after="0"/>
        <w:ind w:left="0"/>
        <w:jc w:val="both"/>
      </w:pPr>
      <w:r>
        <w:rPr>
          <w:rFonts w:ascii="Times New Roman"/>
          <w:b w:val="false"/>
          <w:i w:val="false"/>
          <w:color w:val="000000"/>
          <w:sz w:val="28"/>
        </w:rPr>
        <w:t>
      3. Сақтандыру ұйымдарының арасындағы келіспеушіліктер бойынша сақтандыру омбудсманының шешімі сақтандыру ұйымдары үшін міндетті болып табылады.</w:t>
      </w:r>
    </w:p>
    <w:bookmarkEnd w:id="1424"/>
    <w:p>
      <w:pPr>
        <w:spacing w:after="0"/>
        <w:ind w:left="0"/>
        <w:jc w:val="both"/>
      </w:pPr>
      <w:r>
        <w:rPr>
          <w:rFonts w:ascii="Times New Roman"/>
          <w:b w:val="false"/>
          <w:i w:val="false"/>
          <w:color w:val="000000"/>
          <w:sz w:val="28"/>
        </w:rPr>
        <w:t>
      Сақтанушы (сақтандырылушы, пайда алушы) мен сақтандыру ұйымының арасындағы келіспеушіліктер бойынша сақтандыру омбудсманының шешімі оны сақтанушы (сақтандырылушы, пайда алушы) қабылдаған жағдайда сақтандыру ұйымы үшін міндетті болады.</w:t>
      </w:r>
    </w:p>
    <w:bookmarkStart w:name="z1574" w:id="1425"/>
    <w:p>
      <w:pPr>
        <w:spacing w:after="0"/>
        <w:ind w:left="0"/>
        <w:jc w:val="both"/>
      </w:pPr>
      <w:r>
        <w:rPr>
          <w:rFonts w:ascii="Times New Roman"/>
          <w:b w:val="false"/>
          <w:i w:val="false"/>
          <w:color w:val="000000"/>
          <w:sz w:val="28"/>
        </w:rPr>
        <w:t>
      4. Сақтандыру ұйымы сақтандыру омбудсманының шешімін ол белгілеген мерзімде орындамаған жағдайда, сақтандыру омбудсманы осы Заңның және уәкілетті органның нормативтік құқықтық актілерінің талаптарын бұзушылық фактісін растайтын құжаттарды қоса бере отырып, бұл туралы уәкілетті органға үш жұмыс күнінен кешіктірмей хабардар етуге міндетті.</w:t>
      </w:r>
    </w:p>
    <w:bookmarkEnd w:id="1425"/>
    <w:bookmarkStart w:name="z1575" w:id="1426"/>
    <w:p>
      <w:pPr>
        <w:spacing w:after="0"/>
        <w:ind w:left="0"/>
        <w:jc w:val="both"/>
      </w:pPr>
      <w:r>
        <w:rPr>
          <w:rFonts w:ascii="Times New Roman"/>
          <w:b w:val="false"/>
          <w:i w:val="false"/>
          <w:color w:val="000000"/>
          <w:sz w:val="28"/>
        </w:rPr>
        <w:t>
      5. Сақтанушы (сақтандырылушы, пайда алушы) сақтандырушы сақтандыру омбудсманының шешімімен келіспеген жағдайда, өз құқығын қорғау үшін Қазақстан Республикасының заңнамасына сәйкес сотқа жүгінуге құқылы. Бұл ретте сақтандыру омбудсманының шешімін орындау сақтанушы (сақтандырылушы, пайда алушы) үшін міндетті болып табылмайды.</w:t>
      </w:r>
    </w:p>
    <w:bookmarkEnd w:id="1426"/>
    <w:p>
      <w:pPr>
        <w:spacing w:after="0"/>
        <w:ind w:left="0"/>
        <w:jc w:val="both"/>
      </w:pPr>
      <w:r>
        <w:rPr>
          <w:rFonts w:ascii="Times New Roman"/>
          <w:b/>
          <w:i w:val="false"/>
          <w:color w:val="000000"/>
          <w:sz w:val="28"/>
        </w:rPr>
        <w:t>91-бап. Сақтандыру омбудсманының қызметі</w:t>
      </w:r>
    </w:p>
    <w:bookmarkStart w:name="z1576" w:id="1427"/>
    <w:p>
      <w:pPr>
        <w:spacing w:after="0"/>
        <w:ind w:left="0"/>
        <w:jc w:val="both"/>
      </w:pPr>
      <w:r>
        <w:rPr>
          <w:rFonts w:ascii="Times New Roman"/>
          <w:b w:val="false"/>
          <w:i w:val="false"/>
          <w:color w:val="000000"/>
          <w:sz w:val="28"/>
        </w:rPr>
        <w:t>
      1. Сақтандыру омбудсманының қызметі, оның ішінде келіспеушіліктерді реттеу бойынша өтініштерді қарау және шешімдер қабылдау тәртібі мен мерзімдері сақтандыру омбудсманының ішкі қағидалары негізінде жүзеге асырылады.</w:t>
      </w:r>
    </w:p>
    <w:bookmarkEnd w:id="1427"/>
    <w:bookmarkStart w:name="z1577" w:id="1428"/>
    <w:p>
      <w:pPr>
        <w:spacing w:after="0"/>
        <w:ind w:left="0"/>
        <w:jc w:val="both"/>
      </w:pPr>
      <w:r>
        <w:rPr>
          <w:rFonts w:ascii="Times New Roman"/>
          <w:b w:val="false"/>
          <w:i w:val="false"/>
          <w:color w:val="000000"/>
          <w:sz w:val="28"/>
        </w:rPr>
        <w:t>
      2. Жүктелген функцияларды тиісінше орындау мақсатында сақтандыру омбудсманының қызметі сақтандыру ұйымдарының, сақтандыру омбудсманының өкілдер кеңесі мүшелерінің жарналары есебінен қаржыландырылады. Жарналарды төлеу шарттары мен тәртібі сақтандыру омбудсманының ішкі қағидаларында айқындалады.</w:t>
      </w:r>
    </w:p>
    <w:bookmarkEnd w:id="1428"/>
    <w:bookmarkStart w:name="z1578" w:id="1429"/>
    <w:p>
      <w:pPr>
        <w:spacing w:after="0"/>
        <w:ind w:left="0"/>
        <w:jc w:val="both"/>
      </w:pPr>
      <w:r>
        <w:rPr>
          <w:rFonts w:ascii="Times New Roman"/>
          <w:b w:val="false"/>
          <w:i w:val="false"/>
          <w:color w:val="000000"/>
          <w:sz w:val="28"/>
        </w:rPr>
        <w:t>
      3. Осы Заңның 86-бабының 1-тармағында көзделген жағдайларда келіспеушіліктерді реттеуді сақтандыру омбудсманы өтеусіз жүзеге асырады.</w:t>
      </w:r>
    </w:p>
    <w:bookmarkEnd w:id="1429"/>
    <w:p>
      <w:pPr>
        <w:spacing w:after="0"/>
        <w:ind w:left="0"/>
        <w:jc w:val="both"/>
      </w:pPr>
      <w:r>
        <w:rPr>
          <w:rFonts w:ascii="Times New Roman"/>
          <w:b/>
          <w:i w:val="false"/>
          <w:color w:val="000000"/>
          <w:sz w:val="28"/>
        </w:rPr>
        <w:t>92-бап. Міндетті сақтандыру шарттарынан туындайтын дауларды реттеу ерекшеліктері</w:t>
      </w:r>
    </w:p>
    <w:p>
      <w:pPr>
        <w:spacing w:after="0"/>
        <w:ind w:left="0"/>
        <w:jc w:val="both"/>
      </w:pPr>
      <w:r>
        <w:rPr>
          <w:rFonts w:ascii="Times New Roman"/>
          <w:b w:val="false"/>
          <w:i w:val="false"/>
          <w:color w:val="000000"/>
          <w:sz w:val="28"/>
        </w:rPr>
        <w:t>
      Міндетті сақтандыру шарттарынан туындайтын дауларды реттеу ерекшеліктері Қазақстан Республикасының сақтандырудың міндетті түрлерін реттейтін жекелеген заңнамалық актілерінде белгіленеді.</w:t>
      </w:r>
    </w:p>
    <w:tbl>
      <w:tblPr>
        <w:tblW w:w="0" w:type="auto"/>
        <w:tblCellSpacing w:w="0" w:type="auto"/>
        <w:tblBorders>
          <w:top w:val="none"/>
          <w:left w:val="none"/>
          <w:bottom w:val="none"/>
          <w:right w:val="none"/>
          <w:insideH w:val="none"/>
          <w:insideV w:val="none"/>
        </w:tblBorders>
        <w:tblLayout w:type="fixed"/>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r>
              <w:rPr>
                <w:rFonts w:ascii="Times New Roman"/>
                <w:b w:val="false"/>
                <w:i w:val="false"/>
                <w:color w:val="000000"/>
                <w:sz w:val="20"/>
              </w:rPr>
              <w:t>
</w:t>
            </w:r>
          </w:p>
        </w:tc>
      </w:tr>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Президентi</w:t>
            </w:r>
            <w:r>
              <w:rPr>
                <w:rFonts w:ascii="Times New Roman"/>
                <w:b w:val="false"/>
                <w:i w:val="false"/>
                <w:color w:val="000000"/>
                <w:sz w:val="20"/>
              </w:rPr>
              <w:t>
</w:t>
            </w:r>
          </w:p>
        </w:tc>
      </w:tr>
    </w:tbl>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