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bf674ee" w14:textId="bf674e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Акционерлік қоғамдар туралы</w:t>
      </w:r>
    </w:p>
    <w:p>
      <w:pPr>
        <w:spacing w:after="0"/>
        <w:ind w:left="0"/>
        <w:jc w:val="both"/>
      </w:pPr>
      <w:r>
        <w:rPr>
          <w:rFonts w:ascii="Times New Roman"/>
          <w:b w:val="false"/>
          <w:i w:val="false"/>
          <w:color w:val="000000"/>
          <w:sz w:val="28"/>
        </w:rPr>
        <w:t>Қазақстан Республикасының 2003 жылғы 13 мамырдағы N 415 Заңы.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МАЗМҰНЫ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Заңның бүкіл мәтіні бойынша орыс тіліндегі "присоединение" деген сөз қазақ тілінде тиісті қосымшаларымен бірге "біріктіру" деп алынды - ҚР 19.03.2014 </w:t>
      </w:r>
      <w:r>
        <w:rPr>
          <w:rFonts w:ascii="Times New Roman"/>
          <w:b w:val="false"/>
          <w:i w:val="false"/>
          <w:color w:val="000000"/>
          <w:sz w:val="28"/>
        </w:rPr>
        <w:t>№ 179-V</w:t>
      </w:r>
      <w:r>
        <w:rPr>
          <w:rFonts w:ascii="Times New Roman"/>
          <w:b w:val="false"/>
          <w:i w:val="false"/>
          <w:color w:val="ff0000"/>
          <w:sz w:val="28"/>
        </w:rPr>
        <w:t xml:space="preserve"> Заңымен (алғашқы ресми жарияланған күнінен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Заңда бүкіл мәтін бойынша "аффилиирленген", "аффилиирленгені", "аффилиирлену" деген сөздер тиісінше "үлестес", "үлестестігі", "үлестестік" деген сөздермен ауыстырылды – ҚР 27.12.2019 </w:t>
      </w:r>
      <w:r>
        <w:rPr>
          <w:rFonts w:ascii="Times New Roman"/>
          <w:b w:val="false"/>
          <w:i w:val="false"/>
          <w:color w:val="000000"/>
          <w:sz w:val="28"/>
        </w:rPr>
        <w:t>№ 290-VІ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Осы Заң акционерлік қоғамның құқықтық жағдайын, құрылу, қызмет, қайта ұйымдастырылу және таратылу тәртібін; акционерлердің құқықтары мен міндеттерін, сондай-ақ олардың құқықтары мен мүдделерін қорғау жөніндегі шараларды; акционерлік қоғам органдарының құзыретін, құрылу және жұмыс істеу тәртібін; оның лауазымды адамдарының өкілеттігін, сайлану тәртібін және жауапкершілігін белгілейді.</w:t>
      </w:r>
    </w:p>
    <w:bookmarkStart w:name="z1" w:id="0"/>
    <w:p>
      <w:pPr>
        <w:spacing w:after="0"/>
        <w:ind w:left="0"/>
        <w:jc w:val="left"/>
      </w:pPr>
      <w:r>
        <w:rPr>
          <w:rFonts w:ascii="Times New Roman"/>
          <w:b/>
          <w:i w:val="false"/>
          <w:color w:val="000000"/>
        </w:rPr>
        <w:t xml:space="preserve"> 1-тарау. Жалпы ережелер</w:t>
      </w:r>
    </w:p>
    <w:bookmarkEnd w:id="0"/>
    <w:p>
      <w:pPr>
        <w:spacing w:after="0"/>
        <w:ind w:left="0"/>
        <w:jc w:val="both"/>
      </w:pPr>
      <w:r>
        <w:rPr>
          <w:rFonts w:ascii="Times New Roman"/>
          <w:b/>
          <w:i w:val="false"/>
          <w:color w:val="000000"/>
          <w:sz w:val="28"/>
        </w:rPr>
        <w:t xml:space="preserve">1-бап. Осы Заңда пайдаланылатын негізгі ұғымдар </w:t>
      </w:r>
    </w:p>
    <w:p>
      <w:pPr>
        <w:spacing w:after="0"/>
        <w:ind w:left="0"/>
        <w:jc w:val="both"/>
      </w:pPr>
      <w:r>
        <w:rPr>
          <w:rFonts w:ascii="Times New Roman"/>
          <w:b w:val="false"/>
          <w:i w:val="false"/>
          <w:color w:val="000000"/>
          <w:sz w:val="28"/>
        </w:rPr>
        <w:t>
      1) айқын басым көпшілік – кемінде төрттен үш бөлігі мөлшеріндегі көпшілік;</w:t>
      </w:r>
    </w:p>
    <w:bookmarkStart w:name="z106" w:id="1"/>
    <w:p>
      <w:pPr>
        <w:spacing w:after="0"/>
        <w:ind w:left="0"/>
        <w:jc w:val="both"/>
      </w:pPr>
      <w:r>
        <w:rPr>
          <w:rFonts w:ascii="Times New Roman"/>
          <w:b w:val="false"/>
          <w:i w:val="false"/>
          <w:color w:val="000000"/>
          <w:sz w:val="28"/>
        </w:rPr>
        <w:t xml:space="preserve">
      2) айырбасталатын бағалы қағаз - акционерлік қоғамның шығарылым проспектісімен айқындалатын талаптар мен тәртіп арқылы оның бағалы қағазының басқа түріне ауыстыруға жататын бағалы қағазы; </w:t>
      </w:r>
    </w:p>
    <w:bookmarkEnd w:id="1"/>
    <w:bookmarkStart w:name="z107" w:id="2"/>
    <w:p>
      <w:pPr>
        <w:spacing w:after="0"/>
        <w:ind w:left="0"/>
        <w:jc w:val="both"/>
      </w:pPr>
      <w:r>
        <w:rPr>
          <w:rFonts w:ascii="Times New Roman"/>
          <w:b w:val="false"/>
          <w:i w:val="false"/>
          <w:color w:val="000000"/>
          <w:sz w:val="28"/>
        </w:rPr>
        <w:t xml:space="preserve">
      3) акционер - акцияның меншік иесі болып табылатын тұлға; </w:t>
      </w:r>
    </w:p>
    <w:bookmarkEnd w:id="2"/>
    <w:bookmarkStart w:name="z108" w:id="3"/>
    <w:p>
      <w:pPr>
        <w:spacing w:after="0"/>
        <w:ind w:left="0"/>
        <w:jc w:val="both"/>
      </w:pPr>
      <w:r>
        <w:rPr>
          <w:rFonts w:ascii="Times New Roman"/>
          <w:b w:val="false"/>
          <w:i w:val="false"/>
          <w:color w:val="000000"/>
          <w:sz w:val="28"/>
        </w:rPr>
        <w:t xml:space="preserve">
      4) акция - акционерлік қоғам шығаратын және акционерлік қоғамды басқаруға қатысу, ол бойынша дивиденд және қоғам таратылған жағдайда оның мүлкінің бір бөлігін алу құқығын, сондай-ақ осы Заңда және Қазақстан Республикасының өзге де заңнамалық актілерінде көзделген өзге де құқықтарды куәландыратын бағалы қағаз; </w:t>
      </w:r>
    </w:p>
    <w:bookmarkEnd w:id="3"/>
    <w:bookmarkStart w:name="z109" w:id="4"/>
    <w:p>
      <w:pPr>
        <w:spacing w:after="0"/>
        <w:ind w:left="0"/>
        <w:jc w:val="both"/>
      </w:pPr>
      <w:r>
        <w:rPr>
          <w:rFonts w:ascii="Times New Roman"/>
          <w:b w:val="false"/>
          <w:i w:val="false"/>
          <w:color w:val="000000"/>
          <w:sz w:val="28"/>
        </w:rPr>
        <w:t xml:space="preserve">
      5) акциялардың бақылау пакеті - акционерлік қоғам қабылдайтын шешімдерді айқындауға құқық беретін акциялар пакеті; </w:t>
      </w:r>
    </w:p>
    <w:bookmarkEnd w:id="4"/>
    <w:bookmarkStart w:name="z110" w:id="5"/>
    <w:p>
      <w:pPr>
        <w:spacing w:after="0"/>
        <w:ind w:left="0"/>
        <w:jc w:val="both"/>
      </w:pPr>
      <w:r>
        <w:rPr>
          <w:rFonts w:ascii="Times New Roman"/>
          <w:b w:val="false"/>
          <w:i w:val="false"/>
          <w:color w:val="000000"/>
          <w:sz w:val="28"/>
        </w:rPr>
        <w:t xml:space="preserve">
      6) акцияның номиналдық құны - барлық жай және артықшылықты акцияларға арналған және акционерлік қоғамның құрылтай шартында (жалғыз құрылтайшының шешімінде) айқындалатын бірыңғай баға, осы баға бойынша акциялар құрылтайшылар арасында орналастырылады (жалғыз құрылтайшы төлейді); </w:t>
      </w:r>
    </w:p>
    <w:bookmarkEnd w:id="5"/>
    <w:bookmarkStart w:name="z111" w:id="6"/>
    <w:p>
      <w:pPr>
        <w:spacing w:after="0"/>
        <w:ind w:left="0"/>
        <w:jc w:val="both"/>
      </w:pPr>
      <w:r>
        <w:rPr>
          <w:rFonts w:ascii="Times New Roman"/>
          <w:b w:val="false"/>
          <w:i w:val="false"/>
          <w:color w:val="000000"/>
          <w:sz w:val="28"/>
        </w:rPr>
        <w:t xml:space="preserve">
      7) үлестес тұлғалар - тікелей және (немесе) жанама түрде шешімдерді айқындауға және (немесе) әрқайсысы (тұлғалардың бірі) қабылдайтын шешімге, оның ішінде жасалған мәмілеге орай ықпал етуге мүмкіндігі бар (өздеріне берілген өкілеттіктер шеңберінде бақылау және қадағалау функцияларын жүзеге асыратын мемлекеттік органдарды қоспағанда) жеке немесе заңды тұлғалар. Қоғамның үлестес тұлғаларының тізбесі осы Заңның 64-бабында белгіленеді; </w:t>
      </w:r>
    </w:p>
    <w:bookmarkEnd w:id="6"/>
    <w:bookmarkStart w:name="z112" w:id="7"/>
    <w:p>
      <w:pPr>
        <w:spacing w:after="0"/>
        <w:ind w:left="0"/>
        <w:jc w:val="both"/>
      </w:pPr>
      <w:r>
        <w:rPr>
          <w:rFonts w:ascii="Times New Roman"/>
          <w:b w:val="false"/>
          <w:i w:val="false"/>
          <w:color w:val="000000"/>
          <w:sz w:val="28"/>
        </w:rPr>
        <w:t xml:space="preserve">
      8) дауыс беретін акциялар - орналастырылған жай акциялар, сондай-ақ осы Заңда көзделген жағдайларда дауыс беру құқығы берілген артықшылықты акциялар. Дауыс беретін акциялар санына қоғам сатып алған акциялар, сондай-ақ, егер осы Заңда өзгеше көзделмесе, номиналды ұстаудағы және орталық депозитарийдің есепке алу жүйесінде ол туралы мәліметтер жоқ меншік иесіне тиесілі акциялар кірмейді; </w:t>
      </w:r>
    </w:p>
    <w:bookmarkEnd w:id="7"/>
    <w:bookmarkStart w:name="z113" w:id="8"/>
    <w:p>
      <w:pPr>
        <w:spacing w:after="0"/>
        <w:ind w:left="0"/>
        <w:jc w:val="both"/>
      </w:pPr>
      <w:r>
        <w:rPr>
          <w:rFonts w:ascii="Times New Roman"/>
          <w:b w:val="false"/>
          <w:i w:val="false"/>
          <w:color w:val="000000"/>
          <w:sz w:val="28"/>
        </w:rPr>
        <w:t xml:space="preserve">
      9) дивиденд - акционердің өзіне тиесілі акциялар бойынша акционерлік қоғам төлейтін кірісі; </w:t>
      </w:r>
    </w:p>
    <w:bookmarkEnd w:id="8"/>
    <w:bookmarkStart w:name="z114" w:id="9"/>
    <w:p>
      <w:pPr>
        <w:spacing w:after="0"/>
        <w:ind w:left="0"/>
        <w:jc w:val="both"/>
      </w:pPr>
      <w:r>
        <w:rPr>
          <w:rFonts w:ascii="Times New Roman"/>
          <w:b w:val="false"/>
          <w:i w:val="false"/>
          <w:color w:val="000000"/>
          <w:sz w:val="28"/>
        </w:rPr>
        <w:t xml:space="preserve">
      10) жарияланған акциялар - шығарылымын Қазақстан Республикасының бағалы қағаздар нарығы туралы заңнамасына сәйкес уәкілетті орган тіркеген акциялар; </w:t>
      </w:r>
    </w:p>
    <w:bookmarkEnd w:id="9"/>
    <w:bookmarkStart w:name="z115" w:id="10"/>
    <w:p>
      <w:pPr>
        <w:spacing w:after="0"/>
        <w:ind w:left="0"/>
        <w:jc w:val="both"/>
      </w:pPr>
      <w:r>
        <w:rPr>
          <w:rFonts w:ascii="Times New Roman"/>
          <w:b w:val="false"/>
          <w:i w:val="false"/>
          <w:color w:val="000000"/>
          <w:sz w:val="28"/>
        </w:rPr>
        <w:t>
      11) корпоративтік интернет-ресурс – қоғамға тиесілі интернет-ресурс;</w:t>
      </w:r>
    </w:p>
    <w:bookmarkEnd w:id="10"/>
    <w:bookmarkStart w:name="z116" w:id="11"/>
    <w:p>
      <w:pPr>
        <w:spacing w:after="0"/>
        <w:ind w:left="0"/>
        <w:jc w:val="both"/>
      </w:pPr>
      <w:r>
        <w:rPr>
          <w:rFonts w:ascii="Times New Roman"/>
          <w:b w:val="false"/>
          <w:i w:val="false"/>
          <w:color w:val="000000"/>
          <w:sz w:val="28"/>
        </w:rPr>
        <w:t>
      12) корпоративтік хатшы - қоғамның директорлар кеңесінің және (немесе) атқарушы органының мүшесі болып табылмайтын акционерлік қоғамның қызметкері, оны қоғамның директорлар кеңесі тағайындайды және ол қоғамның директорлар кеңесіне есеп береді, сондай-ақ өз қызметі шеңберінде акционерлер жиналысының және қоғамның директорлар кеңесінің отырыстарын дайындауға және өткізуге бақылау жасайды, акционерлердің жалпы жиналысының күн тәртібіндегі мәселелер бойынша материалдарды және қоғамның директорлар кеңесінің отырысына материалдар әзірлеуді қамтамасыз етеді, оларға қол жеткізудің қамтамасыз етілуін бақылайды. Корпоративтік хатшының құзыреті және қызметі қоғамның ішкі құжаттарында айқындалады;</w:t>
      </w:r>
    </w:p>
    <w:bookmarkEnd w:id="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12-1) алып тасталды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117" w:id="12"/>
    <w:p>
      <w:pPr>
        <w:spacing w:after="0"/>
        <w:ind w:left="0"/>
        <w:jc w:val="both"/>
      </w:pPr>
      <w:r>
        <w:rPr>
          <w:rFonts w:ascii="Times New Roman"/>
          <w:b w:val="false"/>
          <w:i w:val="false"/>
          <w:color w:val="000000"/>
          <w:sz w:val="28"/>
        </w:rPr>
        <w:t xml:space="preserve">
      13) кумулятивтік дауыс беру - дауыс беруге қатысушы әрбір акцияға қоғам органы сайланатын мүшелерінің санына тең дауыс саны келетін дауыс беру тәсілі; </w:t>
      </w:r>
    </w:p>
    <w:bookmarkEnd w:id="12"/>
    <w:bookmarkStart w:name="z118" w:id="13"/>
    <w:p>
      <w:pPr>
        <w:spacing w:after="0"/>
        <w:ind w:left="0"/>
        <w:jc w:val="both"/>
      </w:pPr>
      <w:r>
        <w:rPr>
          <w:rFonts w:ascii="Times New Roman"/>
          <w:b w:val="false"/>
          <w:i w:val="false"/>
          <w:color w:val="000000"/>
          <w:sz w:val="28"/>
        </w:rPr>
        <w:t xml:space="preserve">
      14) қоғамды корпоративтік басқару кодексі - қоғам акционерлерінің жалпы жиналысында бекітілетін, қоғамды басқару процесінде туындайтын қатынастарды, оның ішінде қоғамның акционерлері мен органдары арасындағы, қоғам органдары, қоғам және мүдделі тұлғалар арасындағы қатынастарды реттейтін құжат; </w:t>
      </w:r>
    </w:p>
    <w:bookmarkEnd w:id="13"/>
    <w:bookmarkStart w:name="z119" w:id="1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15) </w:t>
      </w:r>
      <w:r>
        <w:rPr>
          <w:rFonts w:ascii="Times New Roman"/>
          <w:b w:val="false"/>
          <w:i w:val="false"/>
          <w:color w:val="000000"/>
          <w:sz w:val="28"/>
        </w:rPr>
        <w:t xml:space="preserve">алып тасталды - ҚР 2011.12.28 </w:t>
      </w:r>
      <w:r>
        <w:rPr>
          <w:rFonts w:ascii="Times New Roman"/>
          <w:b w:val="false"/>
          <w:i w:val="false"/>
          <w:color w:val="000000"/>
          <w:sz w:val="28"/>
        </w:rPr>
        <w:t>№ 524</w:t>
      </w:r>
      <w:r>
        <w:rPr>
          <w:rFonts w:ascii="Times New Roman"/>
          <w:b w:val="false"/>
          <w:i w:val="false"/>
          <w:color w:val="000000"/>
          <w:sz w:val="28"/>
        </w:rPr>
        <w:t xml:space="preserve"> (2013.01.01 бастап қолданысқа енгізіледі) Заңымен;</w:t>
      </w:r>
    </w:p>
    <w:bookmarkEnd w:id="14"/>
    <w:bookmarkStart w:name="z120" w:id="15"/>
    <w:p>
      <w:pPr>
        <w:spacing w:after="0"/>
        <w:ind w:left="0"/>
        <w:jc w:val="both"/>
      </w:pPr>
      <w:r>
        <w:rPr>
          <w:rFonts w:ascii="Times New Roman"/>
          <w:b w:val="false"/>
          <w:i w:val="false"/>
          <w:color w:val="000000"/>
          <w:sz w:val="28"/>
        </w:rPr>
        <w:t xml:space="preserve">
      16) лауазымды адам - акционерлік қоғамның директорлар кеңесінің, оның атқарушы органының мүшесі немесе акционерлік қоғамның атқарушы органының функцияларын жеке-дара жүзеге асыратын тұлға; </w:t>
      </w:r>
    </w:p>
    <w:bookmarkEnd w:id="15"/>
    <w:bookmarkStart w:name="z121" w:id="16"/>
    <w:p>
      <w:pPr>
        <w:spacing w:after="0"/>
        <w:ind w:left="0"/>
        <w:jc w:val="both"/>
      </w:pPr>
      <w:r>
        <w:rPr>
          <w:rFonts w:ascii="Times New Roman"/>
          <w:b w:val="false"/>
          <w:i w:val="false"/>
          <w:color w:val="000000"/>
          <w:sz w:val="28"/>
        </w:rPr>
        <w:t xml:space="preserve">
      17) миноритарлық акционер - акционерлік қоғамның дауыс беретін акцияларының он процентінен азы тиесілі акционер; </w:t>
      </w:r>
    </w:p>
    <w:bookmarkEnd w:id="16"/>
    <w:bookmarkStart w:name="z122" w:id="17"/>
    <w:p>
      <w:pPr>
        <w:spacing w:after="0"/>
        <w:ind w:left="0"/>
        <w:jc w:val="both"/>
      </w:pPr>
      <w:r>
        <w:rPr>
          <w:rFonts w:ascii="Times New Roman"/>
          <w:b w:val="false"/>
          <w:i w:val="false"/>
          <w:color w:val="000000"/>
          <w:sz w:val="28"/>
        </w:rPr>
        <w:t xml:space="preserve">
      18) орналастыру бағасы - акцияларды бастапқы бағалы қағаздар нарығында орналастыру кезінде айқындалатын акция бағасы; </w:t>
      </w:r>
    </w:p>
    <w:bookmarkEnd w:id="17"/>
    <w:bookmarkStart w:name="z123" w:id="18"/>
    <w:p>
      <w:pPr>
        <w:spacing w:after="0"/>
        <w:ind w:left="0"/>
        <w:jc w:val="both"/>
      </w:pPr>
      <w:r>
        <w:rPr>
          <w:rFonts w:ascii="Times New Roman"/>
          <w:b w:val="false"/>
          <w:i w:val="false"/>
          <w:color w:val="000000"/>
          <w:sz w:val="28"/>
        </w:rPr>
        <w:t xml:space="preserve">
      19) орналастырылған акциялар - акционерлік қоғамның бағалы қағаздардың бастапқы нарығында құрылтайшылар мен инвесторлар құнын төлеген акциялары; </w:t>
      </w:r>
    </w:p>
    <w:bookmarkEnd w:id="18"/>
    <w:bookmarkStart w:name="z124" w:id="19"/>
    <w:p>
      <w:pPr>
        <w:spacing w:after="0"/>
        <w:ind w:left="0"/>
        <w:jc w:val="both"/>
      </w:pPr>
      <w:r>
        <w:rPr>
          <w:rFonts w:ascii="Times New Roman"/>
          <w:b w:val="false"/>
          <w:i w:val="false"/>
          <w:color w:val="000000"/>
          <w:sz w:val="28"/>
        </w:rPr>
        <w:t xml:space="preserve">
      20) тәуелсіз директор - аталған акционерлік қоғамның үлестес тұлғасы болып табылмайтын және өзі директорлар кеңесіне сайланар алдындағы үш жыл ішінде ондай тұлға болмаған (оның осы акционерлік қоғамның тәуелсіз директоры қызметінде болған жағдайды қоспағанда), осы акционерлік қоғамның үлестес тұлғаларына қатынасы жөнінен үлестес тұлға болып табылмайтын; аталған акционерлік қоғамның немесе осы қоғам ұйымының үлестес тұлғаларының лауазымды адамдарына бағынышты емес және директорлар кеңесіне сайланар алдындағы үш жыл ішінде сол тұлғаларға бағынышты болмаған; мемлекеттік қызметші болып табылмайтын; осы акционерлік қоғам органдарының отырысында акционердің өкілі болып табылмайтын және өзі директорлар кеңесіне сайланар алдындағы үш жыл ішінде ондай аудитор болмаған; аудиторлық ұйым құрамында жұмыс істейтін аудитор ретінде осы акционерлік қоғамның аудитіне қатыспаған және өзі директорлар кеңесіне сайланар алдындағы үш жыл ішінде мұндай аудитке қатыспаған директорлар кеңесінің мүшесі; </w:t>
      </w:r>
    </w:p>
    <w:bookmarkEnd w:id="19"/>
    <w:bookmarkStart w:name="z125" w:id="20"/>
    <w:p>
      <w:pPr>
        <w:spacing w:after="0"/>
        <w:ind w:left="0"/>
        <w:jc w:val="both"/>
      </w:pPr>
      <w:r>
        <w:rPr>
          <w:rFonts w:ascii="Times New Roman"/>
          <w:b w:val="false"/>
          <w:i w:val="false"/>
          <w:color w:val="000000"/>
          <w:sz w:val="28"/>
        </w:rPr>
        <w:t xml:space="preserve">
      21) төлем агенті - банк немесе банк операцияларының жекелеген түрлерін жүзеге асыратын ұйым; </w:t>
      </w:r>
    </w:p>
    <w:bookmarkEnd w:id="20"/>
    <w:bookmarkStart w:name="z126" w:id="21"/>
    <w:p>
      <w:pPr>
        <w:spacing w:after="0"/>
        <w:ind w:left="0"/>
        <w:jc w:val="both"/>
      </w:pPr>
      <w:r>
        <w:rPr>
          <w:rFonts w:ascii="Times New Roman"/>
          <w:b w:val="false"/>
          <w:i w:val="false"/>
          <w:color w:val="000000"/>
          <w:sz w:val="28"/>
        </w:rPr>
        <w:t>
      22) уәкілетті орган – қаржы нарығы мен қаржы ұйымдарын мемлекеттік реттеуді, бақылауды және қадағалауды жүзеге асыратын мемлекеттік орган;</w:t>
      </w:r>
    </w:p>
    <w:bookmarkEnd w:id="21"/>
    <w:bookmarkStart w:name="z127" w:id="22"/>
    <w:p>
      <w:pPr>
        <w:spacing w:after="0"/>
        <w:ind w:left="0"/>
        <w:jc w:val="both"/>
      </w:pPr>
      <w:r>
        <w:rPr>
          <w:rFonts w:ascii="Times New Roman"/>
          <w:b w:val="false"/>
          <w:i w:val="false"/>
          <w:color w:val="000000"/>
          <w:sz w:val="28"/>
        </w:rPr>
        <w:t xml:space="preserve">
      23) ірі акционер - бір-бірімен жасалған келісім негізінде әрекет ететін, өзіне (жинақтап алғанда өздеріне) акционерлік қоғамның дауыс беретін акцияларының он және одан да көп проценті тиесілі акционер немесе бірнеше акционер. </w:t>
      </w:r>
    </w:p>
    <w:bookmarkEnd w:id="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 жаңа редакцияда - ҚР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өзгерістер енгізілді - ҚР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02.04.2019 </w:t>
      </w:r>
      <w:r>
        <w:rPr>
          <w:rFonts w:ascii="Times New Roman"/>
          <w:b w:val="false"/>
          <w:i w:val="false"/>
          <w:color w:val="000000"/>
          <w:sz w:val="28"/>
        </w:rPr>
        <w:t>№ 241-VI</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2-бап. Қазақстан Республикасының акционерлік қоғамдар туралы заңдары </w:t>
      </w:r>
    </w:p>
    <w:p>
      <w:pPr>
        <w:spacing w:after="0"/>
        <w:ind w:left="0"/>
        <w:jc w:val="both"/>
      </w:pPr>
      <w:r>
        <w:rPr>
          <w:rFonts w:ascii="Times New Roman"/>
          <w:b w:val="false"/>
          <w:i w:val="false"/>
          <w:color w:val="000000"/>
          <w:sz w:val="28"/>
        </w:rPr>
        <w:t xml:space="preserve">
      1. Қазақстан Республикасының акционерлік қоғамдар туралы заңдары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негізделеді және Азаматтық кодекстен, осы Заң мен Қазақстан Республикасының өзге де нормативтік құқықтық актілерінен тұрады. </w:t>
      </w:r>
    </w:p>
    <w:bookmarkStart w:name="z128" w:id="23"/>
    <w:p>
      <w:pPr>
        <w:spacing w:after="0"/>
        <w:ind w:left="0"/>
        <w:jc w:val="both"/>
      </w:pPr>
      <w:r>
        <w:rPr>
          <w:rFonts w:ascii="Times New Roman"/>
          <w:b w:val="false"/>
          <w:i w:val="false"/>
          <w:color w:val="000000"/>
          <w:sz w:val="28"/>
        </w:rPr>
        <w:t>
      2. Осы Заңның ережелері Қазақстан Республикасының заң актілерінде көзделген ерекшеліктер ескеріле отырып қолданылады.</w:t>
      </w:r>
    </w:p>
    <w:bookmarkEnd w:id="23"/>
    <w:bookmarkStart w:name="z240" w:id="24"/>
    <w:p>
      <w:pPr>
        <w:spacing w:after="0"/>
        <w:ind w:left="0"/>
        <w:jc w:val="both"/>
      </w:pPr>
      <w:r>
        <w:rPr>
          <w:rFonts w:ascii="Times New Roman"/>
          <w:b w:val="false"/>
          <w:i w:val="false"/>
          <w:color w:val="000000"/>
          <w:sz w:val="28"/>
        </w:rPr>
        <w:t>
      2-1. Осы Заңның ережелері Ұлттық әл-ауқат қорына және Ұлттық әл-ауқат қорының тобына және егер "Ұлттық әл-ауқат қоры туралы" Қазақстан Республикасының Заңында өзгеше көзделмесе, ол бақылайтын өзге де заңды тұлғаларға қолданылады.</w:t>
      </w:r>
    </w:p>
    <w:bookmarkEnd w:id="24"/>
    <w:bookmarkStart w:name="z129" w:id="25"/>
    <w:p>
      <w:pPr>
        <w:spacing w:after="0"/>
        <w:ind w:left="0"/>
        <w:jc w:val="both"/>
      </w:pPr>
      <w:r>
        <w:rPr>
          <w:rFonts w:ascii="Times New Roman"/>
          <w:b w:val="false"/>
          <w:i w:val="false"/>
          <w:color w:val="000000"/>
          <w:sz w:val="28"/>
        </w:rPr>
        <w:t>
      3. Егер Қазақстан Республикасы бекіткен халықаралық шартта осы Заңдағыдан өзгеше ережелер белгіленсе, халықаралық шарттың ережелері қолданылады.</w:t>
      </w:r>
    </w:p>
    <w:bookmarkEnd w:id="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 енгізілді - ҚР 2012.02.01 </w:t>
      </w:r>
      <w:r>
        <w:rPr>
          <w:rFonts w:ascii="Times New Roman"/>
          <w:b w:val="false"/>
          <w:i w:val="false"/>
          <w:color w:val="000000"/>
          <w:sz w:val="28"/>
        </w:rPr>
        <w:t>N 551-IV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3-бап. Акционерлік қоғам </w:t>
      </w:r>
    </w:p>
    <w:p>
      <w:pPr>
        <w:spacing w:after="0"/>
        <w:ind w:left="0"/>
        <w:jc w:val="both"/>
      </w:pPr>
      <w:r>
        <w:rPr>
          <w:rFonts w:ascii="Times New Roman"/>
          <w:b w:val="false"/>
          <w:i w:val="false"/>
          <w:color w:val="000000"/>
          <w:sz w:val="28"/>
        </w:rPr>
        <w:t xml:space="preserve">
      1. Өз қызметін жүзеге асыру үшін қаражат тарту мақсатымен акциялар шығаратын заңды тұлға акционерлік қоғам (бұдан әрі - қоғам) деп танылады. </w:t>
      </w:r>
    </w:p>
    <w:bookmarkStart w:name="z591" w:id="26"/>
    <w:p>
      <w:pPr>
        <w:spacing w:after="0"/>
        <w:ind w:left="0"/>
        <w:jc w:val="both"/>
      </w:pPr>
      <w:r>
        <w:rPr>
          <w:rFonts w:ascii="Times New Roman"/>
          <w:b w:val="false"/>
          <w:i w:val="false"/>
          <w:color w:val="000000"/>
          <w:sz w:val="28"/>
        </w:rPr>
        <w:t xml:space="preserve">
      Қоғамның өз акционерлерінің мүлкінен оқшауланған мүлкі болады және олардың міндеттемелері бойынша жауап бермейді. </w:t>
      </w:r>
    </w:p>
    <w:bookmarkEnd w:id="26"/>
    <w:bookmarkStart w:name="z592" w:id="27"/>
    <w:p>
      <w:pPr>
        <w:spacing w:after="0"/>
        <w:ind w:left="0"/>
        <w:jc w:val="both"/>
      </w:pPr>
      <w:r>
        <w:rPr>
          <w:rFonts w:ascii="Times New Roman"/>
          <w:b w:val="false"/>
          <w:i w:val="false"/>
          <w:color w:val="000000"/>
          <w:sz w:val="28"/>
        </w:rPr>
        <w:t>
      Азаматтарға арналған үкімет" мемлекеттік корпорациясының міндеттемелерін қоспағанда, қоғам өз міндеттемелері бойынша өз мүлкі шегінде жауаптылықта болады.</w:t>
      </w:r>
    </w:p>
    <w:bookmarkEnd w:id="27"/>
    <w:bookmarkStart w:name="z130" w:id="28"/>
    <w:p>
      <w:pPr>
        <w:spacing w:after="0"/>
        <w:ind w:left="0"/>
        <w:jc w:val="both"/>
      </w:pPr>
      <w:r>
        <w:rPr>
          <w:rFonts w:ascii="Times New Roman"/>
          <w:b w:val="false"/>
          <w:i w:val="false"/>
          <w:color w:val="000000"/>
          <w:sz w:val="28"/>
        </w:rPr>
        <w:t>
      2. Қоғамның акционері оның міндеттемелері бойынша жауап бермейді және Қазақстан Республикасының заң актілерінде көзделген жағдайларды қоспағанда, өзіне тиесілі акциялардың құны шегінде қоғам қызметіне байланысты залалдарға тәуекел етеді.</w:t>
      </w:r>
    </w:p>
    <w:bookmarkEnd w:id="28"/>
    <w:p>
      <w:pPr>
        <w:spacing w:after="0"/>
        <w:ind w:left="0"/>
        <w:jc w:val="both"/>
      </w:pPr>
      <w:r>
        <w:rPr>
          <w:rFonts w:ascii="Times New Roman"/>
          <w:b w:val="false"/>
          <w:i w:val="false"/>
          <w:color w:val="000000"/>
          <w:sz w:val="28"/>
        </w:rPr>
        <w:t>
      Азаматтарға арналған үкімет" мемлекеттік корпорациясына қатысты, оның міндеттемелері бойынша Қазақстан Республикасының Үкіметі субсидиарлық жауаптылықта болады.</w:t>
      </w:r>
    </w:p>
    <w:bookmarkStart w:name="z131" w:id="29"/>
    <w:p>
      <w:pPr>
        <w:spacing w:after="0"/>
        <w:ind w:left="0"/>
        <w:jc w:val="both"/>
      </w:pPr>
      <w:r>
        <w:rPr>
          <w:rFonts w:ascii="Times New Roman"/>
          <w:b w:val="false"/>
          <w:i w:val="false"/>
          <w:color w:val="000000"/>
          <w:sz w:val="28"/>
        </w:rPr>
        <w:t xml:space="preserve">
      3. Қазақстан Республикасының заңдарында көзделген жағдайларда акционерлік қоғамның ұйымдық-құқықтық нысанында коммерциялық емес ұйымдар құрылуы мүмкін. </w:t>
      </w:r>
    </w:p>
    <w:bookmarkEnd w:id="29"/>
    <w:bookmarkStart w:name="z132" w:id="30"/>
    <w:p>
      <w:pPr>
        <w:spacing w:after="0"/>
        <w:ind w:left="0"/>
        <w:jc w:val="both"/>
      </w:pPr>
      <w:r>
        <w:rPr>
          <w:rFonts w:ascii="Times New Roman"/>
          <w:b w:val="false"/>
          <w:i w:val="false"/>
          <w:color w:val="000000"/>
          <w:sz w:val="28"/>
        </w:rPr>
        <w:t xml:space="preserve">
      4. Қоғам (акционерлік қоғамның ұйымдық-құқықтық нысанында құрылған коммерциялық емес ұйымнан басқасы) облигациялар және бағалы қағаздардың өзге де түрлерін шығаруға құқылы. </w:t>
      </w:r>
    </w:p>
    <w:bookmarkEnd w:id="30"/>
    <w:bookmarkStart w:name="z133" w:id="31"/>
    <w:p>
      <w:pPr>
        <w:spacing w:after="0"/>
        <w:ind w:left="0"/>
        <w:jc w:val="both"/>
      </w:pPr>
      <w:r>
        <w:rPr>
          <w:rFonts w:ascii="Times New Roman"/>
          <w:b w:val="false"/>
          <w:i w:val="false"/>
          <w:color w:val="000000"/>
          <w:sz w:val="28"/>
        </w:rPr>
        <w:t xml:space="preserve">
      5. Қазақстан Республикасының заң актілерінде қызметтің жекелеген түрлерін жүзеге асыратын ұйымдар үшін акционерлік қоғамның ұйымдық-құқықтық нысаны міндетті болып белгіленуі мүмкін. </w:t>
      </w:r>
    </w:p>
    <w:bookmarkEnd w:id="31"/>
    <w:bookmarkStart w:name="z134" w:id="32"/>
    <w:p>
      <w:pPr>
        <w:spacing w:after="0"/>
        <w:ind w:left="0"/>
        <w:jc w:val="both"/>
      </w:pPr>
      <w:r>
        <w:rPr>
          <w:rFonts w:ascii="Times New Roman"/>
          <w:b w:val="false"/>
          <w:i w:val="false"/>
          <w:color w:val="000000"/>
          <w:sz w:val="28"/>
        </w:rPr>
        <w:t>
      6. Қоғамның фирмалық атауы болады, онда "акционерлік қоғам" ұйымдық-құқықтық нысанын көрсету және оның атауы қамтылуға тиіс. Қоғамның атынан кейін "АҚ" аббревиатурасын пайдалана отырып, қоғамның атауын қысқартуға жол беріледі.</w:t>
      </w:r>
    </w:p>
    <w:bookmarkEnd w:id="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 енгізілді - ҚР 17.11.2015 </w:t>
      </w:r>
      <w:r>
        <w:rPr>
          <w:rFonts w:ascii="Times New Roman"/>
          <w:b w:val="false"/>
          <w:i w:val="false"/>
          <w:color w:val="000000"/>
          <w:sz w:val="28"/>
        </w:rPr>
        <w:t>№ 408-V</w:t>
      </w:r>
      <w:r>
        <w:rPr>
          <w:rFonts w:ascii="Times New Roman"/>
          <w:b w:val="false"/>
          <w:i w:val="false"/>
          <w:color w:val="ff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4-бап. </w:t>
      </w:r>
    </w:p>
    <w:p>
      <w:pPr>
        <w:spacing w:after="0"/>
        <w:ind w:left="0"/>
        <w:jc w:val="both"/>
      </w:pPr>
      <w:r>
        <w:rPr>
          <w:rFonts w:ascii="Times New Roman"/>
          <w:b w:val="false"/>
          <w:i w:val="false"/>
          <w:color w:val="ff0000"/>
          <w:sz w:val="28"/>
        </w:rPr>
        <w:t xml:space="preserve">
      Ескерту. 4-бап алып тасталды – ҚР 2005.07.08. </w:t>
      </w:r>
      <w:r>
        <w:rPr>
          <w:rFonts w:ascii="Times New Roman"/>
          <w:b w:val="false"/>
          <w:i w:val="false"/>
          <w:color w:val="ff0000"/>
          <w:sz w:val="28"/>
        </w:rPr>
        <w:t>N 72</w:t>
      </w:r>
      <w:r>
        <w:rPr>
          <w:rFonts w:ascii="Times New Roman"/>
          <w:b w:val="false"/>
          <w:i w:val="false"/>
          <w:color w:val="ff0000"/>
          <w:sz w:val="28"/>
        </w:rPr>
        <w:t xml:space="preserve"> (қолданысқа енгізілу тәртібін 2-баптан қараңыз) Заңымен. </w:t>
      </w:r>
    </w:p>
    <w:p>
      <w:pPr>
        <w:spacing w:after="0"/>
        <w:ind w:left="0"/>
        <w:jc w:val="both"/>
      </w:pPr>
      <w:r>
        <w:rPr>
          <w:rFonts w:ascii="Times New Roman"/>
          <w:b/>
          <w:i w:val="false"/>
          <w:color w:val="000000"/>
          <w:sz w:val="28"/>
        </w:rPr>
        <w:t xml:space="preserve">4-1-бап. Жария компания </w:t>
      </w:r>
    </w:p>
    <w:p>
      <w:pPr>
        <w:spacing w:after="0"/>
        <w:ind w:left="0"/>
        <w:jc w:val="both"/>
      </w:pPr>
      <w:r>
        <w:rPr>
          <w:rFonts w:ascii="Times New Roman"/>
          <w:b w:val="false"/>
          <w:i w:val="false"/>
          <w:color w:val="ff0000"/>
          <w:sz w:val="28"/>
        </w:rPr>
        <w:t xml:space="preserve">
      Ескерту. 4-1-бап алып тасталды – ҚР 02.07.2018 </w:t>
      </w:r>
      <w:r>
        <w:rPr>
          <w:rFonts w:ascii="Times New Roman"/>
          <w:b w:val="false"/>
          <w:i w:val="false"/>
          <w:color w:val="ff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6" w:id="33"/>
    <w:p>
      <w:pPr>
        <w:spacing w:after="0"/>
        <w:ind w:left="0"/>
        <w:jc w:val="left"/>
      </w:pPr>
      <w:r>
        <w:rPr>
          <w:rFonts w:ascii="Times New Roman"/>
          <w:b/>
          <w:i w:val="false"/>
          <w:color w:val="000000"/>
        </w:rPr>
        <w:t xml:space="preserve">  2-тарау. Қоғамды құру</w:t>
      </w:r>
    </w:p>
    <w:bookmarkEnd w:id="33"/>
    <w:p>
      <w:pPr>
        <w:spacing w:after="0"/>
        <w:ind w:left="0"/>
        <w:jc w:val="both"/>
      </w:pPr>
      <w:r>
        <w:rPr>
          <w:rFonts w:ascii="Times New Roman"/>
          <w:b/>
          <w:i w:val="false"/>
          <w:color w:val="000000"/>
          <w:sz w:val="28"/>
        </w:rPr>
        <w:t xml:space="preserve">5-бап. Қоғамның құрылтайшылары </w:t>
      </w:r>
    </w:p>
    <w:p>
      <w:pPr>
        <w:spacing w:after="0"/>
        <w:ind w:left="0"/>
        <w:jc w:val="both"/>
      </w:pPr>
      <w:r>
        <w:rPr>
          <w:rFonts w:ascii="Times New Roman"/>
          <w:b w:val="false"/>
          <w:i w:val="false"/>
          <w:color w:val="000000"/>
          <w:sz w:val="28"/>
        </w:rPr>
        <w:t xml:space="preserve">
      1. Қоғамды құру туралы шешім қабылдаған жеке және (немесе) заңды тұлғалар оның құрылтайшылары болып табылады. </w:t>
      </w:r>
    </w:p>
    <w:bookmarkStart w:name="z148" w:id="34"/>
    <w:p>
      <w:pPr>
        <w:spacing w:after="0"/>
        <w:ind w:left="0"/>
        <w:jc w:val="both"/>
      </w:pPr>
      <w:r>
        <w:rPr>
          <w:rFonts w:ascii="Times New Roman"/>
          <w:b w:val="false"/>
          <w:i w:val="false"/>
          <w:color w:val="000000"/>
          <w:sz w:val="28"/>
        </w:rPr>
        <w:t>
      2. Қазақстан Республикасының заңдарына сәйкес Қазақстан Республикасының Үкiметiн, жергiлiктi атқарушы органдарды, сондай-ақ Қазақстан Республикасының Ұлттық Банкін қоспағанда, Қазақстан Республикасының мемлекеттiк органдары мен мемлекеттiк мекемелер қоғамның құрылтайшылары немесе акционерлерi бола алмайды.</w:t>
      </w:r>
    </w:p>
    <w:bookmarkEnd w:id="34"/>
    <w:bookmarkStart w:name="z593" w:id="35"/>
    <w:p>
      <w:pPr>
        <w:spacing w:after="0"/>
        <w:ind w:left="0"/>
        <w:jc w:val="both"/>
      </w:pPr>
      <w:r>
        <w:rPr>
          <w:rFonts w:ascii="Times New Roman"/>
          <w:b w:val="false"/>
          <w:i w:val="false"/>
          <w:color w:val="000000"/>
          <w:sz w:val="28"/>
        </w:rPr>
        <w:t>
      Қазақстан Республикасы Үкіметінің шешімі бойынша мемлекеттік мүлікті басқару жөніндегі уәкілетті орган акционерлік қоғамның құрылтайшысы болады.</w:t>
      </w:r>
    </w:p>
    <w:bookmarkEnd w:id="35"/>
    <w:bookmarkStart w:name="z594" w:id="36"/>
    <w:p>
      <w:pPr>
        <w:spacing w:after="0"/>
        <w:ind w:left="0"/>
        <w:jc w:val="both"/>
      </w:pPr>
      <w:r>
        <w:rPr>
          <w:rFonts w:ascii="Times New Roman"/>
          <w:b w:val="false"/>
          <w:i w:val="false"/>
          <w:color w:val="000000"/>
          <w:sz w:val="28"/>
        </w:rPr>
        <w:t>
      Жергілікті атқарушы органның шешімі бойынша жергілікті бюджеттен қаржыландырылатын, коммуналдық мүлікке билік етуге уәкілеттік берілген атқарушы орган акционерлік қоғамның құрылтайшысы болады.</w:t>
      </w:r>
    </w:p>
    <w:bookmarkEnd w:id="36"/>
    <w:bookmarkStart w:name="z595" w:id="37"/>
    <w:p>
      <w:pPr>
        <w:spacing w:after="0"/>
        <w:ind w:left="0"/>
        <w:jc w:val="both"/>
      </w:pPr>
      <w:r>
        <w:rPr>
          <w:rFonts w:ascii="Times New Roman"/>
          <w:b w:val="false"/>
          <w:i w:val="false"/>
          <w:color w:val="000000"/>
          <w:sz w:val="28"/>
        </w:rPr>
        <w:t>
      Мемлекеттiк кәсiпорын осы кәсiпорынға қатысты меншiк иесi мен мемлекеттiк басқару органының функциясын жүзеге асыратын мемлекеттiк органның келiсiмiмен ғана қоғамның құрылтайшысы болуға және оның акцияларын сатып алуға құқылы.</w:t>
      </w:r>
    </w:p>
    <w:bookmarkEnd w:id="37"/>
    <w:bookmarkStart w:name="z149" w:id="38"/>
    <w:p>
      <w:pPr>
        <w:spacing w:after="0"/>
        <w:ind w:left="0"/>
        <w:jc w:val="both"/>
      </w:pPr>
      <w:r>
        <w:rPr>
          <w:rFonts w:ascii="Times New Roman"/>
          <w:b w:val="false"/>
          <w:i w:val="false"/>
          <w:color w:val="000000"/>
          <w:sz w:val="28"/>
        </w:rPr>
        <w:t xml:space="preserve">
      3. Қоғамның құрылтайшысы жалғыз тұлға болуы мүмкін. </w:t>
      </w:r>
    </w:p>
    <w:bookmarkEnd w:id="38"/>
    <w:bookmarkStart w:name="z150" w:id="39"/>
    <w:p>
      <w:pPr>
        <w:spacing w:after="0"/>
        <w:ind w:left="0"/>
        <w:jc w:val="both"/>
      </w:pPr>
      <w:r>
        <w:rPr>
          <w:rFonts w:ascii="Times New Roman"/>
          <w:b w:val="false"/>
          <w:i w:val="false"/>
          <w:color w:val="000000"/>
          <w:sz w:val="28"/>
        </w:rPr>
        <w:t>
      4. Қоғамның құрылтайшылары қоғамды құруға байланысты және ол мемлекеттік тіркелгенге дейін туындаған шығыстарды төлеу жөнінде ортақ жауаптылықта болады. Кейіннен мұндай шығыстарды қоғам акционерлерінің жалпы жиналысы мақұлдаған жағдайда ғана аталған шығыстарды қоғам өз құрылтайшыларына өтейді.</w:t>
      </w:r>
    </w:p>
    <w:bookmarkEnd w:id="39"/>
    <w:bookmarkStart w:name="z470" w:id="40"/>
    <w:p>
      <w:pPr>
        <w:spacing w:after="0"/>
        <w:ind w:left="0"/>
        <w:jc w:val="both"/>
      </w:pPr>
      <w:r>
        <w:rPr>
          <w:rFonts w:ascii="Times New Roman"/>
          <w:b w:val="false"/>
          <w:i w:val="false"/>
          <w:color w:val="000000"/>
          <w:sz w:val="28"/>
        </w:rPr>
        <w:t>
      5. Мемлекеттік-жекешелік әріптестік жобасын іске асыру мақсатында қоғам құру "Мемлекеттік-жекешелік әріптестік туралы" Қазақстан Республикасының Заңында белгіленген ережелер ескеріле отырып жүзеге асырылады.</w:t>
      </w:r>
    </w:p>
    <w:bookmarkEnd w:id="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өзгерістер енгізілді - ҚР 2011.03.01 </w:t>
      </w:r>
      <w:r>
        <w:rPr>
          <w:rFonts w:ascii="Times New Roman"/>
          <w:b w:val="false"/>
          <w:i w:val="false"/>
          <w:color w:val="000000"/>
          <w:sz w:val="28"/>
        </w:rPr>
        <w:t>№ 414-IV</w:t>
      </w:r>
      <w:r>
        <w:rPr>
          <w:rFonts w:ascii="Times New Roman"/>
          <w:b w:val="false"/>
          <w:i w:val="false"/>
          <w:color w:val="ff0000"/>
          <w:sz w:val="28"/>
        </w:rPr>
        <w:t xml:space="preserve"> (алғашқы ресми жарияланған күнінен бастап қолданысқа енгізіледі),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31.10.2015 </w:t>
      </w:r>
      <w:r>
        <w:rPr>
          <w:rFonts w:ascii="Times New Roman"/>
          <w:b w:val="false"/>
          <w:i w:val="false"/>
          <w:color w:val="000000"/>
          <w:sz w:val="28"/>
        </w:rPr>
        <w:t>№ 380-V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6-бап. Құрылтай жиналысы. Жалғыз құрылтайшы </w:t>
      </w:r>
    </w:p>
    <w:p>
      <w:pPr>
        <w:spacing w:after="0"/>
        <w:ind w:left="0"/>
        <w:jc w:val="both"/>
      </w:pPr>
      <w:r>
        <w:rPr>
          <w:rFonts w:ascii="Times New Roman"/>
          <w:b w:val="false"/>
          <w:i w:val="false"/>
          <w:color w:val="000000"/>
          <w:sz w:val="28"/>
        </w:rPr>
        <w:t xml:space="preserve">
      1. Қоғам өз құрылтайшылары жиналысының (құрылтай жиналысының) шешімі бойынша құрылады. Қоғамды бір құрылтайшы құрған жағдайда қоғамды құру туралы шешімді ондай тұлға жеке-дара қабылдайды. </w:t>
      </w:r>
    </w:p>
    <w:bookmarkStart w:name="z596" w:id="41"/>
    <w:p>
      <w:pPr>
        <w:spacing w:after="0"/>
        <w:ind w:left="0"/>
        <w:jc w:val="both"/>
      </w:pPr>
      <w:r>
        <w:rPr>
          <w:rFonts w:ascii="Times New Roman"/>
          <w:b w:val="false"/>
          <w:i w:val="false"/>
          <w:color w:val="000000"/>
          <w:sz w:val="28"/>
        </w:rPr>
        <w:t xml:space="preserve">
      Қоғам осы Заңда және Қазақстан Республикасының </w:t>
      </w:r>
    </w:p>
    <w:bookmarkEnd w:id="41"/>
    <w:p>
      <w:pPr>
        <w:spacing w:after="0"/>
        <w:ind w:left="0"/>
        <w:jc w:val="both"/>
      </w:pPr>
      <w:r>
        <w:rPr>
          <w:rFonts w:ascii="Times New Roman"/>
          <w:b w:val="false"/>
          <w:i w:val="false"/>
          <w:color w:val="000000"/>
          <w:sz w:val="28"/>
        </w:rPr>
        <w:t xml:space="preserve">
      өзге де заң актілерінде белгіленген тәртіппен бар заңды тұлғаны қайта ұйымдастыру арқылы құрылуы мүмкін. </w:t>
      </w:r>
    </w:p>
    <w:bookmarkStart w:name="z151" w:id="42"/>
    <w:p>
      <w:pPr>
        <w:spacing w:after="0"/>
        <w:ind w:left="0"/>
        <w:jc w:val="both"/>
      </w:pPr>
      <w:r>
        <w:rPr>
          <w:rFonts w:ascii="Times New Roman"/>
          <w:b w:val="false"/>
          <w:i w:val="false"/>
          <w:color w:val="000000"/>
          <w:sz w:val="28"/>
        </w:rPr>
        <w:t xml:space="preserve">
      2. Бірінші құрылтай жиналысында құрылтайшылар: </w:t>
      </w:r>
    </w:p>
    <w:bookmarkEnd w:id="42"/>
    <w:bookmarkStart w:name="z152" w:id="43"/>
    <w:p>
      <w:pPr>
        <w:spacing w:after="0"/>
        <w:ind w:left="0"/>
        <w:jc w:val="both"/>
      </w:pPr>
      <w:r>
        <w:rPr>
          <w:rFonts w:ascii="Times New Roman"/>
          <w:b w:val="false"/>
          <w:i w:val="false"/>
          <w:color w:val="000000"/>
          <w:sz w:val="28"/>
        </w:rPr>
        <w:t xml:space="preserve">
      1) қоғамды құру туралы шешім қабылдайды және қоғамды құру жөніндегі бірлескен қызмет тәртібін белгілейді; </w:t>
      </w:r>
    </w:p>
    <w:bookmarkEnd w:id="43"/>
    <w:bookmarkStart w:name="z153" w:id="44"/>
    <w:p>
      <w:pPr>
        <w:spacing w:after="0"/>
        <w:ind w:left="0"/>
        <w:jc w:val="both"/>
      </w:pPr>
      <w:r>
        <w:rPr>
          <w:rFonts w:ascii="Times New Roman"/>
          <w:b w:val="false"/>
          <w:i w:val="false"/>
          <w:color w:val="000000"/>
          <w:sz w:val="28"/>
        </w:rPr>
        <w:t xml:space="preserve">
      2) құрылтай шартын жасайды; </w:t>
      </w:r>
    </w:p>
    <w:bookmarkEnd w:id="44"/>
    <w:bookmarkStart w:name="z154" w:id="45"/>
    <w:p>
      <w:pPr>
        <w:spacing w:after="0"/>
        <w:ind w:left="0"/>
        <w:jc w:val="both"/>
      </w:pPr>
      <w:r>
        <w:rPr>
          <w:rFonts w:ascii="Times New Roman"/>
          <w:b w:val="false"/>
          <w:i w:val="false"/>
          <w:color w:val="000000"/>
          <w:sz w:val="28"/>
        </w:rPr>
        <w:t xml:space="preserve">
      3) құрылтайшылар төлейтiн акцияның алдын ала төлем мөлшерiн белгiлейдi; </w:t>
      </w:r>
    </w:p>
    <w:bookmarkEnd w:id="45"/>
    <w:bookmarkStart w:name="z155" w:id="46"/>
    <w:p>
      <w:pPr>
        <w:spacing w:after="0"/>
        <w:ind w:left="0"/>
        <w:jc w:val="both"/>
      </w:pPr>
      <w:r>
        <w:rPr>
          <w:rFonts w:ascii="Times New Roman"/>
          <w:b w:val="false"/>
          <w:i w:val="false"/>
          <w:color w:val="000000"/>
          <w:sz w:val="28"/>
        </w:rPr>
        <w:t xml:space="preserve">
      4) жарияланған акциялардың, соның ішінде құрылтайшылар төлеуге тиісті акциялардың санын белгілейді; </w:t>
      </w:r>
    </w:p>
    <w:bookmarkEnd w:id="46"/>
    <w:bookmarkStart w:name="z156" w:id="47"/>
    <w:p>
      <w:pPr>
        <w:spacing w:after="0"/>
        <w:ind w:left="0"/>
        <w:jc w:val="both"/>
      </w:pPr>
      <w:r>
        <w:rPr>
          <w:rFonts w:ascii="Times New Roman"/>
          <w:b w:val="false"/>
          <w:i w:val="false"/>
          <w:color w:val="000000"/>
          <w:sz w:val="28"/>
        </w:rPr>
        <w:t xml:space="preserve">
      4-1) қоғамның акцияларына ауыстыруға жататын қоғамның бағалы қағаздарын айырбастаудың шарттары мен тәртібін белгілейді; </w:t>
      </w:r>
    </w:p>
    <w:bookmarkEnd w:id="47"/>
    <w:bookmarkStart w:name="z157" w:id="48"/>
    <w:p>
      <w:pPr>
        <w:spacing w:after="0"/>
        <w:ind w:left="0"/>
        <w:jc w:val="both"/>
      </w:pPr>
      <w:r>
        <w:rPr>
          <w:rFonts w:ascii="Times New Roman"/>
          <w:b w:val="false"/>
          <w:i w:val="false"/>
          <w:color w:val="000000"/>
          <w:sz w:val="28"/>
        </w:rPr>
        <w:t xml:space="preserve">
      4-2) осы Заңға сәйкес қоғам акцияларды сатып алған кезде олардың құнын белгілеудің әдістемесін бекітеді; </w:t>
      </w:r>
    </w:p>
    <w:bookmarkEnd w:id="48"/>
    <w:bookmarkStart w:name="z158" w:id="49"/>
    <w:p>
      <w:pPr>
        <w:spacing w:after="0"/>
        <w:ind w:left="0"/>
        <w:jc w:val="both"/>
      </w:pPr>
      <w:r>
        <w:rPr>
          <w:rFonts w:ascii="Times New Roman"/>
          <w:b w:val="false"/>
          <w:i w:val="false"/>
          <w:color w:val="000000"/>
          <w:sz w:val="28"/>
        </w:rPr>
        <w:t>
      5) жарияланған акциялар шығарылымы туралы шешім қабылдайды;</w:t>
      </w:r>
    </w:p>
    <w:bookmarkEnd w:id="49"/>
    <w:bookmarkStart w:name="z159" w:id="5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 </w:t>
      </w:r>
      <w:r>
        <w:rPr>
          <w:rFonts w:ascii="Times New Roman"/>
          <w:b w:val="false"/>
          <w:i w:val="false"/>
          <w:color w:val="000000"/>
          <w:sz w:val="28"/>
        </w:rPr>
        <w:t xml:space="preserve">алып тасталды - ҚР 2011.12.28 </w:t>
      </w:r>
      <w:r>
        <w:rPr>
          <w:rFonts w:ascii="Times New Roman"/>
          <w:b w:val="false"/>
          <w:i w:val="false"/>
          <w:color w:val="000000"/>
          <w:sz w:val="28"/>
        </w:rPr>
        <w:t>№ 524</w:t>
      </w:r>
      <w:r>
        <w:rPr>
          <w:rFonts w:ascii="Times New Roman"/>
          <w:b w:val="false"/>
          <w:i w:val="false"/>
          <w:color w:val="00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000000"/>
          <w:sz w:val="28"/>
        </w:rPr>
        <w:t xml:space="preserve"> қараңыз) Заңымен. </w:t>
      </w:r>
    </w:p>
    <w:bookmarkEnd w:id="50"/>
    <w:bookmarkStart w:name="z160" w:id="51"/>
    <w:p>
      <w:pPr>
        <w:spacing w:after="0"/>
        <w:ind w:left="0"/>
        <w:jc w:val="both"/>
      </w:pPr>
      <w:r>
        <w:rPr>
          <w:rFonts w:ascii="Times New Roman"/>
          <w:b w:val="false"/>
          <w:i w:val="false"/>
          <w:color w:val="000000"/>
          <w:sz w:val="28"/>
        </w:rPr>
        <w:t xml:space="preserve">
      7) мемлекеттік тіркеуге арналған құжаттарға қоғам атынан қол қоюға уәкілетті адамдарды сайлайды; </w:t>
      </w:r>
    </w:p>
    <w:bookmarkEnd w:id="51"/>
    <w:bookmarkStart w:name="z161" w:id="52"/>
    <w:p>
      <w:pPr>
        <w:spacing w:after="0"/>
        <w:ind w:left="0"/>
        <w:jc w:val="both"/>
      </w:pPr>
      <w:r>
        <w:rPr>
          <w:rFonts w:ascii="Times New Roman"/>
          <w:b w:val="false"/>
          <w:i w:val="false"/>
          <w:color w:val="000000"/>
          <w:sz w:val="28"/>
        </w:rPr>
        <w:t xml:space="preserve">
      8) қоғам құрылтайшыларының жарғылық капиталды төлеуге енгізілетін мүлкін Қазақстан Республикасының заңдарына сәйкес бағалайтын адамдарды белгілейді; </w:t>
      </w:r>
    </w:p>
    <w:bookmarkEnd w:id="52"/>
    <w:bookmarkStart w:name="z162" w:id="53"/>
    <w:p>
      <w:pPr>
        <w:spacing w:after="0"/>
        <w:ind w:left="0"/>
        <w:jc w:val="both"/>
      </w:pPr>
      <w:r>
        <w:rPr>
          <w:rFonts w:ascii="Times New Roman"/>
          <w:b w:val="false"/>
          <w:i w:val="false"/>
          <w:color w:val="000000"/>
          <w:sz w:val="28"/>
        </w:rPr>
        <w:t xml:space="preserve">
      9) қоғамның органдары құрылғанға дейін қоғамның қаржы-шаруашылық қызметін жүзеге асыруға және үшінші тұлғалар алдында оның мүдделерін білдіруге уәкілетті адамдарды сайлайды; </w:t>
      </w:r>
    </w:p>
    <w:bookmarkEnd w:id="53"/>
    <w:bookmarkStart w:name="z163" w:id="54"/>
    <w:p>
      <w:pPr>
        <w:spacing w:after="0"/>
        <w:ind w:left="0"/>
        <w:jc w:val="both"/>
      </w:pPr>
      <w:r>
        <w:rPr>
          <w:rFonts w:ascii="Times New Roman"/>
          <w:b w:val="false"/>
          <w:i w:val="false"/>
          <w:color w:val="000000"/>
          <w:sz w:val="28"/>
        </w:rPr>
        <w:t xml:space="preserve">
      10) қоғамның жарғысын бекітеді. </w:t>
      </w:r>
    </w:p>
    <w:bookmarkEnd w:id="54"/>
    <w:bookmarkStart w:name="z164" w:id="55"/>
    <w:p>
      <w:pPr>
        <w:spacing w:after="0"/>
        <w:ind w:left="0"/>
        <w:jc w:val="both"/>
      </w:pPr>
      <w:r>
        <w:rPr>
          <w:rFonts w:ascii="Times New Roman"/>
          <w:b w:val="false"/>
          <w:i w:val="false"/>
          <w:color w:val="000000"/>
          <w:sz w:val="28"/>
        </w:rPr>
        <w:t xml:space="preserve">
      3. Акциялар орналастырыла бастағанға дейін құрылтайшылардың кейіннен бірнеше жиналысын өткізуге жол беріледі. Бұл орайда құрылтай жиналыстарына құрылтай шартының барлық тараптары қатысқан жағдайда ғана бірінші құрылтай жиналысында қабылданған шешімдерге өзгерістер мен толықтырулар енгізуге жол беріледі. </w:t>
      </w:r>
    </w:p>
    <w:bookmarkEnd w:id="55"/>
    <w:bookmarkStart w:name="z165" w:id="56"/>
    <w:p>
      <w:pPr>
        <w:spacing w:after="0"/>
        <w:ind w:left="0"/>
        <w:jc w:val="both"/>
      </w:pPr>
      <w:r>
        <w:rPr>
          <w:rFonts w:ascii="Times New Roman"/>
          <w:b w:val="false"/>
          <w:i w:val="false"/>
          <w:color w:val="000000"/>
          <w:sz w:val="28"/>
        </w:rPr>
        <w:t xml:space="preserve">
      4. Қоғамның бірінші құрылтай жиналысында әрбір құрылтайшының бір дауысы болады. Егер құрылтай шартында өзгеше белгіленбесе, кейінгі құрылтай жиналыстарында әрбір құрылтайшының бір дауысы болады. </w:t>
      </w:r>
    </w:p>
    <w:bookmarkEnd w:id="56"/>
    <w:bookmarkStart w:name="z166" w:id="57"/>
    <w:p>
      <w:pPr>
        <w:spacing w:after="0"/>
        <w:ind w:left="0"/>
        <w:jc w:val="both"/>
      </w:pPr>
      <w:r>
        <w:rPr>
          <w:rFonts w:ascii="Times New Roman"/>
          <w:b w:val="false"/>
          <w:i w:val="false"/>
          <w:color w:val="000000"/>
          <w:sz w:val="28"/>
        </w:rPr>
        <w:t xml:space="preserve">
      5. Құрылтай жиналысының (жалғыз құрылтайшының) шешімдері қоғамның барлық құрылтайшылары (жалғыз құрылтайшысы) қол қоюға тиісті хаттамамен ресімделеді. </w:t>
      </w:r>
    </w:p>
    <w:bookmarkEnd w:id="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өзгертулер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2007.02.19. </w:t>
      </w:r>
      <w:r>
        <w:rPr>
          <w:rFonts w:ascii="Times New Roman"/>
          <w:b w:val="false"/>
          <w:i w:val="false"/>
          <w:color w:val="00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7-бап. Құрылтай шарты. Жалғыз құрылтайшының шешімі </w:t>
      </w:r>
    </w:p>
    <w:p>
      <w:pPr>
        <w:spacing w:after="0"/>
        <w:ind w:left="0"/>
        <w:jc w:val="both"/>
      </w:pPr>
      <w:r>
        <w:rPr>
          <w:rFonts w:ascii="Times New Roman"/>
          <w:b w:val="false"/>
          <w:i w:val="false"/>
          <w:color w:val="000000"/>
          <w:sz w:val="28"/>
        </w:rPr>
        <w:t xml:space="preserve">
      1. Құрылтай шартында (жалғыз құрылтайшының шешімінде): </w:t>
      </w:r>
    </w:p>
    <w:bookmarkStart w:name="z167" w:id="58"/>
    <w:p>
      <w:pPr>
        <w:spacing w:after="0"/>
        <w:ind w:left="0"/>
        <w:jc w:val="both"/>
      </w:pPr>
      <w:r>
        <w:rPr>
          <w:rFonts w:ascii="Times New Roman"/>
          <w:b w:val="false"/>
          <w:i w:val="false"/>
          <w:color w:val="000000"/>
          <w:sz w:val="28"/>
        </w:rPr>
        <w:t xml:space="preserve">
      1) қоғамның құрылтайшылары (жалғыз құрылтайшысы) туралы мәліметтер, соның ішінде: </w:t>
      </w:r>
    </w:p>
    <w:bookmarkEnd w:id="58"/>
    <w:bookmarkStart w:name="z597" w:id="59"/>
    <w:p>
      <w:pPr>
        <w:spacing w:after="0"/>
        <w:ind w:left="0"/>
        <w:jc w:val="both"/>
      </w:pPr>
      <w:r>
        <w:rPr>
          <w:rFonts w:ascii="Times New Roman"/>
          <w:b w:val="false"/>
          <w:i w:val="false"/>
          <w:color w:val="000000"/>
          <w:sz w:val="28"/>
        </w:rPr>
        <w:t xml:space="preserve">
      жеке тұлғаға қатысты: аты, азаматтығы, тұратын жері және жеке басын куәландыратын құжат деректері; </w:t>
      </w:r>
    </w:p>
    <w:bookmarkEnd w:id="59"/>
    <w:bookmarkStart w:name="z598" w:id="60"/>
    <w:p>
      <w:pPr>
        <w:spacing w:after="0"/>
        <w:ind w:left="0"/>
        <w:jc w:val="both"/>
      </w:pPr>
      <w:r>
        <w:rPr>
          <w:rFonts w:ascii="Times New Roman"/>
          <w:b w:val="false"/>
          <w:i w:val="false"/>
          <w:color w:val="000000"/>
          <w:sz w:val="28"/>
        </w:rPr>
        <w:t xml:space="preserve">
      заңды тұлғаға қатысты: оның атауы, орналасқан жері, мемлекеттік тіркеуден өткені туралы деректер; </w:t>
      </w:r>
    </w:p>
    <w:bookmarkEnd w:id="60"/>
    <w:bookmarkStart w:name="z168" w:id="61"/>
    <w:p>
      <w:pPr>
        <w:spacing w:after="0"/>
        <w:ind w:left="0"/>
        <w:jc w:val="both"/>
      </w:pPr>
      <w:r>
        <w:rPr>
          <w:rFonts w:ascii="Times New Roman"/>
          <w:b w:val="false"/>
          <w:i w:val="false"/>
          <w:color w:val="000000"/>
          <w:sz w:val="28"/>
        </w:rPr>
        <w:t xml:space="preserve">
      2) қоғамның құрылуы туралы жазба, қоғамның толық және қысқартылған атауы, сондай-ақ оның құрылу тәртібі; </w:t>
      </w:r>
    </w:p>
    <w:bookmarkEnd w:id="61"/>
    <w:bookmarkStart w:name="z169" w:id="62"/>
    <w:p>
      <w:pPr>
        <w:spacing w:after="0"/>
        <w:ind w:left="0"/>
        <w:jc w:val="both"/>
      </w:pPr>
      <w:r>
        <w:rPr>
          <w:rFonts w:ascii="Times New Roman"/>
          <w:b w:val="false"/>
          <w:i w:val="false"/>
          <w:color w:val="000000"/>
          <w:sz w:val="28"/>
        </w:rPr>
        <w:t xml:space="preserve">
      3) құрылтайшылар төлейтiн акциялардың алдын ала төлем мөлшерi, сондай-ақ оны төлеудiң мерзiмдерi мен тәртiбi;" </w:t>
      </w:r>
    </w:p>
    <w:bookmarkEnd w:id="62"/>
    <w:bookmarkStart w:name="z170" w:id="63"/>
    <w:p>
      <w:pPr>
        <w:spacing w:after="0"/>
        <w:ind w:left="0"/>
        <w:jc w:val="both"/>
      </w:pPr>
      <w:r>
        <w:rPr>
          <w:rFonts w:ascii="Times New Roman"/>
          <w:b w:val="false"/>
          <w:i w:val="false"/>
          <w:color w:val="000000"/>
          <w:sz w:val="28"/>
        </w:rPr>
        <w:t xml:space="preserve">
      4) акциялар шығаруды мемлекеттік тіркеуден өткізгеннен кейін қоғамның құрылтайшылар арасында орналастырылатын (жалғыз құрылтайшы сатып алатын) жарияланған акцияларының саны, түрлері және нақтылы құны; </w:t>
      </w:r>
    </w:p>
    <w:bookmarkEnd w:id="63"/>
    <w:bookmarkStart w:name="z171" w:id="64"/>
    <w:p>
      <w:pPr>
        <w:spacing w:after="0"/>
        <w:ind w:left="0"/>
        <w:jc w:val="both"/>
      </w:pPr>
      <w:r>
        <w:rPr>
          <w:rFonts w:ascii="Times New Roman"/>
          <w:b w:val="false"/>
          <w:i w:val="false"/>
          <w:color w:val="000000"/>
          <w:sz w:val="28"/>
        </w:rPr>
        <w:t xml:space="preserve">
      5) оның құрылтайшыларының құқықтары мен міндеттері және қоғамның құрылуына байланысты шығыстарды бөлу, сондай-ақ құрылтайшылардың қоғамды құру жөніндегі қызметін жүзеге асырудың өзге де талаптары; </w:t>
      </w:r>
    </w:p>
    <w:bookmarkEnd w:id="64"/>
    <w:bookmarkStart w:name="z172" w:id="65"/>
    <w:p>
      <w:pPr>
        <w:spacing w:after="0"/>
        <w:ind w:left="0"/>
        <w:jc w:val="both"/>
      </w:pPr>
      <w:r>
        <w:rPr>
          <w:rFonts w:ascii="Times New Roman"/>
          <w:b w:val="false"/>
          <w:i w:val="false"/>
          <w:color w:val="000000"/>
          <w:sz w:val="28"/>
        </w:rPr>
        <w:t xml:space="preserve">
      6) қоғамды құру және мемлекеттік тіркеу процесінде оның мүдделерін білдіру тапсырылатын адамдардың өкілеттіктерін белгілеу; </w:t>
      </w:r>
    </w:p>
    <w:bookmarkEnd w:id="65"/>
    <w:bookmarkStart w:name="z173" w:id="66"/>
    <w:p>
      <w:pPr>
        <w:spacing w:after="0"/>
        <w:ind w:left="0"/>
        <w:jc w:val="both"/>
      </w:pPr>
      <w:r>
        <w:rPr>
          <w:rFonts w:ascii="Times New Roman"/>
          <w:b w:val="false"/>
          <w:i w:val="false"/>
          <w:color w:val="000000"/>
          <w:sz w:val="28"/>
        </w:rPr>
        <w:t xml:space="preserve">
      7) қоғам құрылтайшыларының кейінгі жиналыстарын шақыру мен өткізу тәртібі, сондай-ақ әрбір қоғам құрылтайшысының кейінгі құрылтай жиналыстарындағы дауыс саны; </w:t>
      </w:r>
    </w:p>
    <w:bookmarkEnd w:id="66"/>
    <w:bookmarkStart w:name="z174" w:id="67"/>
    <w:p>
      <w:pPr>
        <w:spacing w:after="0"/>
        <w:ind w:left="0"/>
        <w:jc w:val="both"/>
      </w:pPr>
      <w:r>
        <w:rPr>
          <w:rFonts w:ascii="Times New Roman"/>
          <w:b w:val="false"/>
          <w:i w:val="false"/>
          <w:color w:val="000000"/>
          <w:sz w:val="28"/>
        </w:rPr>
        <w:t xml:space="preserve">
      8) қоғамның жарғысын бекіту туралы жазба; </w:t>
      </w:r>
    </w:p>
    <w:bookmarkEnd w:id="67"/>
    <w:bookmarkStart w:name="z175" w:id="68"/>
    <w:p>
      <w:pPr>
        <w:spacing w:after="0"/>
        <w:ind w:left="0"/>
        <w:jc w:val="both"/>
      </w:pPr>
      <w:r>
        <w:rPr>
          <w:rFonts w:ascii="Times New Roman"/>
          <w:b w:val="false"/>
          <w:i w:val="false"/>
          <w:color w:val="000000"/>
          <w:sz w:val="28"/>
        </w:rPr>
        <w:t xml:space="preserve">
      9) құрылтай шартына (жалғыз құрылтайшының шешіміне): </w:t>
      </w:r>
    </w:p>
    <w:bookmarkEnd w:id="68"/>
    <w:p>
      <w:pPr>
        <w:spacing w:after="0"/>
        <w:ind w:left="0"/>
        <w:jc w:val="both"/>
      </w:pPr>
      <w:r>
        <w:rPr>
          <w:rFonts w:ascii="Times New Roman"/>
          <w:b w:val="false"/>
          <w:i w:val="false"/>
          <w:color w:val="000000"/>
          <w:sz w:val="28"/>
        </w:rPr>
        <w:t xml:space="preserve">
      құрылтайшылардың шешімі бойынша; </w:t>
      </w:r>
    </w:p>
    <w:p>
      <w:pPr>
        <w:spacing w:after="0"/>
        <w:ind w:left="0"/>
        <w:jc w:val="both"/>
      </w:pPr>
      <w:r>
        <w:rPr>
          <w:rFonts w:ascii="Times New Roman"/>
          <w:b w:val="false"/>
          <w:i w:val="false"/>
          <w:color w:val="000000"/>
          <w:sz w:val="28"/>
        </w:rPr>
        <w:t xml:space="preserve">
      Қазақстан Республикасының заң актілеріне сәйкес енгізілуге тиісті өзге де талаптар болады. </w:t>
      </w:r>
    </w:p>
    <w:bookmarkStart w:name="z176" w:id="69"/>
    <w:p>
      <w:pPr>
        <w:spacing w:after="0"/>
        <w:ind w:left="0"/>
        <w:jc w:val="both"/>
      </w:pPr>
      <w:r>
        <w:rPr>
          <w:rFonts w:ascii="Times New Roman"/>
          <w:b w:val="false"/>
          <w:i w:val="false"/>
          <w:color w:val="000000"/>
          <w:sz w:val="28"/>
        </w:rPr>
        <w:t xml:space="preserve">
      2. Құрылтай шартының (жалғыз құрылтайшы шешімінің) қолданылу кезеңінде осы Заңның 6-бабының 3-тармағында белгіленген талаптар сақталған жағдайда оның тараптары (жалғыз құрылтайшысы) оған өзгерістер мен толықтырулар енгізуге құқылы. </w:t>
      </w:r>
    </w:p>
    <w:bookmarkEnd w:id="69"/>
    <w:bookmarkStart w:name="z177" w:id="70"/>
    <w:p>
      <w:pPr>
        <w:spacing w:after="0"/>
        <w:ind w:left="0"/>
        <w:jc w:val="both"/>
      </w:pPr>
      <w:r>
        <w:rPr>
          <w:rFonts w:ascii="Times New Roman"/>
          <w:b w:val="false"/>
          <w:i w:val="false"/>
          <w:color w:val="000000"/>
          <w:sz w:val="28"/>
        </w:rPr>
        <w:t xml:space="preserve">
      3. Құрылтай шартында (жалғыз құрылтайшының шешімінде) жазылған мәліметтер, егер шарттың өзінде (жалғыз құрылтайшының шешімінде) өзгеше көзделмесе, коммерциялық құпия болып табылады. Құрылтай шарты (жалғыз құрылтайшының шешімі) мемлекеттік органдарға, сондай-ақ үшінші тұлғаларға қоғамның шешімі бойынша не Қазақстан Республикасының заң актілерінде белгіленген жағдайларда ғана берілуге тиіс. </w:t>
      </w:r>
    </w:p>
    <w:bookmarkEnd w:id="70"/>
    <w:bookmarkStart w:name="z178" w:id="71"/>
    <w:p>
      <w:pPr>
        <w:spacing w:after="0"/>
        <w:ind w:left="0"/>
        <w:jc w:val="both"/>
      </w:pPr>
      <w:r>
        <w:rPr>
          <w:rFonts w:ascii="Times New Roman"/>
          <w:b w:val="false"/>
          <w:i w:val="false"/>
          <w:color w:val="000000"/>
          <w:sz w:val="28"/>
        </w:rPr>
        <w:t xml:space="preserve">
      4. Құрылтай шартының (жалғыз құрылтайшы шешімінің) қолданылуы жарияланған акциялардың шығарылуы мемлекеттік тіркелген күннен бастап тоқтатылады. </w:t>
      </w:r>
    </w:p>
    <w:bookmarkEnd w:id="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өзгерту енгізілді - Қазақстан Республикасының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8-бап. Құрылтай шартын жасасу (жалғыз құрылтайшының шешімін ресімдеу) тәртібі </w:t>
      </w:r>
    </w:p>
    <w:p>
      <w:pPr>
        <w:spacing w:after="0"/>
        <w:ind w:left="0"/>
        <w:jc w:val="both"/>
      </w:pPr>
      <w:r>
        <w:rPr>
          <w:rFonts w:ascii="Times New Roman"/>
          <w:b w:val="false"/>
          <w:i w:val="false"/>
          <w:color w:val="000000"/>
          <w:sz w:val="28"/>
        </w:rPr>
        <w:t xml:space="preserve">
      1. Құрылтай шарты әрбір құрылтайшының немесе оның өкілінің шартқа қол қоюы арқылы жазбаша нысанда жасалады. </w:t>
      </w:r>
    </w:p>
    <w:bookmarkStart w:name="z599" w:id="72"/>
    <w:p>
      <w:pPr>
        <w:spacing w:after="0"/>
        <w:ind w:left="0"/>
        <w:jc w:val="both"/>
      </w:pPr>
      <w:r>
        <w:rPr>
          <w:rFonts w:ascii="Times New Roman"/>
          <w:b w:val="false"/>
          <w:i w:val="false"/>
          <w:color w:val="000000"/>
          <w:sz w:val="28"/>
        </w:rPr>
        <w:t xml:space="preserve">
      Жалғыз құрылтайшының шешімі жазбаша нысанда ресімделіп, оған құрылтайшы немесе оның өкілі қол қояды. </w:t>
      </w:r>
    </w:p>
    <w:bookmarkEnd w:id="72"/>
    <w:bookmarkStart w:name="z600" w:id="73"/>
    <w:p>
      <w:pPr>
        <w:spacing w:after="0"/>
        <w:ind w:left="0"/>
        <w:jc w:val="both"/>
      </w:pPr>
      <w:r>
        <w:rPr>
          <w:rFonts w:ascii="Times New Roman"/>
          <w:b w:val="false"/>
          <w:i w:val="false"/>
          <w:color w:val="000000"/>
          <w:sz w:val="28"/>
        </w:rPr>
        <w:t xml:space="preserve">
      Құрылтай шартын (жалғыз құрылтайшының шешімін) нотариат куәландыруға тиіс. </w:t>
      </w:r>
    </w:p>
    <w:bookmarkEnd w:id="73"/>
    <w:bookmarkStart w:name="z179" w:id="74"/>
    <w:p>
      <w:pPr>
        <w:spacing w:after="0"/>
        <w:ind w:left="0"/>
        <w:jc w:val="both"/>
      </w:pPr>
      <w:r>
        <w:rPr>
          <w:rFonts w:ascii="Times New Roman"/>
          <w:b w:val="false"/>
          <w:i w:val="false"/>
          <w:color w:val="000000"/>
          <w:sz w:val="28"/>
        </w:rPr>
        <w:t xml:space="preserve">
      2. Құрылтайшылар (жалғыз құрылтайшы) өкілдерінің Қазақстан Республикасының Заңдарына сәйкес ресімделген және құрылтайшылардың жиналысына қатысу мен құрылтай шартына қол қою құқығын қоса алғанда, қоғам құруға құқық беретін тиісті өкілеттіктері болуға тиіс. </w:t>
      </w:r>
    </w:p>
    <w:bookmarkEnd w:id="74"/>
    <w:p>
      <w:pPr>
        <w:spacing w:after="0"/>
        <w:ind w:left="0"/>
        <w:jc w:val="both"/>
      </w:pPr>
      <w:r>
        <w:rPr>
          <w:rFonts w:ascii="Times New Roman"/>
          <w:b/>
          <w:i w:val="false"/>
          <w:color w:val="000000"/>
          <w:sz w:val="28"/>
        </w:rPr>
        <w:t xml:space="preserve">9-бап. Қоғамның жарғысы </w:t>
      </w:r>
    </w:p>
    <w:p>
      <w:pPr>
        <w:spacing w:after="0"/>
        <w:ind w:left="0"/>
        <w:jc w:val="both"/>
      </w:pPr>
      <w:r>
        <w:rPr>
          <w:rFonts w:ascii="Times New Roman"/>
          <w:b w:val="false"/>
          <w:i w:val="false"/>
          <w:color w:val="000000"/>
          <w:sz w:val="28"/>
        </w:rPr>
        <w:t xml:space="preserve">
      1. Қоғамның жарғысы қоғамның заңды тұлға ретіндегі құқықтық мәртебесін айқындайтын құжат болып табылады. Акционерлердің жалпы жиналысы уәкілеттік берген адам қол қоятын, жарғыға Қазақстан Республикасының заңнамасында көзделген тәртіппен ресімделген өзгерiстер мен толықтыруларды (оның ішінде жарғының жаңа редакциясы түрінде жазылғандарды) қоспағанда, қоғам жарғысына құрылтайшылар (жалғыз құрылтайшы) не оның өкiлдерi (өкiлi) қол қоюға тиiс. Қоғамның жарғысын, сондай-ақ оған енгiзiлетiн барлық өзгерiстер мен толықтыруларды нотариат куәландыруға тиiс. </w:t>
      </w:r>
    </w:p>
    <w:bookmarkStart w:name="z180" w:id="75"/>
    <w:p>
      <w:pPr>
        <w:spacing w:after="0"/>
        <w:ind w:left="0"/>
        <w:jc w:val="both"/>
      </w:pPr>
      <w:r>
        <w:rPr>
          <w:rFonts w:ascii="Times New Roman"/>
          <w:b w:val="false"/>
          <w:i w:val="false"/>
          <w:color w:val="000000"/>
          <w:sz w:val="28"/>
        </w:rPr>
        <w:t xml:space="preserve">
      2. Қоғамның жарғысында мыналар: </w:t>
      </w:r>
    </w:p>
    <w:bookmarkEnd w:id="75"/>
    <w:bookmarkStart w:name="z181" w:id="76"/>
    <w:p>
      <w:pPr>
        <w:spacing w:after="0"/>
        <w:ind w:left="0"/>
        <w:jc w:val="both"/>
      </w:pPr>
      <w:r>
        <w:rPr>
          <w:rFonts w:ascii="Times New Roman"/>
          <w:b w:val="false"/>
          <w:i w:val="false"/>
          <w:color w:val="000000"/>
          <w:sz w:val="28"/>
        </w:rPr>
        <w:t xml:space="preserve">
      1) қоғамның толық және қысқартылған атауы; </w:t>
      </w:r>
    </w:p>
    <w:bookmarkEnd w:id="76"/>
    <w:bookmarkStart w:name="z182" w:id="77"/>
    <w:p>
      <w:pPr>
        <w:spacing w:after="0"/>
        <w:ind w:left="0"/>
        <w:jc w:val="both"/>
      </w:pPr>
      <w:r>
        <w:rPr>
          <w:rFonts w:ascii="Times New Roman"/>
          <w:b w:val="false"/>
          <w:i w:val="false"/>
          <w:color w:val="000000"/>
          <w:sz w:val="28"/>
        </w:rPr>
        <w:t xml:space="preserve">
      2) қоғамның атқарушы органының орналасқан жері; </w:t>
      </w:r>
    </w:p>
    <w:bookmarkEnd w:id="77"/>
    <w:bookmarkStart w:name="z183" w:id="78"/>
    <w:p>
      <w:pPr>
        <w:spacing w:after="0"/>
        <w:ind w:left="0"/>
        <w:jc w:val="both"/>
      </w:pPr>
      <w:r>
        <w:rPr>
          <w:rFonts w:ascii="Times New Roman"/>
          <w:b w:val="false"/>
          <w:i w:val="false"/>
          <w:color w:val="000000"/>
          <w:sz w:val="28"/>
        </w:rPr>
        <w:t>
      3) қоғамның артықшылықты акцияларымен куәландырылған құқықтар көлемiн қоса алғанда, акционерлердiң құқықтары туралы мәлiметтер;</w:t>
      </w:r>
    </w:p>
    <w:bookmarkEnd w:id="78"/>
    <w:bookmarkStart w:name="z454" w:id="79"/>
    <w:p>
      <w:pPr>
        <w:spacing w:after="0"/>
        <w:ind w:left="0"/>
        <w:jc w:val="both"/>
      </w:pPr>
      <w:r>
        <w:rPr>
          <w:rFonts w:ascii="Times New Roman"/>
          <w:b w:val="false"/>
          <w:i w:val="false"/>
          <w:color w:val="000000"/>
          <w:sz w:val="28"/>
        </w:rPr>
        <w:t>
      3-1) оларға қатысты "алтын акция" (ол болған кезде) иесінің вето құқығы белгіленген мәселелер, сондай-ақ "алтын акция" иесінің тегі, аты, әкесінің аты (ол болған кезде);</w:t>
      </w:r>
    </w:p>
    <w:bookmarkEnd w:id="7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 (алып тасталды) </w:t>
      </w:r>
      <w:r>
        <w:br/>
      </w:r>
      <w:r>
        <w:rPr>
          <w:rFonts w:ascii="Times New Roman"/>
          <w:b w:val="false"/>
          <w:i w:val="false"/>
          <w:color w:val="000000"/>
          <w:sz w:val="28"/>
        </w:rPr>
        <w:t>
</w:t>
      </w:r>
    </w:p>
    <w:bookmarkStart w:name="z184" w:id="80"/>
    <w:p>
      <w:pPr>
        <w:spacing w:after="0"/>
        <w:ind w:left="0"/>
        <w:jc w:val="both"/>
      </w:pPr>
      <w:r>
        <w:rPr>
          <w:rFonts w:ascii="Times New Roman"/>
          <w:b w:val="false"/>
          <w:i w:val="false"/>
          <w:color w:val="000000"/>
          <w:sz w:val="28"/>
        </w:rPr>
        <w:t xml:space="preserve">
      5) қоғамның органдарын құру тәртібі және олардың құзыреті; </w:t>
      </w:r>
    </w:p>
    <w:bookmarkEnd w:id="80"/>
    <w:bookmarkStart w:name="z185" w:id="81"/>
    <w:p>
      <w:pPr>
        <w:spacing w:after="0"/>
        <w:ind w:left="0"/>
        <w:jc w:val="both"/>
      </w:pPr>
      <w:r>
        <w:rPr>
          <w:rFonts w:ascii="Times New Roman"/>
          <w:b w:val="false"/>
          <w:i w:val="false"/>
          <w:color w:val="000000"/>
          <w:sz w:val="28"/>
        </w:rPr>
        <w:t xml:space="preserve">
      6) қоғам органдарының қызметін ұйымдастыру тәртібі, соның ішінде: </w:t>
      </w:r>
    </w:p>
    <w:bookmarkEnd w:id="81"/>
    <w:p>
      <w:pPr>
        <w:spacing w:after="0"/>
        <w:ind w:left="0"/>
        <w:jc w:val="both"/>
      </w:pPr>
      <w:r>
        <w:rPr>
          <w:rFonts w:ascii="Times New Roman"/>
          <w:b w:val="false"/>
          <w:i w:val="false"/>
          <w:color w:val="000000"/>
          <w:sz w:val="28"/>
        </w:rPr>
        <w:t xml:space="preserve">
      қоғам акционерлерінің жалпы жиналысын және алқалы органдарының отырыстарын шақыру, әзірлеу және өткізу тәртібі; </w:t>
      </w:r>
    </w:p>
    <w:p>
      <w:pPr>
        <w:spacing w:after="0"/>
        <w:ind w:left="0"/>
        <w:jc w:val="both"/>
      </w:pPr>
      <w:r>
        <w:rPr>
          <w:rFonts w:ascii="Times New Roman"/>
          <w:b w:val="false"/>
          <w:i w:val="false"/>
          <w:color w:val="000000"/>
          <w:sz w:val="28"/>
        </w:rPr>
        <w:t xml:space="preserve">
      қоғам органдарының шешімдер қабылдау тәртібі, соның ішінде шешімдері айқын басым көпшілік дауыспен қабылдануға тиісті мәселелердің тізбесі; </w:t>
      </w:r>
    </w:p>
    <w:bookmarkStart w:name="z186" w:id="82"/>
    <w:p>
      <w:pPr>
        <w:spacing w:after="0"/>
        <w:ind w:left="0"/>
        <w:jc w:val="both"/>
      </w:pPr>
      <w:r>
        <w:rPr>
          <w:rFonts w:ascii="Times New Roman"/>
          <w:b w:val="false"/>
          <w:i w:val="false"/>
          <w:color w:val="000000"/>
          <w:sz w:val="28"/>
        </w:rPr>
        <w:t xml:space="preserve">
      7) қоғамның акционерлеріне оның қызметі туралы ақпарат беру тәртібі; </w:t>
      </w:r>
    </w:p>
    <w:bookmarkEnd w:id="82"/>
    <w:bookmarkStart w:name="z187" w:id="83"/>
    <w:p>
      <w:pPr>
        <w:spacing w:after="0"/>
        <w:ind w:left="0"/>
        <w:jc w:val="both"/>
      </w:pPr>
      <w:r>
        <w:rPr>
          <w:rFonts w:ascii="Times New Roman"/>
          <w:b w:val="false"/>
          <w:i w:val="false"/>
          <w:color w:val="000000"/>
          <w:sz w:val="28"/>
        </w:rPr>
        <w:t xml:space="preserve">
      7-1) қоғам акционерлерi мен лауазымды тұлғаларының өз үлестес тұлғалары туралы ақпаратты беру тәртiбi;"; </w:t>
      </w:r>
    </w:p>
    <w:bookmarkEnd w:id="83"/>
    <w:bookmarkStart w:name="z188" w:id="84"/>
    <w:p>
      <w:pPr>
        <w:spacing w:after="0"/>
        <w:ind w:left="0"/>
        <w:jc w:val="both"/>
      </w:pPr>
      <w:r>
        <w:rPr>
          <w:rFonts w:ascii="Times New Roman"/>
          <w:b w:val="false"/>
          <w:i w:val="false"/>
          <w:color w:val="000000"/>
          <w:sz w:val="28"/>
        </w:rPr>
        <w:t xml:space="preserve">
      8) қоғам коммерциялық емес ұйым болған жағдайда: қоғамның коммерциялық емес ұйым екендігін көрсету, дауыс беру рәсімі, дивидендтерді төлемеу туралы ережелер мен осы Заңда және Қазақстан Республикасының өзге де заң актілерінде белгіленген басқа да талаптар; </w:t>
      </w:r>
    </w:p>
    <w:bookmarkEnd w:id="84"/>
    <w:bookmarkStart w:name="z189" w:id="85"/>
    <w:p>
      <w:pPr>
        <w:spacing w:after="0"/>
        <w:ind w:left="0"/>
        <w:jc w:val="both"/>
      </w:pPr>
      <w:r>
        <w:rPr>
          <w:rFonts w:ascii="Times New Roman"/>
          <w:b w:val="false"/>
          <w:i w:val="false"/>
          <w:color w:val="000000"/>
          <w:sz w:val="28"/>
        </w:rPr>
        <w:t xml:space="preserve">
      9) қоғам қызметінің тоқтатылу талаптары; </w:t>
      </w:r>
    </w:p>
    <w:bookmarkEnd w:id="85"/>
    <w:bookmarkStart w:name="z190" w:id="86"/>
    <w:p>
      <w:pPr>
        <w:spacing w:after="0"/>
        <w:ind w:left="0"/>
        <w:jc w:val="both"/>
      </w:pPr>
      <w:r>
        <w:rPr>
          <w:rFonts w:ascii="Times New Roman"/>
          <w:b w:val="false"/>
          <w:i w:val="false"/>
          <w:color w:val="000000"/>
          <w:sz w:val="28"/>
        </w:rPr>
        <w:t xml:space="preserve">
      10) осы Заңға және Қазақстан Республикасының өзге де заң актілеріне сәйкес өзге де ережелер болуға тиіс. </w:t>
      </w:r>
    </w:p>
    <w:bookmarkEnd w:id="86"/>
    <w:bookmarkStart w:name="z191" w:id="87"/>
    <w:p>
      <w:pPr>
        <w:spacing w:after="0"/>
        <w:ind w:left="0"/>
        <w:jc w:val="both"/>
      </w:pPr>
      <w:r>
        <w:rPr>
          <w:rFonts w:ascii="Times New Roman"/>
          <w:b w:val="false"/>
          <w:i w:val="false"/>
          <w:color w:val="000000"/>
          <w:sz w:val="28"/>
        </w:rPr>
        <w:t xml:space="preserve">
      3. Барлық мүдделі тұлғалар қоғамның жарғысымен танысуға құқылы. Қоғам мүдделi тұлғаның талап етуі бойынша оған қоғамның жарғысымен, сонымен бірге оған кейін енгізілген өзгерістермен және толықтырулармен танысуға мүмкіндік беруге міндетті. Қоғам акционердің өзіне қоғам жарғысының көшірмесін беру туралы талабын үш жұмыс күні ішінде орындауға міндетті. Қоғам акционерге жарғының көшірмесін бергені үшін ақы алуға құқылы, ол көшірме дайындауға, сондай-ақ жеткізіп беру қажет болған жағдайда оны жеткізуге жұмсалған шығындардан аспауға тиіс. </w:t>
      </w:r>
    </w:p>
    <w:bookmarkEnd w:id="87"/>
    <w:bookmarkStart w:name="z192" w:id="88"/>
    <w:p>
      <w:pPr>
        <w:spacing w:after="0"/>
        <w:ind w:left="0"/>
        <w:jc w:val="both"/>
      </w:pPr>
      <w:r>
        <w:rPr>
          <w:rFonts w:ascii="Times New Roman"/>
          <w:b w:val="false"/>
          <w:i w:val="false"/>
          <w:color w:val="000000"/>
          <w:sz w:val="28"/>
        </w:rPr>
        <w:t>
      4. Қоғам өз қызметін Қазақстан Республикасының Әділет министрлігі мазмұнын айқындайтын үлгілік жарғы негізінде жүзеге асыра алады.</w:t>
      </w:r>
    </w:p>
    <w:bookmarkEnd w:id="88"/>
    <w:bookmarkStart w:name="z193" w:id="89"/>
    <w:p>
      <w:pPr>
        <w:spacing w:after="0"/>
        <w:ind w:left="0"/>
        <w:jc w:val="both"/>
      </w:pPr>
      <w:r>
        <w:rPr>
          <w:rFonts w:ascii="Times New Roman"/>
          <w:b w:val="false"/>
          <w:i w:val="false"/>
          <w:color w:val="000000"/>
          <w:sz w:val="28"/>
        </w:rPr>
        <w:t>
      5. Қазақстан Республикасының бухгалтерлік есепке алу және қаржылық есептілік туралы заңнамасына сәйкес айқындалған қаржылық есептілік депозитарийінің (бұдан әрі – қаржылық есептілік депозитарийі) интернет-ресурсымен қатар қоғамның қызметi туралы ақпаратты жариялау үшiн қосымша пайдаланылуы мүмкiн бұқаралық ақпарат құралдары қоғамның жарғысында айқындалады.</w:t>
      </w:r>
    </w:p>
    <w:bookmarkEnd w:id="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өзгеріс енгізілді - ҚР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24.11.2021 </w:t>
      </w:r>
      <w:r>
        <w:rPr>
          <w:rFonts w:ascii="Times New Roman"/>
          <w:b w:val="false"/>
          <w:i w:val="false"/>
          <w:color w:val="000000"/>
          <w:sz w:val="28"/>
        </w:rPr>
        <w:t>№ 75-VII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2" w:id="90"/>
    <w:p>
      <w:pPr>
        <w:spacing w:after="0"/>
        <w:ind w:left="0"/>
        <w:jc w:val="left"/>
      </w:pPr>
      <w:r>
        <w:rPr>
          <w:rFonts w:ascii="Times New Roman"/>
          <w:b/>
          <w:i w:val="false"/>
          <w:color w:val="000000"/>
        </w:rPr>
        <w:t xml:space="preserve"> 3-тарау. Қоғамның жарғылық капиталы</w:t>
      </w:r>
    </w:p>
    <w:bookmarkEnd w:id="90"/>
    <w:p>
      <w:pPr>
        <w:spacing w:after="0"/>
        <w:ind w:left="0"/>
        <w:jc w:val="both"/>
      </w:pPr>
      <w:r>
        <w:rPr>
          <w:rFonts w:ascii="Times New Roman"/>
          <w:b/>
          <w:i w:val="false"/>
          <w:color w:val="000000"/>
          <w:sz w:val="28"/>
        </w:rPr>
        <w:t xml:space="preserve">10-бап. Қоғамның жарғылық капиталының ең төменгі мөлшері </w:t>
      </w:r>
    </w:p>
    <w:p>
      <w:pPr>
        <w:spacing w:after="0"/>
        <w:ind w:left="0"/>
        <w:jc w:val="both"/>
      </w:pPr>
      <w:r>
        <w:rPr>
          <w:rFonts w:ascii="Times New Roman"/>
          <w:b w:val="false"/>
          <w:i w:val="false"/>
          <w:color w:val="000000"/>
          <w:sz w:val="28"/>
        </w:rPr>
        <w:t xml:space="preserve">
      Қоғамның жарғылық капиталының ең төменгі мөлшері тиісті қаржы жылына арналған республикалық бюджет туралы Қазақстан Республикасының заңында белгіленген айлық есептік көрсеткіштің 50000 еселенген мөлшерінде болады. </w:t>
      </w:r>
    </w:p>
    <w:bookmarkStart w:name="z601" w:id="91"/>
    <w:p>
      <w:pPr>
        <w:spacing w:after="0"/>
        <w:ind w:left="0"/>
        <w:jc w:val="both"/>
      </w:pPr>
      <w:r>
        <w:rPr>
          <w:rFonts w:ascii="Times New Roman"/>
          <w:b w:val="false"/>
          <w:i w:val="false"/>
          <w:color w:val="000000"/>
          <w:sz w:val="28"/>
        </w:rPr>
        <w:t>
      Осы баптың бірінші бөлігінде қоғамның жарғылық капиталының ең төменгі мөлшері бойынша белгіленген талаптар өз қызметін инвестициялық жекешелендіру қоры және тауар биржалары ретінде жүзеге асыратын қоғамға қолданылмайды.</w:t>
      </w:r>
    </w:p>
    <w:bookmarkEnd w:id="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 енгізілді - ҚР 27.10.2015 </w:t>
      </w:r>
      <w:r>
        <w:rPr>
          <w:rFonts w:ascii="Times New Roman"/>
          <w:b w:val="false"/>
          <w:i w:val="false"/>
          <w:color w:val="000000"/>
          <w:sz w:val="28"/>
        </w:rPr>
        <w:t>№ 364-V</w:t>
      </w:r>
      <w:r>
        <w:rPr>
          <w:rFonts w:ascii="Times New Roman"/>
          <w:b w:val="false"/>
          <w:i w:val="false"/>
          <w:color w:val="ff0000"/>
          <w:sz w:val="28"/>
        </w:rPr>
        <w:t xml:space="preserve"> Заңымен (01.07.2016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11-бап. Қоғамның жарғылық капиталы </w:t>
      </w:r>
    </w:p>
    <w:p>
      <w:pPr>
        <w:spacing w:after="0"/>
        <w:ind w:left="0"/>
        <w:jc w:val="both"/>
      </w:pPr>
      <w:r>
        <w:rPr>
          <w:rFonts w:ascii="Times New Roman"/>
          <w:b w:val="false"/>
          <w:i w:val="false"/>
          <w:color w:val="000000"/>
          <w:sz w:val="28"/>
        </w:rPr>
        <w:t xml:space="preserve">
      1. Қоғамның жарғылық капиталы құрылтайшылардың (жалғыз құрылтайшының) акцияларды олардың нақтылы құны бойынша және инвесторлардың осы Заңда белгiленген талаптарға сәйкес айқындалатын орналастыру бағалары бойынша төлеуi арқылы қалыптастырылады және ол Қазақстан Республикасының ұлттық валютасымен көрсетiледі. </w:t>
      </w:r>
    </w:p>
    <w:bookmarkStart w:name="z602" w:id="92"/>
    <w:p>
      <w:pPr>
        <w:spacing w:after="0"/>
        <w:ind w:left="0"/>
        <w:jc w:val="both"/>
      </w:pPr>
      <w:r>
        <w:rPr>
          <w:rFonts w:ascii="Times New Roman"/>
          <w:b w:val="false"/>
          <w:i w:val="false"/>
          <w:color w:val="000000"/>
          <w:sz w:val="28"/>
        </w:rPr>
        <w:t xml:space="preserve">
      Қайта ұйымдастыру нәтижесiнде құрылған қоғамның жарғылық капиталы осы Заңда белгiленген талаптарға сәйкес қалыптастырылады. </w:t>
      </w:r>
    </w:p>
    <w:bookmarkEnd w:id="92"/>
    <w:bookmarkStart w:name="z194" w:id="93"/>
    <w:p>
      <w:pPr>
        <w:spacing w:after="0"/>
        <w:ind w:left="0"/>
        <w:jc w:val="both"/>
      </w:pPr>
      <w:r>
        <w:rPr>
          <w:rFonts w:ascii="Times New Roman"/>
          <w:b w:val="false"/>
          <w:i w:val="false"/>
          <w:color w:val="000000"/>
          <w:sz w:val="28"/>
        </w:rPr>
        <w:t xml:space="preserve">
      2. Акцияның құрылтайшылар алдын ала енгiзетiн төлем мөлшерi қоғамның жарғылық капиталының ең төменгi мөлшерiнен кем болмауға және оны құрылтайшылар қоғам заңды тұлға ретiнде мемлекеттiк тiркелген күннен бастап отыз күн iшiнде толық төлеуге тиiс. </w:t>
      </w:r>
    </w:p>
    <w:bookmarkEnd w:id="93"/>
    <w:bookmarkStart w:name="z195" w:id="94"/>
    <w:p>
      <w:pPr>
        <w:spacing w:after="0"/>
        <w:ind w:left="0"/>
        <w:jc w:val="both"/>
      </w:pPr>
      <w:r>
        <w:rPr>
          <w:rFonts w:ascii="Times New Roman"/>
          <w:b w:val="false"/>
          <w:i w:val="false"/>
          <w:color w:val="000000"/>
          <w:sz w:val="28"/>
        </w:rPr>
        <w:t xml:space="preserve">
      3. Қоғамның жарғылық капиталын ұлғайту қоғамның жарияланған акцияларын орналастыру арқылы жүзеге асырылады. </w:t>
      </w:r>
    </w:p>
    <w:bookmarkEnd w:id="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 жаңа редакцияда - Қазақстан Республикасының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Заңымен. </w:t>
      </w:r>
      <w:r>
        <w:br/>
      </w:r>
      <w:r>
        <w:rPr>
          <w:rFonts w:ascii="Times New Roman"/>
          <w:b w:val="false"/>
          <w:i w:val="false"/>
          <w:color w:val="000000"/>
          <w:sz w:val="28"/>
        </w:rPr>
        <w:t>
</w:t>
      </w:r>
    </w:p>
    <w:bookmarkStart w:name="z15" w:id="95"/>
    <w:p>
      <w:pPr>
        <w:spacing w:after="0"/>
        <w:ind w:left="0"/>
        <w:jc w:val="left"/>
      </w:pPr>
      <w:r>
        <w:rPr>
          <w:rFonts w:ascii="Times New Roman"/>
          <w:b/>
          <w:i w:val="false"/>
          <w:color w:val="000000"/>
        </w:rPr>
        <w:t xml:space="preserve">  4-тарау. Қоғамның акциялары және басқа да бағалы қағаздары</w:t>
      </w:r>
    </w:p>
    <w:bookmarkEnd w:id="95"/>
    <w:p>
      <w:pPr>
        <w:spacing w:after="0"/>
        <w:ind w:left="0"/>
        <w:jc w:val="both"/>
      </w:pPr>
      <w:r>
        <w:rPr>
          <w:rFonts w:ascii="Times New Roman"/>
          <w:b/>
          <w:i w:val="false"/>
          <w:color w:val="000000"/>
          <w:sz w:val="28"/>
        </w:rPr>
        <w:t xml:space="preserve">12-бап. Қоғамның бағалы қағаздары туралы жалпы ережелер </w:t>
      </w:r>
    </w:p>
    <w:p>
      <w:pPr>
        <w:spacing w:after="0"/>
        <w:ind w:left="0"/>
        <w:jc w:val="both"/>
      </w:pPr>
      <w:r>
        <w:rPr>
          <w:rFonts w:ascii="Times New Roman"/>
          <w:b w:val="false"/>
          <w:i w:val="false"/>
          <w:color w:val="000000"/>
          <w:sz w:val="28"/>
        </w:rPr>
        <w:t xml:space="preserve">
      1. Қоғам жай акциялар, не жай және артықшылықты акциялар шығаруға құқылы. Акциялар құжатсыз нысанда шығарылады. </w:t>
      </w:r>
    </w:p>
    <w:bookmarkStart w:name="z196" w:id="96"/>
    <w:p>
      <w:pPr>
        <w:spacing w:after="0"/>
        <w:ind w:left="0"/>
        <w:jc w:val="both"/>
      </w:pPr>
      <w:r>
        <w:rPr>
          <w:rFonts w:ascii="Times New Roman"/>
          <w:b w:val="false"/>
          <w:i w:val="false"/>
          <w:color w:val="000000"/>
          <w:sz w:val="28"/>
        </w:rPr>
        <w:t xml:space="preserve">
      2. Акционерлік қоғамның ұйымдық-құқықтық нысанында құрылған коммерциялық емес ұйымдардың артықшылықты акциялар шығаруға құқығы жоқ. </w:t>
      </w:r>
    </w:p>
    <w:bookmarkEnd w:id="96"/>
    <w:bookmarkStart w:name="z197" w:id="97"/>
    <w:p>
      <w:pPr>
        <w:spacing w:after="0"/>
        <w:ind w:left="0"/>
        <w:jc w:val="both"/>
      </w:pPr>
      <w:r>
        <w:rPr>
          <w:rFonts w:ascii="Times New Roman"/>
          <w:b w:val="false"/>
          <w:i w:val="false"/>
          <w:color w:val="000000"/>
          <w:sz w:val="28"/>
        </w:rPr>
        <w:t xml:space="preserve">
      3. Акция бөлінбейді. Егер акция ортақ меншік құқығымен бірнеше тұлғаға тиесілі болса, олардың бәрі бір акционер деп танылады және өзінің жалпы өкілі арқылы акциямен куәландырылған құқықтарды пайдаланады. </w:t>
      </w:r>
    </w:p>
    <w:bookmarkEnd w:id="97"/>
    <w:bookmarkStart w:name="z198" w:id="98"/>
    <w:p>
      <w:pPr>
        <w:spacing w:after="0"/>
        <w:ind w:left="0"/>
        <w:jc w:val="both"/>
      </w:pPr>
      <w:r>
        <w:rPr>
          <w:rFonts w:ascii="Times New Roman"/>
          <w:b w:val="false"/>
          <w:i w:val="false"/>
          <w:color w:val="000000"/>
          <w:sz w:val="28"/>
        </w:rPr>
        <w:t xml:space="preserve">
      4. Егер осы Заңда өзгеше белгіленбесе, акцияның бір түрі оны иеленетін әрбір акционерге осындай акциялар түрінің басқа иелерімен бірдей көлемде құқықтар береді. </w:t>
      </w:r>
    </w:p>
    <w:bookmarkEnd w:id="98"/>
    <w:bookmarkStart w:name="z199" w:id="99"/>
    <w:p>
      <w:pPr>
        <w:spacing w:after="0"/>
        <w:ind w:left="0"/>
        <w:jc w:val="both"/>
      </w:pPr>
      <w:r>
        <w:rPr>
          <w:rFonts w:ascii="Times New Roman"/>
          <w:b w:val="false"/>
          <w:i w:val="false"/>
          <w:color w:val="000000"/>
          <w:sz w:val="28"/>
        </w:rPr>
        <w:t xml:space="preserve">
      5. Қазақстан Республикасының заң актілерінде: </w:t>
      </w:r>
    </w:p>
    <w:bookmarkEnd w:id="99"/>
    <w:bookmarkStart w:name="z200" w:id="100"/>
    <w:p>
      <w:pPr>
        <w:spacing w:after="0"/>
        <w:ind w:left="0"/>
        <w:jc w:val="both"/>
      </w:pPr>
      <w:r>
        <w:rPr>
          <w:rFonts w:ascii="Times New Roman"/>
          <w:b w:val="false"/>
          <w:i w:val="false"/>
          <w:color w:val="000000"/>
          <w:sz w:val="28"/>
        </w:rPr>
        <w:t xml:space="preserve">
      1) қоғамның акцияларымен мәмілелер жасасуға; </w:t>
      </w:r>
    </w:p>
    <w:bookmarkEnd w:id="100"/>
    <w:bookmarkStart w:name="z201" w:id="101"/>
    <w:p>
      <w:pPr>
        <w:spacing w:after="0"/>
        <w:ind w:left="0"/>
        <w:jc w:val="both"/>
      </w:pPr>
      <w:r>
        <w:rPr>
          <w:rFonts w:ascii="Times New Roman"/>
          <w:b w:val="false"/>
          <w:i w:val="false"/>
          <w:color w:val="000000"/>
          <w:sz w:val="28"/>
        </w:rPr>
        <w:t xml:space="preserve">
      2) қоғамның бір акционерге тиесілі акцияларының ең көп мөлшеріне; </w:t>
      </w:r>
    </w:p>
    <w:bookmarkEnd w:id="101"/>
    <w:bookmarkStart w:name="z202" w:id="102"/>
    <w:p>
      <w:pPr>
        <w:spacing w:after="0"/>
        <w:ind w:left="0"/>
        <w:jc w:val="both"/>
      </w:pPr>
      <w:r>
        <w:rPr>
          <w:rFonts w:ascii="Times New Roman"/>
          <w:b w:val="false"/>
          <w:i w:val="false"/>
          <w:color w:val="000000"/>
          <w:sz w:val="28"/>
        </w:rPr>
        <w:t xml:space="preserve">
      3) қоғамның акциялары бойынша бір акционерге берілетін ең көп дауыс санына шектеулер белгіленуі мүмкін. </w:t>
      </w:r>
    </w:p>
    <w:bookmarkEnd w:id="102"/>
    <w:bookmarkStart w:name="z203" w:id="103"/>
    <w:p>
      <w:pPr>
        <w:spacing w:after="0"/>
        <w:ind w:left="0"/>
        <w:jc w:val="both"/>
      </w:pPr>
      <w:r>
        <w:rPr>
          <w:rFonts w:ascii="Times New Roman"/>
          <w:b w:val="false"/>
          <w:i w:val="false"/>
          <w:color w:val="000000"/>
          <w:sz w:val="28"/>
        </w:rPr>
        <w:t xml:space="preserve">
      6. Қоғам басқа да бағалы қағаздар шығаруға құқылы, оларды шығару, орналастыру, айналысқа салу және өтеу талаптары мен тәртібі Қазақстан Республикасының бағалы қағаздар рыногы туралы заңдарымен белгіленеді. </w:t>
      </w:r>
    </w:p>
    <w:bookmarkEnd w:id="103"/>
    <w:p>
      <w:pPr>
        <w:spacing w:after="0"/>
        <w:ind w:left="0"/>
        <w:jc w:val="both"/>
      </w:pPr>
      <w:r>
        <w:rPr>
          <w:rFonts w:ascii="Times New Roman"/>
          <w:b/>
          <w:i w:val="false"/>
          <w:color w:val="000000"/>
          <w:sz w:val="28"/>
        </w:rPr>
        <w:t xml:space="preserve">13-бап. Акциялардың түрлері </w:t>
      </w:r>
    </w:p>
    <w:p>
      <w:pPr>
        <w:spacing w:after="0"/>
        <w:ind w:left="0"/>
        <w:jc w:val="both"/>
      </w:pPr>
      <w:r>
        <w:rPr>
          <w:rFonts w:ascii="Times New Roman"/>
          <w:b w:val="false"/>
          <w:i w:val="false"/>
          <w:color w:val="000000"/>
          <w:sz w:val="28"/>
        </w:rPr>
        <w:t>
      1. Жай акция дауыс беруге енгізілетін барлық мәселелерді шешкен кезде акционерге дауыс беру құқығымен акционерлердің жалпы жиналысына қатысу құқығын, қоғамда таза табыс болған жағдайда дивидендтер, сондай-ақ қоғам таратылған жағдайда Қазақстан Республикасының заңдарында белгіленген тәртіппен оның мүлкінің бір бөлігін алу құқығын береді.</w:t>
      </w:r>
    </w:p>
    <w:bookmarkStart w:name="z204" w:id="104"/>
    <w:p>
      <w:pPr>
        <w:spacing w:after="0"/>
        <w:ind w:left="0"/>
        <w:jc w:val="both"/>
      </w:pPr>
      <w:r>
        <w:rPr>
          <w:rFonts w:ascii="Times New Roman"/>
          <w:b w:val="false"/>
          <w:i w:val="false"/>
          <w:color w:val="000000"/>
          <w:sz w:val="28"/>
        </w:rPr>
        <w:t xml:space="preserve">
      2. Артықшылықты акциялардың меншік иелері - акционерлердің жай акциялардың меншік иелері - акционерлеріне қарағанда қоғамның жарғысында белгіленіп, алдын ала айқындалып кепілдік берілген мөлшерде дивидендтер алуға және қоғам таратылған кезде осы Заңда белгіленген тәртіппен мүліктің бір бөлігіне басым құқығы бар. </w:t>
      </w:r>
    </w:p>
    <w:bookmarkEnd w:id="104"/>
    <w:bookmarkStart w:name="z603" w:id="105"/>
    <w:p>
      <w:pPr>
        <w:spacing w:after="0"/>
        <w:ind w:left="0"/>
        <w:jc w:val="both"/>
      </w:pPr>
      <w:r>
        <w:rPr>
          <w:rFonts w:ascii="Times New Roman"/>
          <w:b w:val="false"/>
          <w:i w:val="false"/>
          <w:color w:val="000000"/>
          <w:sz w:val="28"/>
        </w:rPr>
        <w:t>
      Орналастыру кезеңінде қоғамның артықшылықты акцияларының саны оның орналастырылған акцияларының жалпы санының жиырма бес процентінен аспауға тиіс.</w:t>
      </w:r>
    </w:p>
    <w:bookmarkEnd w:id="105"/>
    <w:bookmarkStart w:name="z205" w:id="106"/>
    <w:p>
      <w:pPr>
        <w:spacing w:after="0"/>
        <w:ind w:left="0"/>
        <w:jc w:val="both"/>
      </w:pPr>
      <w:r>
        <w:rPr>
          <w:rFonts w:ascii="Times New Roman"/>
          <w:b w:val="false"/>
          <w:i w:val="false"/>
          <w:color w:val="000000"/>
          <w:sz w:val="28"/>
        </w:rPr>
        <w:t xml:space="preserve">
      3. Осы баптың 4-тармағында белгіленген жағдайларды қоспағанда, артықшылықты акция акционерге қоғамды басқаруға қатысу құқығын бермейді. </w:t>
      </w:r>
    </w:p>
    <w:bookmarkEnd w:id="106"/>
    <w:bookmarkStart w:name="z206" w:id="107"/>
    <w:p>
      <w:pPr>
        <w:spacing w:after="0"/>
        <w:ind w:left="0"/>
        <w:jc w:val="both"/>
      </w:pPr>
      <w:r>
        <w:rPr>
          <w:rFonts w:ascii="Times New Roman"/>
          <w:b w:val="false"/>
          <w:i w:val="false"/>
          <w:color w:val="000000"/>
          <w:sz w:val="28"/>
        </w:rPr>
        <w:t xml:space="preserve">
      4. Егер: </w:t>
      </w:r>
    </w:p>
    <w:bookmarkEnd w:id="107"/>
    <w:bookmarkStart w:name="z207" w:id="108"/>
    <w:p>
      <w:pPr>
        <w:spacing w:after="0"/>
        <w:ind w:left="0"/>
        <w:jc w:val="both"/>
      </w:pPr>
      <w:r>
        <w:rPr>
          <w:rFonts w:ascii="Times New Roman"/>
          <w:b w:val="false"/>
          <w:i w:val="false"/>
          <w:color w:val="000000"/>
          <w:sz w:val="28"/>
        </w:rPr>
        <w:t>
      1) қоғам акционерлерінің жалпы жиналысы ол бойынша шешім артықшылықты акцияларды иеленуші акционердің құқығын шектеуі мүмкін мәселені қараса, артықшылықты акция акционерге қоғамды басқаруға қатысу құқығын береді. Орналастырылған (сатып алынғандарын шегере отырып) артықшылықты акциялардың жалпы санының кемінде үштен екісі шектеу қоюға дауыс берген жағдайда ғана мұндай мәселе бойынша шешім қабылданды деп есептеледі.</w:t>
      </w:r>
    </w:p>
    <w:bookmarkEnd w:id="108"/>
    <w:bookmarkStart w:name="z463" w:id="109"/>
    <w:p>
      <w:pPr>
        <w:spacing w:after="0"/>
        <w:ind w:left="0"/>
        <w:jc w:val="both"/>
      </w:pPr>
      <w:r>
        <w:rPr>
          <w:rFonts w:ascii="Times New Roman"/>
          <w:b w:val="false"/>
          <w:i w:val="false"/>
          <w:color w:val="000000"/>
          <w:sz w:val="28"/>
        </w:rPr>
        <w:t>
      Олар бойынша шешімдер қабылдау артықшылықты акцияларды иеленуші акционердің құқығын шектеуі мүмкін мәселелерге:</w:t>
      </w:r>
    </w:p>
    <w:bookmarkEnd w:id="109"/>
    <w:bookmarkStart w:name="z465" w:id="110"/>
    <w:p>
      <w:pPr>
        <w:spacing w:after="0"/>
        <w:ind w:left="0"/>
        <w:jc w:val="both"/>
      </w:pPr>
      <w:r>
        <w:rPr>
          <w:rFonts w:ascii="Times New Roman"/>
          <w:b w:val="false"/>
          <w:i w:val="false"/>
          <w:color w:val="000000"/>
          <w:sz w:val="28"/>
        </w:rPr>
        <w:t>
      артықшылықты акциялар бойынша төленетін дивидендтердің мөлшерін азайту не мөлшерін есептеу тәртібін өзгерту;</w:t>
      </w:r>
    </w:p>
    <w:bookmarkEnd w:id="110"/>
    <w:bookmarkStart w:name="z503" w:id="111"/>
    <w:p>
      <w:pPr>
        <w:spacing w:after="0"/>
        <w:ind w:left="0"/>
        <w:jc w:val="both"/>
      </w:pPr>
      <w:r>
        <w:rPr>
          <w:rFonts w:ascii="Times New Roman"/>
          <w:b w:val="false"/>
          <w:i w:val="false"/>
          <w:color w:val="000000"/>
          <w:sz w:val="28"/>
        </w:rPr>
        <w:t>
      артықшылықты акциялар бойынша дивидендтер төлеу тәртібін өзгерту;</w:t>
      </w:r>
    </w:p>
    <w:bookmarkEnd w:id="111"/>
    <w:bookmarkStart w:name="z504" w:id="112"/>
    <w:p>
      <w:pPr>
        <w:spacing w:after="0"/>
        <w:ind w:left="0"/>
        <w:jc w:val="both"/>
      </w:pPr>
      <w:r>
        <w:rPr>
          <w:rFonts w:ascii="Times New Roman"/>
          <w:b w:val="false"/>
          <w:i w:val="false"/>
          <w:color w:val="000000"/>
          <w:sz w:val="28"/>
        </w:rPr>
        <w:t>
      артықшылықты акцияларды қоғамның жай акцияларына айырбастау туралы мәселелер жатады.</w:t>
      </w:r>
    </w:p>
    <w:bookmarkEnd w:id="112"/>
    <w:bookmarkStart w:name="z604" w:id="113"/>
    <w:p>
      <w:pPr>
        <w:spacing w:after="0"/>
        <w:ind w:left="0"/>
        <w:jc w:val="both"/>
      </w:pPr>
      <w:r>
        <w:rPr>
          <w:rFonts w:ascii="Times New Roman"/>
          <w:b w:val="false"/>
          <w:i w:val="false"/>
          <w:color w:val="000000"/>
          <w:sz w:val="28"/>
        </w:rPr>
        <w:t>
      1-1) қоғам акционерлерінің жалпы жиналысы қоғам артықшылықты акцияларды ұйымдастырылмаған рынокта осы Заңға сәйкес сатып алған кезде олардың құнын айқындау әдістемесіне (егер құрылтай жиналысы әдістемені бекітпесе, оны бекіту) өзгерістерді бекіту туралы мәселені қарайды;</w:t>
      </w:r>
    </w:p>
    <w:bookmarkEnd w:id="113"/>
    <w:bookmarkStart w:name="z208" w:id="114"/>
    <w:p>
      <w:pPr>
        <w:spacing w:after="0"/>
        <w:ind w:left="0"/>
        <w:jc w:val="both"/>
      </w:pPr>
      <w:r>
        <w:rPr>
          <w:rFonts w:ascii="Times New Roman"/>
          <w:b w:val="false"/>
          <w:i w:val="false"/>
          <w:color w:val="000000"/>
          <w:sz w:val="28"/>
        </w:rPr>
        <w:t xml:space="preserve">
      2) қоғам акционерлерінің жалпы жиналысы қоғамды қайта ұйымдастыру не тарату туралы мәселені қараса; </w:t>
      </w:r>
    </w:p>
    <w:bookmarkEnd w:id="114"/>
    <w:bookmarkStart w:name="z209" w:id="115"/>
    <w:p>
      <w:pPr>
        <w:spacing w:after="0"/>
        <w:ind w:left="0"/>
        <w:jc w:val="both"/>
      </w:pPr>
      <w:r>
        <w:rPr>
          <w:rFonts w:ascii="Times New Roman"/>
          <w:b w:val="false"/>
          <w:i w:val="false"/>
          <w:color w:val="000000"/>
          <w:sz w:val="28"/>
        </w:rPr>
        <w:t xml:space="preserve">
      3) осы Заңның 22-бабының </w:t>
      </w:r>
      <w:r>
        <w:rPr>
          <w:rFonts w:ascii="Times New Roman"/>
          <w:b w:val="false"/>
          <w:i w:val="false"/>
          <w:color w:val="000000"/>
          <w:sz w:val="28"/>
        </w:rPr>
        <w:t>5-тармағындағы</w:t>
      </w:r>
      <w:r>
        <w:rPr>
          <w:rFonts w:ascii="Times New Roman"/>
          <w:b w:val="false"/>
          <w:i w:val="false"/>
          <w:color w:val="000000"/>
          <w:sz w:val="28"/>
        </w:rPr>
        <w:t xml:space="preserve"> негіздер бойынша дивиденд есептелмеген жағдайларды қоспағанда, артықшылықты акция бойынша дивиденд оны төлеу үшін белгіленген мерзім өткен күннен бастап үш ай ішінде толық мөлшерінде төленбесе, артықшылықты акция акционерге қоғамды басқаруға қатысу құқығын береді.</w:t>
      </w:r>
    </w:p>
    <w:bookmarkEnd w:id="115"/>
    <w:bookmarkStart w:name="z464" w:id="116"/>
    <w:p>
      <w:pPr>
        <w:spacing w:after="0"/>
        <w:ind w:left="0"/>
        <w:jc w:val="both"/>
      </w:pPr>
      <w:r>
        <w:rPr>
          <w:rFonts w:ascii="Times New Roman"/>
          <w:b w:val="false"/>
          <w:i w:val="false"/>
          <w:color w:val="000000"/>
          <w:sz w:val="28"/>
        </w:rPr>
        <w:t xml:space="preserve">
      4-1. Осы баптың 4-тармағының 3) тармақшасында көзделген жағдайда акционердің - артықшылықты акциялардың меншік иесінің қоғамды басқаруға қатысу құқығы оған тиесілі артықшылықты акциялар бойынша дивиденд толық мөлшерде төленген күннен бастап тоқтатылады. </w:t>
      </w:r>
    </w:p>
    <w:bookmarkEnd w:id="116"/>
    <w:bookmarkStart w:name="z210" w:id="117"/>
    <w:p>
      <w:pPr>
        <w:spacing w:after="0"/>
        <w:ind w:left="0"/>
        <w:jc w:val="both"/>
      </w:pPr>
      <w:r>
        <w:rPr>
          <w:rFonts w:ascii="Times New Roman"/>
          <w:b w:val="false"/>
          <w:i w:val="false"/>
          <w:color w:val="000000"/>
          <w:sz w:val="28"/>
        </w:rPr>
        <w:t xml:space="preserve">
      5. Құрылтай жиналысы (жалғыз құрылтайшының шешімі) немесе акционерлердің жалпы жиналысы жарғылық капиталды қалыптастыруға және дивидендтер алуға қатыспайтын бір "алтын акцияны" енгізуі мүмкін. "Алтын акция" иесінің акционерлердің жалпы жиналысының, директорлар кеңесі мен атқарушы органның шешімдеріне қоғам жарғысында белгіленген мәселелер бойынша вето қою құқығы болады. "Алтын акция" куәландырған вето қою құқығы басқаға берілмеуге тиіс. </w:t>
      </w:r>
    </w:p>
    <w:bookmarkEnd w:id="1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өзгерту енгізілді - Қазақстан Республикасының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2009.02.13. </w:t>
      </w:r>
      <w:r>
        <w:rPr>
          <w:rFonts w:ascii="Times New Roman"/>
          <w:b w:val="false"/>
          <w:i w:val="false"/>
          <w:color w:val="000000"/>
          <w:sz w:val="28"/>
        </w:rPr>
        <w:t>N 135-IV</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14-бап. Қоғам акционерлерінің құқықтары </w:t>
      </w:r>
    </w:p>
    <w:p>
      <w:pPr>
        <w:spacing w:after="0"/>
        <w:ind w:left="0"/>
        <w:jc w:val="both"/>
      </w:pPr>
      <w:r>
        <w:rPr>
          <w:rFonts w:ascii="Times New Roman"/>
          <w:b w:val="false"/>
          <w:i w:val="false"/>
          <w:color w:val="000000"/>
          <w:sz w:val="28"/>
        </w:rPr>
        <w:t>
      1. Қоғам акционерi:</w:t>
      </w:r>
    </w:p>
    <w:bookmarkStart w:name="z211" w:id="118"/>
    <w:p>
      <w:pPr>
        <w:spacing w:after="0"/>
        <w:ind w:left="0"/>
        <w:jc w:val="both"/>
      </w:pPr>
      <w:r>
        <w:rPr>
          <w:rFonts w:ascii="Times New Roman"/>
          <w:b w:val="false"/>
          <w:i w:val="false"/>
          <w:color w:val="000000"/>
          <w:sz w:val="28"/>
        </w:rPr>
        <w:t>
      1) осы Заңда және (немесе) қоғамның жарғысында көзделген тәртiппен қоғамды басқаруға қатысуға;</w:t>
      </w:r>
    </w:p>
    <w:bookmarkEnd w:id="118"/>
    <w:bookmarkStart w:name="z919" w:id="119"/>
    <w:p>
      <w:pPr>
        <w:spacing w:after="0"/>
        <w:ind w:left="0"/>
        <w:jc w:val="both"/>
      </w:pPr>
      <w:r>
        <w:rPr>
          <w:rFonts w:ascii="Times New Roman"/>
          <w:b w:val="false"/>
          <w:i w:val="false"/>
          <w:color w:val="000000"/>
          <w:sz w:val="28"/>
        </w:rPr>
        <w:t>
      1-1) қоғамның дауыс беретін акцияларының бес және одан да көп пайызын дербес немесе басқа акционерлермен жиынтықта иеленген кезде, осы Заңға сәйкес директорлар кеңесіне акционерлердің жалпы жиналысының күн тәртібіне қосымша мәселелерді енгізуге;</w:t>
      </w:r>
    </w:p>
    <w:bookmarkEnd w:id="119"/>
    <w:bookmarkStart w:name="z212" w:id="120"/>
    <w:p>
      <w:pPr>
        <w:spacing w:after="0"/>
        <w:ind w:left="0"/>
        <w:jc w:val="both"/>
      </w:pPr>
      <w:r>
        <w:rPr>
          <w:rFonts w:ascii="Times New Roman"/>
          <w:b w:val="false"/>
          <w:i w:val="false"/>
          <w:color w:val="000000"/>
          <w:sz w:val="28"/>
        </w:rPr>
        <w:t>
      2) дивидендтер алуға;</w:t>
      </w:r>
    </w:p>
    <w:bookmarkEnd w:id="120"/>
    <w:bookmarkStart w:name="z213" w:id="121"/>
    <w:p>
      <w:pPr>
        <w:spacing w:after="0"/>
        <w:ind w:left="0"/>
        <w:jc w:val="both"/>
      </w:pPr>
      <w:r>
        <w:rPr>
          <w:rFonts w:ascii="Times New Roman"/>
          <w:b w:val="false"/>
          <w:i w:val="false"/>
          <w:color w:val="000000"/>
          <w:sz w:val="28"/>
        </w:rPr>
        <w:t>
      3) қоғамның қызметi туралы ақпарат алуға, оның iшiнде акционерлердiң жалпы жиналысында немесе қоғамның жарғысында айқындалған тәртiппен қоғамның қаржылық есептiлiгiмен танысуға;</w:t>
      </w:r>
    </w:p>
    <w:bookmarkEnd w:id="121"/>
    <w:bookmarkStart w:name="z214" w:id="122"/>
    <w:p>
      <w:pPr>
        <w:spacing w:after="0"/>
        <w:ind w:left="0"/>
        <w:jc w:val="both"/>
      </w:pPr>
      <w:r>
        <w:rPr>
          <w:rFonts w:ascii="Times New Roman"/>
          <w:b w:val="false"/>
          <w:i w:val="false"/>
          <w:color w:val="000000"/>
          <w:sz w:val="28"/>
        </w:rPr>
        <w:t>
      4) орталық депозитарийден немесе номиналды ұстаушыдан оның бағалы қағаздарға меншiк құқығын растайтын үзiндi көшiрмелер алуға;</w:t>
      </w:r>
    </w:p>
    <w:bookmarkEnd w:id="122"/>
    <w:bookmarkStart w:name="z215" w:id="123"/>
    <w:p>
      <w:pPr>
        <w:spacing w:after="0"/>
        <w:ind w:left="0"/>
        <w:jc w:val="both"/>
      </w:pPr>
      <w:r>
        <w:rPr>
          <w:rFonts w:ascii="Times New Roman"/>
          <w:b w:val="false"/>
          <w:i w:val="false"/>
          <w:color w:val="000000"/>
          <w:sz w:val="28"/>
        </w:rPr>
        <w:t>
      5) қоғам акционерлерiнiң жалпы жиналысына қоғамның директорлар кеңесiне сайлау үшiн кандидатуралар ұсынуға;</w:t>
      </w:r>
    </w:p>
    <w:bookmarkEnd w:id="123"/>
    <w:bookmarkStart w:name="z216" w:id="124"/>
    <w:p>
      <w:pPr>
        <w:spacing w:after="0"/>
        <w:ind w:left="0"/>
        <w:jc w:val="both"/>
      </w:pPr>
      <w:r>
        <w:rPr>
          <w:rFonts w:ascii="Times New Roman"/>
          <w:b w:val="false"/>
          <w:i w:val="false"/>
          <w:color w:val="000000"/>
          <w:sz w:val="28"/>
        </w:rPr>
        <w:t>
      6) қоғамның органдары қабылдаған шешiмге сот тәртiбiмен дау айтуға;</w:t>
      </w:r>
    </w:p>
    <w:bookmarkEnd w:id="124"/>
    <w:bookmarkStart w:name="z217" w:id="125"/>
    <w:p>
      <w:pPr>
        <w:spacing w:after="0"/>
        <w:ind w:left="0"/>
        <w:jc w:val="both"/>
      </w:pPr>
      <w:r>
        <w:rPr>
          <w:rFonts w:ascii="Times New Roman"/>
          <w:b w:val="false"/>
          <w:i w:val="false"/>
          <w:color w:val="000000"/>
          <w:sz w:val="28"/>
        </w:rPr>
        <w:t>
      7) қоғамның дауыс беретін акцияларының бес және одан да көп пайызын дербес немесе басқа акционерлермен жинақтап алғанда иеленген кезде, осы Заңның 63 және 74-баптарында көзделген жағдайларда, өз атынан сот органдарына қоғамның лауазымды адамдарының қоғамға келтірілген залалдарды қоғамға өтеуі және қоғамның лауазымды адамдарының және (немесе) олардың үлестес тұлғаларының ірі мәмілелер және (немесе) мүдделілік болуына орай жасалатын мәмілелер жасасу (жасасуға ұсыныс) туралы шешім қабылдау нәтижесінде алған пайданы (табысты) қоғамға қайтаруы туралы талаппен жүгінуге;</w:t>
      </w:r>
    </w:p>
    <w:bookmarkEnd w:id="125"/>
    <w:bookmarkStart w:name="z218" w:id="126"/>
    <w:p>
      <w:pPr>
        <w:spacing w:after="0"/>
        <w:ind w:left="0"/>
        <w:jc w:val="both"/>
      </w:pPr>
      <w:r>
        <w:rPr>
          <w:rFonts w:ascii="Times New Roman"/>
          <w:b w:val="false"/>
          <w:i w:val="false"/>
          <w:color w:val="000000"/>
          <w:sz w:val="28"/>
        </w:rPr>
        <w:t>
      8) қоғамға оның қызметi туралы жазбаша сұрау салуға және қоғамға сұрау салу келiп түскен күннен бастап күнтізбелік отыз күн iшiнде дәлелдi жауаптар алуға;</w:t>
      </w:r>
    </w:p>
    <w:bookmarkEnd w:id="126"/>
    <w:bookmarkStart w:name="z219" w:id="127"/>
    <w:p>
      <w:pPr>
        <w:spacing w:after="0"/>
        <w:ind w:left="0"/>
        <w:jc w:val="both"/>
      </w:pPr>
      <w:r>
        <w:rPr>
          <w:rFonts w:ascii="Times New Roman"/>
          <w:b w:val="false"/>
          <w:i w:val="false"/>
          <w:color w:val="000000"/>
          <w:sz w:val="28"/>
        </w:rPr>
        <w:t>
      9) қоғам таратылған кезде мүлiктiң бiр бөлiгiне;</w:t>
      </w:r>
    </w:p>
    <w:bookmarkEnd w:id="127"/>
    <w:bookmarkStart w:name="z475" w:id="128"/>
    <w:p>
      <w:pPr>
        <w:spacing w:after="0"/>
        <w:ind w:left="0"/>
        <w:jc w:val="both"/>
      </w:pPr>
      <w:r>
        <w:rPr>
          <w:rFonts w:ascii="Times New Roman"/>
          <w:b w:val="false"/>
          <w:i w:val="false"/>
          <w:color w:val="000000"/>
          <w:sz w:val="28"/>
        </w:rPr>
        <w:t>
      10) Қазақстан Республикасының заңнамалық актiлерінде көзделген жағдайларды қоспағанда, осы Заңда белгiленген тәртiппен өз акцияларына айырбасталатын қоғамның акцияларын немесе басқа да бағалы қағаздарын артықшылықпен сатып алуға;</w:t>
      </w:r>
    </w:p>
    <w:bookmarkEnd w:id="128"/>
    <w:p>
      <w:pPr>
        <w:spacing w:after="0"/>
        <w:ind w:left="0"/>
        <w:jc w:val="both"/>
      </w:pPr>
      <w:r>
        <w:rPr>
          <w:rFonts w:ascii="Times New Roman"/>
          <w:b w:val="false"/>
          <w:i w:val="false"/>
          <w:color w:val="000000"/>
          <w:sz w:val="28"/>
        </w:rPr>
        <w:t>
      11) акционерлердің жалпы жиналысының осы Заңда көзделген тәртіппен қоғам акцияларының санын өзгерту туралы немесе олардың түрін өзгерту туралы шешім қабылдауына қатысуға құқылы.</w:t>
      </w:r>
    </w:p>
    <w:bookmarkStart w:name="z926" w:id="129"/>
    <w:p>
      <w:pPr>
        <w:spacing w:after="0"/>
        <w:ind w:left="0"/>
        <w:jc w:val="both"/>
      </w:pPr>
      <w:r>
        <w:rPr>
          <w:rFonts w:ascii="Times New Roman"/>
          <w:b w:val="false"/>
          <w:i w:val="false"/>
          <w:color w:val="000000"/>
          <w:sz w:val="28"/>
        </w:rPr>
        <w:t>
      1-1. Қоғамның дауыс беретін акцияларының бес және одан көп пайызын дербес немесе басқа акционерлермен жиынтықта иеленетін акционерлер қоғамның директорлар кеңесінің және (немесе) атқарушы органының жекелеген мүшесінің жыл қорытындысы бойынша сыйақысының мөлшері туралы ақпаратты бір мезгілде мынадай жағдайлар болған кезде:</w:t>
      </w:r>
    </w:p>
    <w:bookmarkEnd w:id="129"/>
    <w:p>
      <w:pPr>
        <w:spacing w:after="0"/>
        <w:ind w:left="0"/>
        <w:jc w:val="both"/>
      </w:pPr>
      <w:r>
        <w:rPr>
          <w:rFonts w:ascii="Times New Roman"/>
          <w:b w:val="false"/>
          <w:i w:val="false"/>
          <w:color w:val="000000"/>
          <w:sz w:val="28"/>
        </w:rPr>
        <w:t>
      қоғамның директорлар кеңесінің және (немесе) атқарушы органының осы мүшесінің өзі (өздері) не оның үлестес тұлғалары пайда (кіріс) алу мақсатында қоғам акционерлерін қасақана жаңылыстыруға әкелу фактісін сот анықтаған кезде;</w:t>
      </w:r>
    </w:p>
    <w:p>
      <w:pPr>
        <w:spacing w:after="0"/>
        <w:ind w:left="0"/>
        <w:jc w:val="both"/>
      </w:pPr>
      <w:r>
        <w:rPr>
          <w:rFonts w:ascii="Times New Roman"/>
          <w:b w:val="false"/>
          <w:i w:val="false"/>
          <w:color w:val="000000"/>
          <w:sz w:val="28"/>
        </w:rPr>
        <w:t>
      егер қоғамның директорлар кеңесінің және (немесе) атқарушы органының осы мүшесінің жосықсыз әрекеттері және (немесе) әрекетсіздігі қоғамда залал туындауына алып келгені дәлелденсе, алуға құқылы.</w:t>
      </w:r>
    </w:p>
    <w:bookmarkStart w:name="z220" w:id="130"/>
    <w:p>
      <w:pPr>
        <w:spacing w:after="0"/>
        <w:ind w:left="0"/>
        <w:jc w:val="both"/>
      </w:pPr>
      <w:r>
        <w:rPr>
          <w:rFonts w:ascii="Times New Roman"/>
          <w:b w:val="false"/>
          <w:i w:val="false"/>
          <w:color w:val="000000"/>
          <w:sz w:val="28"/>
        </w:rPr>
        <w:t xml:space="preserve">
      2. Ірі акционердің, сондай-ақ: </w:t>
      </w:r>
    </w:p>
    <w:bookmarkEnd w:id="130"/>
    <w:bookmarkStart w:name="z221" w:id="131"/>
    <w:p>
      <w:pPr>
        <w:spacing w:after="0"/>
        <w:ind w:left="0"/>
        <w:jc w:val="both"/>
      </w:pPr>
      <w:r>
        <w:rPr>
          <w:rFonts w:ascii="Times New Roman"/>
          <w:b w:val="false"/>
          <w:i w:val="false"/>
          <w:color w:val="000000"/>
          <w:sz w:val="28"/>
        </w:rPr>
        <w:t xml:space="preserve">
      1) акционерлердің кезектен тыс жалпы жиналысын шақыруды талап етуге немесе директорлар кеңесі акционерлердің жалпы жиналысын шақырудан бас тартқан жағдайда оны шақыру туралы талап-арызбен сотқа жүгінуге; </w:t>
      </w:r>
    </w:p>
    <w:bookmarkEnd w:id="131"/>
    <w:bookmarkStart w:name="z222" w:id="132"/>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алып тасталды - ҚР 29.03.2016 </w:t>
      </w:r>
      <w:r>
        <w:rPr>
          <w:rFonts w:ascii="Times New Roman"/>
          <w:b w:val="false"/>
          <w:i w:val="false"/>
          <w:color w:val="000000"/>
          <w:sz w:val="28"/>
        </w:rPr>
        <w:t>№ 479-V</w:t>
      </w:r>
      <w:r>
        <w:rPr>
          <w:rFonts w:ascii="Times New Roman"/>
          <w:b w:val="false"/>
          <w:i w:val="false"/>
          <w:color w:val="000000"/>
          <w:sz w:val="28"/>
        </w:rPr>
        <w:t xml:space="preserve"> Заңымен (алғашқы ресми жарияланған күнінен кейін күнтізбелік жиырма бір күн өткен соң қолданысқа енгізіледі);</w:t>
      </w:r>
    </w:p>
    <w:bookmarkEnd w:id="132"/>
    <w:bookmarkStart w:name="z223" w:id="133"/>
    <w:p>
      <w:pPr>
        <w:spacing w:after="0"/>
        <w:ind w:left="0"/>
        <w:jc w:val="both"/>
      </w:pPr>
      <w:r>
        <w:rPr>
          <w:rFonts w:ascii="Times New Roman"/>
          <w:b w:val="false"/>
          <w:i w:val="false"/>
          <w:color w:val="000000"/>
          <w:sz w:val="28"/>
        </w:rPr>
        <w:t xml:space="preserve">
      3) директорлар кеңесінің отырысын шақыруды талап етуге; </w:t>
      </w:r>
    </w:p>
    <w:bookmarkEnd w:id="133"/>
    <w:bookmarkStart w:name="z224" w:id="134"/>
    <w:p>
      <w:pPr>
        <w:spacing w:after="0"/>
        <w:ind w:left="0"/>
        <w:jc w:val="both"/>
      </w:pPr>
      <w:r>
        <w:rPr>
          <w:rFonts w:ascii="Times New Roman"/>
          <w:b w:val="false"/>
          <w:i w:val="false"/>
          <w:color w:val="000000"/>
          <w:sz w:val="28"/>
        </w:rPr>
        <w:t xml:space="preserve">
      4) өз есебінен аудиторлық ұйымның қоғам аудитін жүргізуін талап етуге құқығы бар. </w:t>
      </w:r>
    </w:p>
    <w:bookmarkEnd w:id="134"/>
    <w:bookmarkStart w:name="z225" w:id="135"/>
    <w:p>
      <w:pPr>
        <w:spacing w:after="0"/>
        <w:ind w:left="0"/>
        <w:jc w:val="both"/>
      </w:pPr>
      <w:r>
        <w:rPr>
          <w:rFonts w:ascii="Times New Roman"/>
          <w:b w:val="false"/>
          <w:i w:val="false"/>
          <w:color w:val="000000"/>
          <w:sz w:val="28"/>
        </w:rPr>
        <w:t>
      3. "Қазақстан Республикасының әуе кеңістігін пайдалану және авиация қызметі туралы" Қазақстан Республикасының Заңында көзделген жағдайларда, осы баптың 1-тармағының 1), 2) және 11) тармақшаларында көрсетілген құқықтарды қоспағанда, акционерлердің осы баптың 1 және 2-тармақтарында белгіленген құқықтарын шектеуге жол берілмейді.</w:t>
      </w:r>
    </w:p>
    <w:bookmarkEnd w:id="135"/>
    <w:bookmarkStart w:name="z505" w:id="136"/>
    <w:p>
      <w:pPr>
        <w:spacing w:after="0"/>
        <w:ind w:left="0"/>
        <w:jc w:val="both"/>
      </w:pPr>
      <w:r>
        <w:rPr>
          <w:rFonts w:ascii="Times New Roman"/>
          <w:b w:val="false"/>
          <w:i w:val="false"/>
          <w:color w:val="000000"/>
          <w:sz w:val="28"/>
        </w:rPr>
        <w:t>
      Акционерлердің осы баптың 1-тармағында көзделген құқықтарынан басқа, қоғамның жарғысында акционерлердің қосымша құқықтары көзделуі мүмкін.</w:t>
      </w:r>
    </w:p>
    <w:bookmarkEnd w:id="136"/>
    <w:bookmarkStart w:name="z920" w:id="137"/>
    <w:p>
      <w:pPr>
        <w:spacing w:after="0"/>
        <w:ind w:left="0"/>
        <w:jc w:val="both"/>
      </w:pPr>
      <w:r>
        <w:rPr>
          <w:rFonts w:ascii="Times New Roman"/>
          <w:b w:val="false"/>
          <w:i w:val="false"/>
          <w:color w:val="000000"/>
          <w:sz w:val="28"/>
        </w:rPr>
        <w:t>
      4. Осы баптың 1-тармағының 1-1) тармақшасында көзделген талаптарды жалпы жиналысты шақыратын орган немесе тұлға орындауға міндетті.</w:t>
      </w:r>
    </w:p>
    <w:bookmarkEnd w:id="1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14-бапқа өзгерістер енгізілді - ҚР 2007.02.19 </w:t>
      </w:r>
      <w:r>
        <w:rPr>
          <w:rFonts w:ascii="Times New Roman"/>
          <w:b w:val="false"/>
          <w:i w:val="false"/>
          <w:color w:val="00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2007.08.07 </w:t>
      </w:r>
      <w:r>
        <w:rPr>
          <w:rFonts w:ascii="Times New Roman"/>
          <w:b w:val="false"/>
          <w:i w:val="false"/>
          <w:color w:val="000000"/>
          <w:sz w:val="28"/>
        </w:rPr>
        <w:t>N 321</w:t>
      </w:r>
      <w:r>
        <w:rPr>
          <w:rFonts w:ascii="Times New Roman"/>
          <w:b w:val="false"/>
          <w:i w:val="false"/>
          <w:color w:val="ff0000"/>
          <w:sz w:val="28"/>
        </w:rPr>
        <w:t xml:space="preserve">,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26.12.2019 </w:t>
      </w:r>
      <w:r>
        <w:rPr>
          <w:rFonts w:ascii="Times New Roman"/>
          <w:b w:val="false"/>
          <w:i w:val="false"/>
          <w:color w:val="000000"/>
          <w:sz w:val="28"/>
        </w:rPr>
        <w:t>№ 284-VІ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15-бап. Қоғам акционерлерінің міндеттері </w:t>
      </w:r>
    </w:p>
    <w:p>
      <w:pPr>
        <w:spacing w:after="0"/>
        <w:ind w:left="0"/>
        <w:jc w:val="both"/>
      </w:pPr>
      <w:r>
        <w:rPr>
          <w:rFonts w:ascii="Times New Roman"/>
          <w:b w:val="false"/>
          <w:i w:val="false"/>
          <w:color w:val="000000"/>
          <w:sz w:val="28"/>
        </w:rPr>
        <w:t xml:space="preserve">
      1. Қоғамның акционері: </w:t>
      </w:r>
    </w:p>
    <w:bookmarkStart w:name="z226" w:id="138"/>
    <w:p>
      <w:pPr>
        <w:spacing w:after="0"/>
        <w:ind w:left="0"/>
        <w:jc w:val="both"/>
      </w:pPr>
      <w:r>
        <w:rPr>
          <w:rFonts w:ascii="Times New Roman"/>
          <w:b w:val="false"/>
          <w:i w:val="false"/>
          <w:color w:val="000000"/>
          <w:sz w:val="28"/>
        </w:rPr>
        <w:t xml:space="preserve">
      1) акцияларды төлеуге; </w:t>
      </w:r>
    </w:p>
    <w:bookmarkEnd w:id="138"/>
    <w:bookmarkStart w:name="z227" w:id="139"/>
    <w:p>
      <w:pPr>
        <w:spacing w:after="0"/>
        <w:ind w:left="0"/>
        <w:jc w:val="both"/>
      </w:pPr>
      <w:r>
        <w:rPr>
          <w:rFonts w:ascii="Times New Roman"/>
          <w:b w:val="false"/>
          <w:i w:val="false"/>
          <w:color w:val="000000"/>
          <w:sz w:val="28"/>
        </w:rPr>
        <w:t xml:space="preserve">
      2) осы акционерге тиесілі акцияларды орталық депозитарийге және (немесе) нақтылы ұстаушыға қоғамның акцияларын ұстаушылардың тiзiлiмдер жүйесiн жүргізуге қажетті мәліметтердің өзгерісі туралы он жұмыс күні ішінде хабарлауға; </w:t>
      </w:r>
    </w:p>
    <w:bookmarkEnd w:id="139"/>
    <w:bookmarkStart w:name="z228" w:id="140"/>
    <w:p>
      <w:pPr>
        <w:spacing w:after="0"/>
        <w:ind w:left="0"/>
        <w:jc w:val="both"/>
      </w:pPr>
      <w:r>
        <w:rPr>
          <w:rFonts w:ascii="Times New Roman"/>
          <w:b w:val="false"/>
          <w:i w:val="false"/>
          <w:color w:val="000000"/>
          <w:sz w:val="28"/>
        </w:rPr>
        <w:t xml:space="preserve">
      3) қоғам немесе оның қызметі туралы қызметтік, коммерциялық немесе заңмен қорғалатын өзге де құпия болып табылатын ақпаратты жария етпеуге; </w:t>
      </w:r>
    </w:p>
    <w:bookmarkEnd w:id="140"/>
    <w:bookmarkStart w:name="z229" w:id="141"/>
    <w:p>
      <w:pPr>
        <w:spacing w:after="0"/>
        <w:ind w:left="0"/>
        <w:jc w:val="both"/>
      </w:pPr>
      <w:r>
        <w:rPr>
          <w:rFonts w:ascii="Times New Roman"/>
          <w:b w:val="false"/>
          <w:i w:val="false"/>
          <w:color w:val="000000"/>
          <w:sz w:val="28"/>
        </w:rPr>
        <w:t xml:space="preserve">
      4) осы Заңда және Қазақстан Республикасының өзге де заң актілерінде белгіленген басқа да міндеттерді орындауға міндетті. </w:t>
      </w:r>
    </w:p>
    <w:bookmarkEnd w:id="141"/>
    <w:bookmarkStart w:name="z230" w:id="142"/>
    <w:p>
      <w:pPr>
        <w:spacing w:after="0"/>
        <w:ind w:left="0"/>
        <w:jc w:val="both"/>
      </w:pPr>
      <w:r>
        <w:rPr>
          <w:rFonts w:ascii="Times New Roman"/>
          <w:b w:val="false"/>
          <w:i w:val="false"/>
          <w:color w:val="000000"/>
          <w:sz w:val="28"/>
        </w:rPr>
        <w:t xml:space="preserve">
      2. Акционердің осы баптың 1-тармағының 2) тармақшасында белгіленген талаптарды орындамауының салдары үшін қоғам, орталық депозитарий және (немесе) номиналды ұстаушы жауапты болмайды. </w:t>
      </w:r>
    </w:p>
    <w:bookmarkEnd w:id="1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15-бапқа өзгерту енгізілді – ҚР 2005.07.08. </w:t>
      </w:r>
      <w:r>
        <w:rPr>
          <w:rFonts w:ascii="Times New Roman"/>
          <w:b w:val="false"/>
          <w:i w:val="false"/>
          <w:color w:val="ff0000"/>
          <w:sz w:val="28"/>
        </w:rPr>
        <w:t>N 72</w:t>
      </w:r>
      <w:r>
        <w:rPr>
          <w:rFonts w:ascii="Times New Roman"/>
          <w:b w:val="false"/>
          <w:i w:val="false"/>
          <w:color w:val="ff0000"/>
          <w:sz w:val="28"/>
        </w:rPr>
        <w:t xml:space="preserve"> (қолданысқа енгізілу тәртібін 2-баптан қараңыз), 2007.02.19. </w:t>
      </w:r>
      <w:r>
        <w:rPr>
          <w:rFonts w:ascii="Times New Roman"/>
          <w:b w:val="false"/>
          <w:i w:val="false"/>
          <w:color w:val="ff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16-бап. Қоғамның бағалы қағаздарын басымдықпен сатып алу құқығы </w:t>
      </w:r>
    </w:p>
    <w:bookmarkStart w:name="z231" w:id="143"/>
    <w:p>
      <w:pPr>
        <w:spacing w:after="0"/>
        <w:ind w:left="0"/>
        <w:jc w:val="both"/>
      </w:pPr>
      <w:r>
        <w:rPr>
          <w:rFonts w:ascii="Times New Roman"/>
          <w:b w:val="false"/>
          <w:i w:val="false"/>
          <w:color w:val="000000"/>
          <w:sz w:val="28"/>
        </w:rPr>
        <w:t>
      1. Жарияланған акцияларды немесе қоғамның жай акцияларына айырбасталатын басқа да бағалы қағаздарды орналастыру, сондай-ақ бұрын сатып алынған аталған бағалы қағаздарды сату ниетi бар қоғам осы туралы шешiм қабылдаған күннен кейін күнтізбелік он күн iшiнде өз акционерлерiне жазбаша хабарлама жiберу немесе қаржылық есептілік депозитарийінің интернет-ресурсында қазақ және орыс тілдерінде жариялау арқылы бағалы қағаздарды өздерiнде бар акциялар санына барабар тең жағдайларда бағалы қағаздарды орналастыру (өткiзу) туралы шешiм қабылдаған қоғамның органы белгiлеген орналастыру (өткiзу) бағасы бойынша сатып алуды ұсынуға мiндеттi. Акционер қоғамның акцияларын орналастыру (өткiзу) туралы хабарлаған күнінен кейін күнтізбелік отыз күн iшiнде акцияларды не қоғамның акцияларына айырбасталатын өзге де бағалы қағаздарды басымдықпен сатып алу құқығына сәйкес сатып алуға өтiнiм беруге құқылы.</w:t>
      </w:r>
    </w:p>
    <w:bookmarkEnd w:id="143"/>
    <w:bookmarkStart w:name="z506" w:id="144"/>
    <w:p>
      <w:pPr>
        <w:spacing w:after="0"/>
        <w:ind w:left="0"/>
        <w:jc w:val="both"/>
      </w:pPr>
      <w:r>
        <w:rPr>
          <w:rFonts w:ascii="Times New Roman"/>
          <w:b w:val="false"/>
          <w:i w:val="false"/>
          <w:color w:val="000000"/>
          <w:sz w:val="28"/>
        </w:rPr>
        <w:t>
      Бұл ретте қоғамның жай акцияларын иеленуші акционердің жай акцияларды немесе қоғамның жай акцияларына айырбасталатын басқа да бағалы қағаздарды басымдықпен сатып алуға құқығы бар, ал қоғамның артықшылықты акцияларын иеленушi акционердің қоғамның артықшылықты акцияларын басымдықпен сатып алуға құқығы бар.</w:t>
      </w:r>
    </w:p>
    <w:bookmarkEnd w:id="144"/>
    <w:bookmarkStart w:name="z507" w:id="145"/>
    <w:p>
      <w:pPr>
        <w:spacing w:after="0"/>
        <w:ind w:left="0"/>
        <w:jc w:val="both"/>
      </w:pPr>
      <w:r>
        <w:rPr>
          <w:rFonts w:ascii="Times New Roman"/>
          <w:b w:val="false"/>
          <w:i w:val="false"/>
          <w:color w:val="000000"/>
          <w:sz w:val="28"/>
        </w:rPr>
        <w:t>
      Акционер басымдықпен сатып алу құқығы бойынша сатып алынатын акциялардың немесе қоғамның жай акцияларына айырбасталатын басқа да бағалы қағаздардың ақысын төлеуді оларды сатып алуға өтінім берген күннен кейін күнтізбелік отыз күн ішінде жүзеге асырады. Қоғамның жарғысымен акциялардың ақысын төлеудің өзге де мерзімі көзделуі мүмкін, ол акциялар орналастырыла бастаған күннен кейін күнтізбелік тоқсан күннен аспауға тиіс.</w:t>
      </w:r>
    </w:p>
    <w:bookmarkEnd w:id="145"/>
    <w:bookmarkStart w:name="z508" w:id="146"/>
    <w:p>
      <w:pPr>
        <w:spacing w:after="0"/>
        <w:ind w:left="0"/>
        <w:jc w:val="both"/>
      </w:pPr>
      <w:r>
        <w:rPr>
          <w:rFonts w:ascii="Times New Roman"/>
          <w:b w:val="false"/>
          <w:i w:val="false"/>
          <w:color w:val="000000"/>
          <w:sz w:val="28"/>
        </w:rPr>
        <w:t>
      2. Жарияланған акцияларды орналастыруға, сондай-ақ бұрын сатып алынған акцияларды өткізуге ниетi бар қаржы ұйымы уәкілетті органның талабы бойынша пруденциялық және Қазақстан Республикасының заңнамасымен белгіленген өзге де нормалар мен лимиттерді орындау мақсатында акцияларды орналастыру туралы шешiм қабылдаған күннен кейін бес жұмыс күні iшiнде өз акционерлерiне жазбаша хабарлама жiберу немесе қаржылық есептілік депозитарийінің интернет-ресурсында қазақ және орыс тілдерінде жариялау арқылы бағалы қағаздарды өздерiнде бар акциялар санына барабар тең жағдайларда бағалы қағаздарды орналастыру (өткiзу) туралы шешiм қабылдаған қоғамның органы белгiлеген орналастыру (өткiзу) бағасы бойынша сатып алуды ұсынуға мiндеттi. Акционер қоғамның акцияларды орналастыру (өткiзу) туралы хабарлаған күнінен бастап бес жұмыс күні iшiнде акцияларды не қоғамның акцияларына айырбасталатын өзге де бағалы қағаздарды басымдықпен сатып алу құқығына сәйкес сатып алуға өтiнiм беруге құқылы.</w:t>
      </w:r>
    </w:p>
    <w:bookmarkEnd w:id="146"/>
    <w:bookmarkStart w:name="z509" w:id="147"/>
    <w:p>
      <w:pPr>
        <w:spacing w:after="0"/>
        <w:ind w:left="0"/>
        <w:jc w:val="both"/>
      </w:pPr>
      <w:r>
        <w:rPr>
          <w:rFonts w:ascii="Times New Roman"/>
          <w:b w:val="false"/>
          <w:i w:val="false"/>
          <w:color w:val="000000"/>
          <w:sz w:val="28"/>
        </w:rPr>
        <w:t>
      Қаржы ұйымының басымдықпен сатып алу құқығы бойынша сатып алынатын акцияларына ақы төлеуді акционер оларды сатып алуға өтінім берген күннен кейін бес жұмыс күні ішінде жүзеге асырады. Акциялардың немесе қоғамның жай акцияларына айырбасталатын басқа да бағалы қағаздардың ақысын төлемеген жағдайда аталған мерзім аяқталғаннан кейін өтінім жарамсыз болып есептеледі.</w:t>
      </w:r>
    </w:p>
    <w:bookmarkEnd w:id="147"/>
    <w:bookmarkStart w:name="z510" w:id="148"/>
    <w:p>
      <w:pPr>
        <w:spacing w:after="0"/>
        <w:ind w:left="0"/>
        <w:jc w:val="both"/>
      </w:pPr>
      <w:r>
        <w:rPr>
          <w:rFonts w:ascii="Times New Roman"/>
          <w:b w:val="false"/>
          <w:i w:val="false"/>
          <w:color w:val="000000"/>
          <w:sz w:val="28"/>
        </w:rPr>
        <w:t>
      3. Осы баптың 1 және 2-тармақтарында белгіленген басымдықпен сатып алу құқығы бойынша сатып алынатын акциялардың немесе қоғамның жай акцияларына айырбасталатын басқа да бағалы қағаздардың ақысын төлеу мерзімдері бойынша талаптар Қазақстан Республикасының Үкіметі республикалық мемлекеттік меншікке иелік етуге уәкілеттік берген мемлекеттік органның акцияларды сатып алу жағдайларына қолданылмайды.</w:t>
      </w:r>
    </w:p>
    <w:bookmarkEnd w:id="148"/>
    <w:bookmarkStart w:name="z511" w:id="149"/>
    <w:p>
      <w:pPr>
        <w:spacing w:after="0"/>
        <w:ind w:left="0"/>
        <w:jc w:val="both"/>
      </w:pPr>
      <w:r>
        <w:rPr>
          <w:rFonts w:ascii="Times New Roman"/>
          <w:b w:val="false"/>
          <w:i w:val="false"/>
          <w:color w:val="000000"/>
          <w:sz w:val="28"/>
        </w:rPr>
        <w:t>
      Қазақстан Республикасының Үкіметі республикалық мемлекеттік меншікке иелік етуге уәкілеттік берген мемлекеттік орган басымдықпен сатып алу құқығы бойынша сатып алатын акциялардың немесе қоғамның жай акцияларына айырбасталатын басқа да бағалы қағаздардың ақысын төлеуді оларды сатып алуға өтінім берген күннен бастап он екі ай ішінде жүзеге асырады.</w:t>
      </w:r>
    </w:p>
    <w:bookmarkEnd w:id="149"/>
    <w:bookmarkStart w:name="z512" w:id="150"/>
    <w:p>
      <w:pPr>
        <w:spacing w:after="0"/>
        <w:ind w:left="0"/>
        <w:jc w:val="both"/>
      </w:pPr>
      <w:r>
        <w:rPr>
          <w:rFonts w:ascii="Times New Roman"/>
          <w:b w:val="false"/>
          <w:i w:val="false"/>
          <w:color w:val="000000"/>
          <w:sz w:val="28"/>
        </w:rPr>
        <w:t>
      4. Акциялардың немесе қоғамның жай акцияларына айырбасталатын басқа да бағалы қағаздардың осы баптың 1, 2 және 3-тармақтарында белгіленген мерзім өткенге дейін ақысын төлемеген жағдайда өтінім жарамсыз болып саналады.</w:t>
      </w:r>
    </w:p>
    <w:bookmarkEnd w:id="150"/>
    <w:bookmarkStart w:name="z513" w:id="151"/>
    <w:p>
      <w:pPr>
        <w:spacing w:after="0"/>
        <w:ind w:left="0"/>
        <w:jc w:val="both"/>
      </w:pPr>
      <w:r>
        <w:rPr>
          <w:rFonts w:ascii="Times New Roman"/>
          <w:b w:val="false"/>
          <w:i w:val="false"/>
          <w:color w:val="000000"/>
          <w:sz w:val="28"/>
        </w:rPr>
        <w:t>
      5. Қоғам акционерлерінің бағалы қағаздарды басымдықпен иелену құқығын іске асыру тәртібін және одан бас тартуды уәкілетті орган белгілейді.</w:t>
      </w:r>
    </w:p>
    <w:bookmarkEnd w:id="151"/>
    <w:bookmarkStart w:name="z514" w:id="152"/>
    <w:p>
      <w:pPr>
        <w:spacing w:after="0"/>
        <w:ind w:left="0"/>
        <w:jc w:val="both"/>
      </w:pPr>
      <w:r>
        <w:rPr>
          <w:rFonts w:ascii="Times New Roman"/>
          <w:b w:val="false"/>
          <w:i w:val="false"/>
          <w:color w:val="000000"/>
          <w:sz w:val="28"/>
        </w:rPr>
        <w:t>
      6. Осы Заңның 83-бабында көзделген тәртіппен оған басқа қоғам біріктірілген кезде қоғамның акцияларын орналастыру (өткізу) кезінде қоғамның акционерлеріне басымдықпен сатып алу құқығы берілмейді.</w:t>
      </w:r>
    </w:p>
    <w:bookmarkEnd w:id="1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 жаңа редакцияда - ҚР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 енгізілді - ҚР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17-бап. </w:t>
      </w:r>
      <w:r>
        <w:rPr>
          <w:rFonts w:ascii="Times New Roman"/>
          <w:b/>
          <w:i/>
          <w:color w:val="000000"/>
          <w:sz w:val="28"/>
        </w:rPr>
        <w:t xml:space="preserve">Алып тасталды - ҚР 2005.07.08. </w:t>
      </w:r>
      <w:r>
        <w:rPr>
          <w:rFonts w:ascii="Times New Roman"/>
          <w:b/>
          <w:i w:val="false"/>
          <w:color w:val="000000"/>
          <w:sz w:val="28"/>
        </w:rPr>
        <w:t>N 72</w:t>
      </w:r>
      <w:r>
        <w:rPr>
          <w:rFonts w:ascii="Times New Roman"/>
          <w:b/>
          <w:i/>
          <w:color w:val="000000"/>
          <w:sz w:val="28"/>
        </w:rPr>
        <w:t xml:space="preserve">(қолданысқа енгізілу тәртібін 2-баптан қараңыз) Заңымен. </w:t>
      </w:r>
    </w:p>
    <w:p>
      <w:pPr>
        <w:spacing w:after="0"/>
        <w:ind w:left="0"/>
        <w:jc w:val="both"/>
      </w:pPr>
      <w:r>
        <w:rPr>
          <w:rFonts w:ascii="Times New Roman"/>
          <w:b/>
          <w:i w:val="false"/>
          <w:color w:val="000000"/>
          <w:sz w:val="28"/>
        </w:rPr>
        <w:t xml:space="preserve">18-бап. Қоғамның акцияларын орналастыру </w:t>
      </w:r>
    </w:p>
    <w:bookmarkStart w:name="z515" w:id="153"/>
    <w:p>
      <w:pPr>
        <w:spacing w:after="0"/>
        <w:ind w:left="0"/>
        <w:jc w:val="both"/>
      </w:pPr>
      <w:r>
        <w:rPr>
          <w:rFonts w:ascii="Times New Roman"/>
          <w:b w:val="false"/>
          <w:i w:val="false"/>
          <w:color w:val="000000"/>
          <w:sz w:val="28"/>
        </w:rPr>
        <w:t>
      1. Қоғам өз акцияларының шығарылымы мемлекеттiк тiркеуден өткеннен кейiн акциялардың жарияланған мөлшерi шегiнде оларды бiр немесе бiрнеше орналастыру арқылы орналастыруға құқылы.</w:t>
      </w:r>
    </w:p>
    <w:bookmarkEnd w:id="153"/>
    <w:bookmarkStart w:name="z516" w:id="154"/>
    <w:p>
      <w:pPr>
        <w:spacing w:after="0"/>
        <w:ind w:left="0"/>
        <w:jc w:val="both"/>
      </w:pPr>
      <w:r>
        <w:rPr>
          <w:rFonts w:ascii="Times New Roman"/>
          <w:b w:val="false"/>
          <w:i w:val="false"/>
          <w:color w:val="000000"/>
          <w:sz w:val="28"/>
        </w:rPr>
        <w:t>
      Қоғамның жарғысында осы мәселе акционерлердiң жалпы жиналысының құзыретiне жатқызылған жағдайды қоспағанда, қоғамның жарияланған акцияларының саны шегiнде оның акцияларын орналастыру туралы шешiмдi қоғамның директорлар кеңесi қабылдайды.</w:t>
      </w:r>
    </w:p>
    <w:bookmarkEnd w:id="154"/>
    <w:bookmarkStart w:name="z517" w:id="155"/>
    <w:p>
      <w:pPr>
        <w:spacing w:after="0"/>
        <w:ind w:left="0"/>
        <w:jc w:val="both"/>
      </w:pPr>
      <w:r>
        <w:rPr>
          <w:rFonts w:ascii="Times New Roman"/>
          <w:b w:val="false"/>
          <w:i w:val="false"/>
          <w:color w:val="000000"/>
          <w:sz w:val="28"/>
        </w:rPr>
        <w:t>
      Акцияларды орналастыру акционерлердің акцияларды немесе қоғамның жай акцияларына айырбасталатын басқа да бағалы қағаздарды басымдықпен сатып алу құқығын іске асыруы, бағалы қағаздардың ұйымдастырылмаған рыногында өткiзiлетiн жазылу немесе аукцион не бағалы қағаздардың ұйымдастырылған рыногында өткiзiлетiн жазылу немесе аукцион арқылы, сондай-ақ осы Заңда және Қазақстан Республикасының өзге де заңнамалық актілерінде көзделген жағдайларда қоғамның бағалы қағаздарын және (немесе) ақшалай міндеттемелерін қоғамның акцияларына айырбастау арқылы жүзеге асырылады.</w:t>
      </w:r>
    </w:p>
    <w:bookmarkEnd w:id="155"/>
    <w:bookmarkStart w:name="z518" w:id="156"/>
    <w:p>
      <w:pPr>
        <w:spacing w:after="0"/>
        <w:ind w:left="0"/>
        <w:jc w:val="both"/>
      </w:pPr>
      <w:r>
        <w:rPr>
          <w:rFonts w:ascii="Times New Roman"/>
          <w:b w:val="false"/>
          <w:i w:val="false"/>
          <w:color w:val="000000"/>
          <w:sz w:val="28"/>
        </w:rPr>
        <w:t>
      2. Акционер артықшылықпен сатып алу құқығына сәйкес оған акцияны немесе қоғамның жай акцияларына айырбасталатын басқа да бағалы қағазды сатып алуға өтінім беру үшін берілген күнтізбелік отыз күннің ішінде акцияны немесе қоғамның жай акцияларына айырбасталатын басқа да бағалы қағазды иеліктен айырған кезде, егер бұрынғы меншік иесі мұндай өтініш бермеген жағдайда бұл құқық акцияның немесе қоғамның жай акцияларына айырбасталатын басқа да бағалы қағаздың жаңа меншік иесіне өтеді.</w:t>
      </w:r>
    </w:p>
    <w:bookmarkEnd w:id="156"/>
    <w:bookmarkStart w:name="z519" w:id="157"/>
    <w:p>
      <w:pPr>
        <w:spacing w:after="0"/>
        <w:ind w:left="0"/>
        <w:jc w:val="both"/>
      </w:pPr>
      <w:r>
        <w:rPr>
          <w:rFonts w:ascii="Times New Roman"/>
          <w:b w:val="false"/>
          <w:i w:val="false"/>
          <w:color w:val="000000"/>
          <w:sz w:val="28"/>
        </w:rPr>
        <w:t>
      3. Акцияларды орналастыру туралы шешім қабылдаған қоғамның органы осы орналастыру үшін белгілеген акцияларды орналастыру бағасы осы акциялардың сатылуы мүмкін ең төменгі бағасы болып табылады.</w:t>
      </w:r>
    </w:p>
    <w:bookmarkEnd w:id="157"/>
    <w:bookmarkStart w:name="z520" w:id="158"/>
    <w:p>
      <w:pPr>
        <w:spacing w:after="0"/>
        <w:ind w:left="0"/>
        <w:jc w:val="both"/>
      </w:pPr>
      <w:r>
        <w:rPr>
          <w:rFonts w:ascii="Times New Roman"/>
          <w:b w:val="false"/>
          <w:i w:val="false"/>
          <w:color w:val="000000"/>
          <w:sz w:val="28"/>
        </w:rPr>
        <w:t>
      Акционерлер акцияларды басымдықпен сатып алу құқығына сәйкес қоғамның орналастыру туралы шешiм қабылдаған органы белгiлеген осы акциялардың бiрыңғай ең төменгі орналастыру бағасы бойынша сатып алады.</w:t>
      </w:r>
    </w:p>
    <w:bookmarkEnd w:id="158"/>
    <w:bookmarkStart w:name="z521" w:id="159"/>
    <w:p>
      <w:pPr>
        <w:spacing w:after="0"/>
        <w:ind w:left="0"/>
        <w:jc w:val="both"/>
      </w:pPr>
      <w:r>
        <w:rPr>
          <w:rFonts w:ascii="Times New Roman"/>
          <w:b w:val="false"/>
          <w:i w:val="false"/>
          <w:color w:val="000000"/>
          <w:sz w:val="28"/>
        </w:rPr>
        <w:t>
      Қоғамның акциялары осы орналастыру шегiнде акцияларды жазылу арқылы сатып алатын барлық тұлғалар үшiн бiрыңғай баға бойынша сатылуға тиiс.</w:t>
      </w:r>
    </w:p>
    <w:bookmarkEnd w:id="159"/>
    <w:bookmarkStart w:name="z522" w:id="160"/>
    <w:p>
      <w:pPr>
        <w:spacing w:after="0"/>
        <w:ind w:left="0"/>
        <w:jc w:val="both"/>
      </w:pPr>
      <w:r>
        <w:rPr>
          <w:rFonts w:ascii="Times New Roman"/>
          <w:b w:val="false"/>
          <w:i w:val="false"/>
          <w:color w:val="000000"/>
          <w:sz w:val="28"/>
        </w:rPr>
        <w:t>
      4. Қоғамның уәкілетті органы орналастырылатын акциялардың санын ұлғайту және (немесе) басымдықпен сатып алу құқығын іске асыру шеңберінде акционерлерге ұсынылған бағаны азайту арқылы жарияланған акцияларды орналастыру туралы бұрын қабылданған шешiмнің талаптарын өзгерту туралы шешімді қабылдаған жағдайда, қоғам акционерлерге осы акцияларды басымдықпен сатып алу құқығын қайта ұсынады.</w:t>
      </w:r>
    </w:p>
    <w:bookmarkEnd w:id="1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 жаңа редакцияда - ҚР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19-бап. Қоғам акцияларын ұстаушылардың тізілімдер жүйесі</w:t>
      </w:r>
    </w:p>
    <w:p>
      <w:pPr>
        <w:spacing w:after="0"/>
        <w:ind w:left="0"/>
        <w:jc w:val="both"/>
      </w:pPr>
      <w:r>
        <w:rPr>
          <w:rFonts w:ascii="Times New Roman"/>
          <w:b w:val="false"/>
          <w:i w:val="false"/>
          <w:color w:val="000000"/>
          <w:sz w:val="28"/>
        </w:rPr>
        <w:t>
      1. Қоғам акцияларын ұстаушылардың тiзiлiмдер жүйесiн жүргiзудi орталық депозитарий ғана жүзеге асыра алады.</w:t>
      </w:r>
    </w:p>
    <w:bookmarkStart w:name="z236" w:id="161"/>
    <w:p>
      <w:pPr>
        <w:spacing w:after="0"/>
        <w:ind w:left="0"/>
        <w:jc w:val="both"/>
      </w:pPr>
      <w:r>
        <w:rPr>
          <w:rFonts w:ascii="Times New Roman"/>
          <w:b w:val="false"/>
          <w:i w:val="false"/>
          <w:color w:val="000000"/>
          <w:sz w:val="28"/>
        </w:rPr>
        <w:t xml:space="preserve">
      2. Қоғам акцияларын ұстаушылардың тiзiлiмдер жүйесiн жүргiзу, сондай-ақ ол бойынша уәкілетті органға ақпарат беру тәртібі Қазақстан Республикасының бағалы қағаздар рыногы туралы заңдарында белгіленеді. </w:t>
      </w:r>
    </w:p>
    <w:bookmarkEnd w:id="161"/>
    <w:bookmarkStart w:name="z237" w:id="162"/>
    <w:p>
      <w:pPr>
        <w:spacing w:after="0"/>
        <w:ind w:left="0"/>
        <w:jc w:val="both"/>
      </w:pPr>
      <w:r>
        <w:rPr>
          <w:rFonts w:ascii="Times New Roman"/>
          <w:b w:val="false"/>
          <w:i w:val="false"/>
          <w:color w:val="000000"/>
          <w:sz w:val="28"/>
        </w:rPr>
        <w:t xml:space="preserve">
      3. Қоғам өз акциялары шығарылымын мемлекеттік тіркеу мақсатында уәкілетті органға құжаттар табыс етілгенге дейін қоғамның акцияларын ұстаушылардың тiзiлiмдер жүйесiн жүргiзу жөніндегі қызмет көрсету туралы орталық депозитариймен шарт жасасуға міндетті. </w:t>
      </w:r>
    </w:p>
    <w:bookmarkEnd w:id="162"/>
    <w:bookmarkStart w:name="z238" w:id="163"/>
    <w:p>
      <w:pPr>
        <w:spacing w:after="0"/>
        <w:ind w:left="0"/>
        <w:jc w:val="both"/>
      </w:pPr>
      <w:r>
        <w:rPr>
          <w:rFonts w:ascii="Times New Roman"/>
          <w:b w:val="false"/>
          <w:i w:val="false"/>
          <w:color w:val="000000"/>
          <w:sz w:val="28"/>
        </w:rPr>
        <w:t xml:space="preserve">
      4. Орналастырылатын акция толық төленгенге дейін қоғамның осы акцияны қоғам акцияларын ұстаушылардың тiзiлiмдер жүйесiндегi (нақтылы ұстаушыны есепке алу жүйесiндегi) оны сатып алушының жеке шотына есептеу туралы бұйрық беруге құқығы жоқ. </w:t>
      </w:r>
    </w:p>
    <w:bookmarkEnd w:id="1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өзгерту енгізілді – ҚР 2005.07.08. </w:t>
      </w:r>
      <w:r>
        <w:rPr>
          <w:rFonts w:ascii="Times New Roman"/>
          <w:b w:val="false"/>
          <w:i w:val="false"/>
          <w:color w:val="ff0000"/>
          <w:sz w:val="28"/>
        </w:rPr>
        <w:t>N 72</w:t>
      </w:r>
      <w:r>
        <w:rPr>
          <w:rFonts w:ascii="Times New Roman"/>
          <w:b w:val="false"/>
          <w:i w:val="false"/>
          <w:color w:val="ff0000"/>
          <w:sz w:val="28"/>
        </w:rPr>
        <w:t xml:space="preserve"> (қолданысқа енгізілу тәртібін 2-баптан қараңыз),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20-бап. Қоғам акцияларын орналастыру қорытындылары туралы есеп және қоғамның орналастырылған акцияларының бір түрін осы қоғам акцияларының басқа түріне айырбастау туралы есеп</w:t>
      </w:r>
    </w:p>
    <w:p>
      <w:pPr>
        <w:spacing w:after="0"/>
        <w:ind w:left="0"/>
        <w:jc w:val="both"/>
      </w:pPr>
      <w:r>
        <w:rPr>
          <w:rFonts w:ascii="Times New Roman"/>
          <w:b w:val="false"/>
          <w:i w:val="false"/>
          <w:color w:val="000000"/>
          <w:sz w:val="28"/>
        </w:rPr>
        <w:t>
      1. Қоғам уәкілетті органға қоғамның акцияларын толық орналастырғанға дейін акцияларды орналастырудың әрбір есепті кезеңінің қорытындылары бойынша қоғам акцияларын орналастыру қорытындылары туралы есептерді қоғамның акцияларын орналастырудың есепті кезеңі аяқталған күннен кейін немесе оларды толық орналастырған күннен кейін күнтізбелік қырық бес күн ішінде ұсынуға міндетті.</w:t>
      </w:r>
    </w:p>
    <w:p>
      <w:pPr>
        <w:spacing w:after="0"/>
        <w:ind w:left="0"/>
        <w:jc w:val="both"/>
      </w:pPr>
      <w:r>
        <w:rPr>
          <w:rFonts w:ascii="Times New Roman"/>
          <w:b w:val="false"/>
          <w:i w:val="false"/>
          <w:color w:val="000000"/>
          <w:sz w:val="28"/>
        </w:rPr>
        <w:t>
      Қатарынан күнтізбелік он екі ай акцияларды орналастырудың есепті кезеңі болып табылады.</w:t>
      </w:r>
    </w:p>
    <w:p>
      <w:pPr>
        <w:spacing w:after="0"/>
        <w:ind w:left="0"/>
        <w:jc w:val="both"/>
      </w:pPr>
      <w:r>
        <w:rPr>
          <w:rFonts w:ascii="Times New Roman"/>
          <w:b w:val="false"/>
          <w:i w:val="false"/>
          <w:color w:val="000000"/>
          <w:sz w:val="28"/>
        </w:rPr>
        <w:t xml:space="preserve">
      2. Егер есепті кезеңде қоғамның акцияларын орналастыру жүзеге асырылмаған жағдайда, есепті кезеңнің қорытындылары бойынша қоғам акцияларын орналастыру қорытындылары туралы есеп уәкілетті органға ұсынылмайды. </w:t>
      </w:r>
    </w:p>
    <w:p>
      <w:pPr>
        <w:spacing w:after="0"/>
        <w:ind w:left="0"/>
        <w:jc w:val="both"/>
      </w:pPr>
      <w:r>
        <w:rPr>
          <w:rFonts w:ascii="Times New Roman"/>
          <w:b w:val="false"/>
          <w:i w:val="false"/>
          <w:color w:val="000000"/>
          <w:sz w:val="28"/>
        </w:rPr>
        <w:t>
      3. Қоғамның орналастырылған акцияларының бір түрін осы қоғам акцияларының басқа түріне айырбастаған жағдайда, қоғам уәкілетті органға қоғамның орналастырылған акцияларының бір түрін осы қоғам акцияларының басқа түріне айырбастау туралы есепті осындай айырбастау күнінен кейін күнтізбелік отыз күн ішінде ұсынуға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21-бап. Қоғамның орналастырылатын акцияларына төлем жасау </w:t>
      </w:r>
    </w:p>
    <w:bookmarkStart w:name="z239" w:id="164"/>
    <w:p>
      <w:pPr>
        <w:spacing w:after="0"/>
        <w:ind w:left="0"/>
        <w:jc w:val="both"/>
      </w:pPr>
      <w:r>
        <w:rPr>
          <w:rFonts w:ascii="Times New Roman"/>
          <w:b w:val="false"/>
          <w:i w:val="false"/>
          <w:color w:val="000000"/>
          <w:sz w:val="28"/>
        </w:rPr>
        <w:t>
      1. Осы Заңда және Қазақстан Республикасының өзге де заңнамалық актілерінде көзделген жағдайларды қоспағанда, қоғамның орналастырылатын акцияларына төлем жасауға ақша, мүліктік құқықтар (оның ішінде зияткерлік меншік объектілеріне құқықтар) және өзге де мүлік енгізілуі мүмкін.</w:t>
      </w:r>
    </w:p>
    <w:bookmarkEnd w:id="164"/>
    <w:bookmarkStart w:name="z523" w:id="165"/>
    <w:p>
      <w:pPr>
        <w:spacing w:after="0"/>
        <w:ind w:left="0"/>
        <w:jc w:val="both"/>
      </w:pPr>
      <w:r>
        <w:rPr>
          <w:rFonts w:ascii="Times New Roman"/>
          <w:b w:val="false"/>
          <w:i w:val="false"/>
          <w:color w:val="000000"/>
          <w:sz w:val="28"/>
        </w:rPr>
        <w:t>
      Ақшадан басқа, өзге де мүлікпен (бағалы қағаздан басқа) төлем жасау бағалаушы айқындайтын баға бойынша жүзеге асырылады.</w:t>
      </w:r>
    </w:p>
    <w:bookmarkEnd w:id="165"/>
    <w:bookmarkStart w:name="z524" w:id="166"/>
    <w:p>
      <w:pPr>
        <w:spacing w:after="0"/>
        <w:ind w:left="0"/>
        <w:jc w:val="both"/>
      </w:pPr>
      <w:r>
        <w:rPr>
          <w:rFonts w:ascii="Times New Roman"/>
          <w:b w:val="false"/>
          <w:i w:val="false"/>
          <w:color w:val="000000"/>
          <w:sz w:val="28"/>
        </w:rPr>
        <w:t>
      Қоғамның орналастырылатын акцияларына қор биржасында айналыста болатын бағалы қағаздармен ақы төлеу қор биржасының бағалы қағаздарды бағалау әдістемесіне сәйкес қор биржасы айқындайтын нарықтық баға бойынша жүзеге асырылады. Акцияларға ақы төлеуге енгізілетін бағалы қағаздардың түріне қатысты көрсетілген әдістеме бойынша қор биржасы есептеген мұндай бағалы қағаздардың нарықтық бағасы болмаған жағдайда, олардың құнын бағалауды бағалаушы жүргізеді.</w:t>
      </w:r>
    </w:p>
    <w:bookmarkEnd w:id="166"/>
    <w:bookmarkStart w:name="z525" w:id="167"/>
    <w:p>
      <w:pPr>
        <w:spacing w:after="0"/>
        <w:ind w:left="0"/>
        <w:jc w:val="both"/>
      </w:pPr>
      <w:r>
        <w:rPr>
          <w:rFonts w:ascii="Times New Roman"/>
          <w:b w:val="false"/>
          <w:i w:val="false"/>
          <w:color w:val="000000"/>
          <w:sz w:val="28"/>
        </w:rPr>
        <w:t>
      2. Егер қоғамның орналастырылатын акцияларына төлем жасауға мүлікті пайдалану құқығы енгізілсе, мұндай құқықты бағалау осы мүлікті пайдалануға төленетін ақының мөлшері негізге алына отырып, қоғамның оны пайдаланған бүкіл мерзіміне жүргізіледі. Аталған мерзім аяқталғанға дейін қоғам акционерлері жалпы жиналысының келісімінсіз мұндай мүлікті алып қоюға тыйым салынады.</w:t>
      </w:r>
    </w:p>
    <w:bookmarkEnd w:id="167"/>
    <w:bookmarkStart w:name="z526" w:id="168"/>
    <w:p>
      <w:pPr>
        <w:spacing w:after="0"/>
        <w:ind w:left="0"/>
        <w:jc w:val="both"/>
      </w:pPr>
      <w:r>
        <w:rPr>
          <w:rFonts w:ascii="Times New Roman"/>
          <w:b w:val="false"/>
          <w:i w:val="false"/>
          <w:color w:val="000000"/>
          <w:sz w:val="28"/>
        </w:rPr>
        <w:t>
      3. Акцияларды орналастырған кезде қоғамға:</w:t>
      </w:r>
    </w:p>
    <w:bookmarkEnd w:id="168"/>
    <w:bookmarkStart w:name="z527" w:id="169"/>
    <w:p>
      <w:pPr>
        <w:spacing w:after="0"/>
        <w:ind w:left="0"/>
        <w:jc w:val="both"/>
      </w:pPr>
      <w:r>
        <w:rPr>
          <w:rFonts w:ascii="Times New Roman"/>
          <w:b w:val="false"/>
          <w:i w:val="false"/>
          <w:color w:val="000000"/>
          <w:sz w:val="28"/>
        </w:rPr>
        <w:t>
      1) орналастырылатын акцияларды сатып алуға;</w:t>
      </w:r>
    </w:p>
    <w:bookmarkEnd w:id="169"/>
    <w:bookmarkStart w:name="z528" w:id="170"/>
    <w:p>
      <w:pPr>
        <w:spacing w:after="0"/>
        <w:ind w:left="0"/>
        <w:jc w:val="both"/>
      </w:pPr>
      <w:r>
        <w:rPr>
          <w:rFonts w:ascii="Times New Roman"/>
          <w:b w:val="false"/>
          <w:i w:val="false"/>
          <w:color w:val="000000"/>
          <w:sz w:val="28"/>
        </w:rPr>
        <w:t>
      2) шарттарында (шығару шарттарында) эмитент орналастырылған акцияларын эмитенттің сатып алу құқығы немесе міндеті көзделетін шарттар жасасуға (туынды бағалы қағазды сатып алуға) тыйым салынады.</w:t>
      </w:r>
    </w:p>
    <w:bookmarkEnd w:id="1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 жаңа редакцияда - ҚР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 енгізілді  - ҚР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10.01.2018 </w:t>
      </w:r>
      <w:r>
        <w:rPr>
          <w:rFonts w:ascii="Times New Roman"/>
          <w:b w:val="false"/>
          <w:i w:val="false"/>
          <w:color w:val="000000"/>
          <w:sz w:val="28"/>
        </w:rPr>
        <w:t>№ 134-VI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22-бап. Қоғамның акциялары бойынша дивидендтер </w:t>
      </w:r>
    </w:p>
    <w:p>
      <w:pPr>
        <w:spacing w:after="0"/>
        <w:ind w:left="0"/>
        <w:jc w:val="both"/>
      </w:pPr>
      <w:r>
        <w:rPr>
          <w:rFonts w:ascii="Times New Roman"/>
          <w:b w:val="false"/>
          <w:i w:val="false"/>
          <w:color w:val="000000"/>
          <w:sz w:val="28"/>
        </w:rPr>
        <w:t>
      1. Артықшылықты акциялар бойынша дивидендтерді қоспағанда, қоғамның акциялары бойынша дивидендтер акционерлердің жалпы жиналысында қоғамның дауыс беретін акцияларының жай көпшілігімен дивидендтер төлеу туралы шешім қабылданған жағдайда ақшалай немесе қоғамның бағалы қағаздарымен төленеді.</w:t>
      </w:r>
    </w:p>
    <w:bookmarkStart w:name="z605" w:id="171"/>
    <w:p>
      <w:pPr>
        <w:spacing w:after="0"/>
        <w:ind w:left="0"/>
        <w:jc w:val="both"/>
      </w:pPr>
      <w:r>
        <w:rPr>
          <w:rFonts w:ascii="Times New Roman"/>
          <w:b w:val="false"/>
          <w:i w:val="false"/>
          <w:color w:val="000000"/>
          <w:sz w:val="28"/>
        </w:rPr>
        <w:t xml:space="preserve">
      Қоғамның артықшылықты акциялары бойынша бағалы қағаздармен дивидендтер төлеуге жол берілмейді. </w:t>
      </w:r>
    </w:p>
    <w:bookmarkEnd w:id="171"/>
    <w:bookmarkStart w:name="z606" w:id="172"/>
    <w:p>
      <w:pPr>
        <w:spacing w:after="0"/>
        <w:ind w:left="0"/>
        <w:jc w:val="both"/>
      </w:pPr>
      <w:r>
        <w:rPr>
          <w:rFonts w:ascii="Times New Roman"/>
          <w:b w:val="false"/>
          <w:i w:val="false"/>
          <w:color w:val="000000"/>
          <w:sz w:val="28"/>
        </w:rPr>
        <w:t xml:space="preserve">
      Қоғамның акциялары бойынша оның бағалы қағаздарымен дивидендтер төлеуге акционердің жазбаша келісімі болған кезде осындай төлем қоғамның жарияланған акцияларымен және (немесе) ол шығарған облигациялармен жүзеге асырылатын жағдайда ғана жол беріледі. </w:t>
      </w:r>
    </w:p>
    <w:bookmarkEnd w:id="172"/>
    <w:bookmarkStart w:name="z607" w:id="173"/>
    <w:p>
      <w:pPr>
        <w:spacing w:after="0"/>
        <w:ind w:left="0"/>
        <w:jc w:val="both"/>
      </w:pPr>
      <w:r>
        <w:rPr>
          <w:rFonts w:ascii="Times New Roman"/>
          <w:b w:val="false"/>
          <w:i w:val="false"/>
          <w:color w:val="000000"/>
          <w:sz w:val="28"/>
        </w:rPr>
        <w:t xml:space="preserve">
      Дивидендтерді алуға құқығы бар акционерлердің тізімі дивидендтер төлеу басталатын күннің алдындағы күні жасалуға тиіс. </w:t>
      </w:r>
    </w:p>
    <w:bookmarkEnd w:id="173"/>
    <w:bookmarkStart w:name="z608" w:id="174"/>
    <w:p>
      <w:pPr>
        <w:spacing w:after="0"/>
        <w:ind w:left="0"/>
        <w:jc w:val="both"/>
      </w:pPr>
      <w:r>
        <w:rPr>
          <w:rFonts w:ascii="Times New Roman"/>
          <w:b w:val="false"/>
          <w:i w:val="false"/>
          <w:color w:val="000000"/>
          <w:sz w:val="28"/>
        </w:rPr>
        <w:t>
      Төленбеген дивидендтері бар акцияларды иеліктен алу, егер осы Заңда және (немесе) акцияларды иеліктен алу туралы шартта өзгеше көзделмесе, акцияның жаңа иесінің оларды алу құқығымен жүзеге асырылады.</w:t>
      </w:r>
    </w:p>
    <w:bookmarkEnd w:id="174"/>
    <w:bookmarkStart w:name="z241" w:id="175"/>
    <w:p>
      <w:pPr>
        <w:spacing w:after="0"/>
        <w:ind w:left="0"/>
        <w:jc w:val="both"/>
      </w:pPr>
      <w:r>
        <w:rPr>
          <w:rFonts w:ascii="Times New Roman"/>
          <w:b w:val="false"/>
          <w:i w:val="false"/>
          <w:color w:val="000000"/>
          <w:sz w:val="28"/>
        </w:rPr>
        <w:t xml:space="preserve">
      2. Қоғамның акциялары бойынша дивидендтер төлеудің кезеңділігі қоғамның жарғысымен және (немесе) акцияларды шығару проспектісімен белгіленеді. </w:t>
      </w:r>
    </w:p>
    <w:bookmarkEnd w:id="175"/>
    <w:bookmarkStart w:name="z242" w:id="176"/>
    <w:p>
      <w:pPr>
        <w:spacing w:after="0"/>
        <w:ind w:left="0"/>
        <w:jc w:val="both"/>
      </w:pPr>
      <w:r>
        <w:rPr>
          <w:rFonts w:ascii="Times New Roman"/>
          <w:b w:val="false"/>
          <w:i w:val="false"/>
          <w:color w:val="000000"/>
          <w:sz w:val="28"/>
        </w:rPr>
        <w:t xml:space="preserve">
      3. Қоғамның акциялары бойынша дивидендтер төлеу төлем агенті арқылы жүргізілуі мүмкін. Төлем агентінің қызметіне ақы қоғам есебінен төленеді. </w:t>
      </w:r>
    </w:p>
    <w:bookmarkEnd w:id="176"/>
    <w:bookmarkStart w:name="z243" w:id="177"/>
    <w:p>
      <w:pPr>
        <w:spacing w:after="0"/>
        <w:ind w:left="0"/>
        <w:jc w:val="both"/>
      </w:pPr>
      <w:r>
        <w:rPr>
          <w:rFonts w:ascii="Times New Roman"/>
          <w:b w:val="false"/>
          <w:i w:val="false"/>
          <w:color w:val="000000"/>
          <w:sz w:val="28"/>
        </w:rPr>
        <w:t xml:space="preserve">
      4. Орналастырылмаған немесе қоғамның өзi сатып алған акциялар бойынша, сондай-ақ егер сот немесе қоғам акционерлерiнiң жалпы жиналысы қоғамды тарату туралы шешiм қабылдаса, дивидендтер есептелмейдi және төленбейдi. </w:t>
      </w:r>
    </w:p>
    <w:bookmarkEnd w:id="177"/>
    <w:bookmarkStart w:name="z244" w:id="178"/>
    <w:p>
      <w:pPr>
        <w:spacing w:after="0"/>
        <w:ind w:left="0"/>
        <w:jc w:val="both"/>
      </w:pPr>
      <w:r>
        <w:rPr>
          <w:rFonts w:ascii="Times New Roman"/>
          <w:b w:val="false"/>
          <w:i w:val="false"/>
          <w:color w:val="000000"/>
          <w:sz w:val="28"/>
        </w:rPr>
        <w:t xml:space="preserve">
      5. Қоғамның жай және артықшылықты акциялары бойынша: </w:t>
      </w:r>
    </w:p>
    <w:bookmarkEnd w:id="178"/>
    <w:bookmarkStart w:name="z245" w:id="179"/>
    <w:p>
      <w:pPr>
        <w:spacing w:after="0"/>
        <w:ind w:left="0"/>
        <w:jc w:val="both"/>
      </w:pPr>
      <w:r>
        <w:rPr>
          <w:rFonts w:ascii="Times New Roman"/>
          <w:b w:val="false"/>
          <w:i w:val="false"/>
          <w:color w:val="000000"/>
          <w:sz w:val="28"/>
        </w:rPr>
        <w:t xml:space="preserve">
      1) өз капиталының теріс мөлшері болған жағдайда немесе егер қоғамның өз капиталының мөлшері оның акциялары бойынша дивидендтер есептеу нәтижесінде теріс болса; </w:t>
      </w:r>
    </w:p>
    <w:bookmarkEnd w:id="179"/>
    <w:bookmarkStart w:name="z246" w:id="180"/>
    <w:p>
      <w:pPr>
        <w:spacing w:after="0"/>
        <w:ind w:left="0"/>
        <w:jc w:val="both"/>
      </w:pPr>
      <w:r>
        <w:rPr>
          <w:rFonts w:ascii="Times New Roman"/>
          <w:b w:val="false"/>
          <w:i w:val="false"/>
          <w:color w:val="000000"/>
          <w:sz w:val="28"/>
        </w:rPr>
        <w:t>
      2) егер қоғам Қазақстан Республикасының оңалту және банкроттық туралы заңнамасына сәйкес төлем қабiлетсiздiгi немесе дәрменсiздiк белгiлерiне сай келсе не аталған белгiлер қоғамда оның акциялары бойынша дивидендтер төлеу нәтижесiнде пайда болса, дивидендтерді есепке жазуға жол берілмейді.</w:t>
      </w:r>
    </w:p>
    <w:bookmarkEnd w:id="180"/>
    <w:p>
      <w:pPr>
        <w:spacing w:after="0"/>
        <w:ind w:left="0"/>
        <w:jc w:val="both"/>
      </w:pPr>
      <w:r>
        <w:rPr>
          <w:rFonts w:ascii="Times New Roman"/>
          <w:b w:val="false"/>
          <w:i w:val="false"/>
          <w:color w:val="000000"/>
          <w:sz w:val="28"/>
        </w:rPr>
        <w:t>
      2-1) "Қазақстан Республикасындағы банктер және банк қызметі туралы", "Сақтандыру қызметі туралы" және "Бағалы қағаздар рыногы туралы" Қазақстан Республикасының заңдарында көзделген жағдайларда;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w:t>
      </w:r>
      <w:r>
        <w:br/>
      </w:r>
      <w:r>
        <w:rPr>
          <w:rFonts w:ascii="Times New Roman"/>
          <w:b w:val="false"/>
          <w:i w:val="false"/>
          <w:color w:val="000000"/>
          <w:sz w:val="28"/>
        </w:rPr>
        <w:t>
</w:t>
      </w:r>
    </w:p>
    <w:bookmarkStart w:name="z247" w:id="181"/>
    <w:p>
      <w:pPr>
        <w:spacing w:after="0"/>
        <w:ind w:left="0"/>
        <w:jc w:val="both"/>
      </w:pPr>
      <w:r>
        <w:rPr>
          <w:rFonts w:ascii="Times New Roman"/>
          <w:b w:val="false"/>
          <w:i w:val="false"/>
          <w:color w:val="000000"/>
          <w:sz w:val="28"/>
        </w:rPr>
        <w:t>
      6. Акционер, осы баптың 5-тармағындағы негіздер бойынша дивиденд есептелмеген жағдайларды қоспағанда, қоғам берешегінің жиналып қалу мерзіміне қарамастан, алынбаған дивидендтердің төленуін талап етуге құқылы.</w:t>
      </w:r>
    </w:p>
    <w:bookmarkEnd w:id="181"/>
    <w:bookmarkStart w:name="z609" w:id="182"/>
    <w:p>
      <w:pPr>
        <w:spacing w:after="0"/>
        <w:ind w:left="0"/>
        <w:jc w:val="both"/>
      </w:pPr>
      <w:r>
        <w:rPr>
          <w:rFonts w:ascii="Times New Roman"/>
          <w:b w:val="false"/>
          <w:i w:val="false"/>
          <w:color w:val="000000"/>
          <w:sz w:val="28"/>
        </w:rPr>
        <w:t>
      Дивидендтер оларды төлеу үшін белгіленген мерзімде төленбеген жағдайда акционерге дивидендтердің негізгі сомасы және ақша міндеттемесін немесе оның тиісті бөлігін орындау күніне Қазақстан Республикасы Ұлттық Банкінің базалық мөлшерлемесін негізге ала отырып есептелетін өсімпұл төленеді.</w:t>
      </w:r>
    </w:p>
    <w:bookmarkEnd w:id="182"/>
    <w:bookmarkStart w:name="z248" w:id="183"/>
    <w:p>
      <w:pPr>
        <w:spacing w:after="0"/>
        <w:ind w:left="0"/>
        <w:jc w:val="both"/>
      </w:pPr>
      <w:r>
        <w:rPr>
          <w:rFonts w:ascii="Times New Roman"/>
          <w:b w:val="false"/>
          <w:i w:val="false"/>
          <w:color w:val="000000"/>
          <w:sz w:val="28"/>
        </w:rPr>
        <w:t xml:space="preserve">
      7. Акционерлік қоғамның ұйымдық-құқықтық нысанында құрылған коммерциялық емес ұйымдар өз акциялары бойынша дивидендтерді есептемейді және төлемейді. </w:t>
      </w:r>
    </w:p>
    <w:bookmarkEnd w:id="18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22-бапқа өзгерістер енгізілді - ҚР 2005.07.08. </w:t>
      </w:r>
      <w:r>
        <w:rPr>
          <w:rFonts w:ascii="Times New Roman"/>
          <w:b w:val="false"/>
          <w:i w:val="false"/>
          <w:color w:val="ff0000"/>
          <w:sz w:val="28"/>
        </w:rPr>
        <w:t>N 72</w:t>
      </w:r>
      <w:r>
        <w:rPr>
          <w:rFonts w:ascii="Times New Roman"/>
          <w:b w:val="false"/>
          <w:i w:val="false"/>
          <w:color w:val="ff0000"/>
          <w:sz w:val="28"/>
        </w:rPr>
        <w:t xml:space="preserve">(қолданысқа енгізілу тәртібін 2-баптан қараңыз), 2007.02.19. </w:t>
      </w:r>
      <w:r>
        <w:rPr>
          <w:rFonts w:ascii="Times New Roman"/>
          <w:b w:val="false"/>
          <w:i w:val="false"/>
          <w:color w:val="ff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23-бап. Жай акциялар бойынша дивидендтер </w:t>
      </w:r>
    </w:p>
    <w:p>
      <w:pPr>
        <w:spacing w:after="0"/>
        <w:ind w:left="0"/>
        <w:jc w:val="both"/>
      </w:pPr>
      <w:r>
        <w:rPr>
          <w:rFonts w:ascii="Times New Roman"/>
          <w:b w:val="false"/>
          <w:i w:val="false"/>
          <w:color w:val="000000"/>
          <w:sz w:val="28"/>
        </w:rPr>
        <w:t>
      1. Егер қоғамның жарғысында осындай төлем көзделген жағдайда, қоғамның жай акциялары бойынша тоқсан, жартыжылдық немесе жыл қорытындылары бойынша дивидендтер төлеу тек қана қоғамның тиісті кезең үшін қаржылық есептілігіне аудит жүргізілгеннен кейін және акционерлердің жалпы жиналысының шешімімен жүзеге асырылады. Акционерлердің жалпы жиналысының жай акциялар бойынша дивидендтер төлеу туралы шешімінде бір жай акцияға төленетін дивиденд мөлшері көрсетіледі.</w:t>
      </w:r>
    </w:p>
    <w:bookmarkStart w:name="z610" w:id="184"/>
    <w:p>
      <w:pPr>
        <w:spacing w:after="0"/>
        <w:ind w:left="0"/>
        <w:jc w:val="both"/>
      </w:pPr>
      <w:r>
        <w:rPr>
          <w:rFonts w:ascii="Times New Roman"/>
          <w:b w:val="false"/>
          <w:i w:val="false"/>
          <w:color w:val="000000"/>
          <w:sz w:val="28"/>
        </w:rPr>
        <w:t xml:space="preserve">
      Қоғамның жай акциялары бойынша жыл қорытындысы бойынша дивидендтер төлеу туралы шешімді акционерлердің жылдық жалпы жиналысы қабылдайды. </w:t>
      </w:r>
    </w:p>
    <w:bookmarkEnd w:id="184"/>
    <w:bookmarkStart w:name="z611" w:id="185"/>
    <w:p>
      <w:pPr>
        <w:spacing w:after="0"/>
        <w:ind w:left="0"/>
        <w:jc w:val="both"/>
      </w:pPr>
      <w:r>
        <w:rPr>
          <w:rFonts w:ascii="Times New Roman"/>
          <w:b w:val="false"/>
          <w:i w:val="false"/>
          <w:color w:val="000000"/>
          <w:sz w:val="28"/>
        </w:rPr>
        <w:t xml:space="preserve">
      Қоғамның акционерлерінің жалпы жиналысы қоғамның жай акциялары бойынша дивидендтер төлемеу туралы шешім қабылдауға құқылы. </w:t>
      </w:r>
    </w:p>
    <w:bookmarkEnd w:id="1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250" w:id="186"/>
    <w:p>
      <w:pPr>
        <w:spacing w:after="0"/>
        <w:ind w:left="0"/>
        <w:jc w:val="both"/>
      </w:pPr>
      <w:r>
        <w:rPr>
          <w:rFonts w:ascii="Times New Roman"/>
          <w:b w:val="false"/>
          <w:i w:val="false"/>
          <w:color w:val="000000"/>
          <w:sz w:val="28"/>
        </w:rPr>
        <w:t xml:space="preserve">
      3. Қоғамның жай акциялары бойынша дивидендтер төлеу туралы шешімде мынадай мәліметтер: </w:t>
      </w:r>
    </w:p>
    <w:bookmarkEnd w:id="186"/>
    <w:bookmarkStart w:name="z251" w:id="187"/>
    <w:p>
      <w:pPr>
        <w:spacing w:after="0"/>
        <w:ind w:left="0"/>
        <w:jc w:val="both"/>
      </w:pPr>
      <w:r>
        <w:rPr>
          <w:rFonts w:ascii="Times New Roman"/>
          <w:b w:val="false"/>
          <w:i w:val="false"/>
          <w:color w:val="000000"/>
          <w:sz w:val="28"/>
        </w:rPr>
        <w:t xml:space="preserve">
      1) қоғамның атауы, орналасқан жері, банк және өзге де реквизиттері; </w:t>
      </w:r>
    </w:p>
    <w:bookmarkEnd w:id="187"/>
    <w:bookmarkStart w:name="z252" w:id="188"/>
    <w:p>
      <w:pPr>
        <w:spacing w:after="0"/>
        <w:ind w:left="0"/>
        <w:jc w:val="both"/>
      </w:pPr>
      <w:r>
        <w:rPr>
          <w:rFonts w:ascii="Times New Roman"/>
          <w:b w:val="false"/>
          <w:i w:val="false"/>
          <w:color w:val="000000"/>
          <w:sz w:val="28"/>
        </w:rPr>
        <w:t xml:space="preserve">
      2) дивидендтер төленетін кезең; </w:t>
      </w:r>
    </w:p>
    <w:bookmarkEnd w:id="188"/>
    <w:bookmarkStart w:name="z253" w:id="189"/>
    <w:p>
      <w:pPr>
        <w:spacing w:after="0"/>
        <w:ind w:left="0"/>
        <w:jc w:val="both"/>
      </w:pPr>
      <w:r>
        <w:rPr>
          <w:rFonts w:ascii="Times New Roman"/>
          <w:b w:val="false"/>
          <w:i w:val="false"/>
          <w:color w:val="000000"/>
          <w:sz w:val="28"/>
        </w:rPr>
        <w:t xml:space="preserve">
      3) бір жай акцияға шаққандағы дивидендтің мөлшері; </w:t>
      </w:r>
    </w:p>
    <w:bookmarkEnd w:id="189"/>
    <w:bookmarkStart w:name="z254" w:id="190"/>
    <w:p>
      <w:pPr>
        <w:spacing w:after="0"/>
        <w:ind w:left="0"/>
        <w:jc w:val="both"/>
      </w:pPr>
      <w:r>
        <w:rPr>
          <w:rFonts w:ascii="Times New Roman"/>
          <w:b w:val="false"/>
          <w:i w:val="false"/>
          <w:color w:val="000000"/>
          <w:sz w:val="28"/>
        </w:rPr>
        <w:t xml:space="preserve">
      4) дивидендтер төлеудің басталатын датасы; </w:t>
      </w:r>
    </w:p>
    <w:bookmarkEnd w:id="190"/>
    <w:bookmarkStart w:name="z255" w:id="191"/>
    <w:p>
      <w:pPr>
        <w:spacing w:after="0"/>
        <w:ind w:left="0"/>
        <w:jc w:val="both"/>
      </w:pPr>
      <w:r>
        <w:rPr>
          <w:rFonts w:ascii="Times New Roman"/>
          <w:b w:val="false"/>
          <w:i w:val="false"/>
          <w:color w:val="000000"/>
          <w:sz w:val="28"/>
        </w:rPr>
        <w:t>
      5) дивидендтер төлеудің тәртібі мен нысаны;</w:t>
      </w:r>
    </w:p>
    <w:bookmarkEnd w:id="191"/>
    <w:p>
      <w:pPr>
        <w:spacing w:after="0"/>
        <w:ind w:left="0"/>
        <w:jc w:val="both"/>
      </w:pPr>
      <w:r>
        <w:rPr>
          <w:rFonts w:ascii="Times New Roman"/>
          <w:b w:val="false"/>
          <w:i w:val="false"/>
          <w:color w:val="000000"/>
          <w:sz w:val="28"/>
        </w:rPr>
        <w:t>
      6) төлем агентінің атауы (төлем агенті болған кезде) қамтылуға тиіс.</w:t>
      </w:r>
    </w:p>
    <w:bookmarkStart w:name="z871" w:id="192"/>
    <w:p>
      <w:pPr>
        <w:spacing w:after="0"/>
        <w:ind w:left="0"/>
        <w:jc w:val="both"/>
      </w:pPr>
      <w:r>
        <w:rPr>
          <w:rFonts w:ascii="Times New Roman"/>
          <w:b w:val="false"/>
          <w:i w:val="false"/>
          <w:color w:val="000000"/>
          <w:sz w:val="28"/>
        </w:rPr>
        <w:t xml:space="preserve">
      4. Дивидендтерді төлеу акционерлердің жалпы жиналысы қоғамның жай акциялары бойынша дивидендтер төлеу туралы шешім қабылдаған күннен кейінгі күннен бастап күнтізбелік тоқсан күннен кешіктірілмей жүзеге асырылуға тиіс. </w:t>
      </w:r>
    </w:p>
    <w:bookmarkEnd w:id="192"/>
    <w:p>
      <w:pPr>
        <w:spacing w:after="0"/>
        <w:ind w:left="0"/>
        <w:jc w:val="both"/>
      </w:pPr>
      <w:r>
        <w:rPr>
          <w:rFonts w:ascii="Times New Roman"/>
          <w:b w:val="false"/>
          <w:i w:val="false"/>
          <w:color w:val="000000"/>
          <w:sz w:val="28"/>
        </w:rPr>
        <w:t>
      Қоғамда немесе бағалы қағаздарды ұстаушылар тізілімдерінің жүйесінде немесе номиналды ұстауды есепке алу жүйесінде акционердің жаңартылған деректемелері туралы мәліметтер болмаған жағдайда, қоғамның жай акциялары бойынша дивидендтерді төлеу уәкілетті органның нормативтік құқықтық актісінде айқындалған тәртіппен және мерзімдерде, талап етілмеген ақшаны есепке алу үшін орталық депозитарийде ашылған шотқа жүзеге асырылуға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23-бапқа өзгерістер енгізілді - ҚР 2005.07.08. </w:t>
      </w:r>
      <w:r>
        <w:rPr>
          <w:rFonts w:ascii="Times New Roman"/>
          <w:b w:val="false"/>
          <w:i w:val="false"/>
          <w:color w:val="ff0000"/>
          <w:sz w:val="28"/>
        </w:rPr>
        <w:t>N 72</w:t>
      </w:r>
      <w:r>
        <w:rPr>
          <w:rFonts w:ascii="Times New Roman"/>
          <w:b w:val="false"/>
          <w:i w:val="false"/>
          <w:color w:val="ff0000"/>
          <w:sz w:val="28"/>
        </w:rPr>
        <w:t xml:space="preserve"> (қолданысқа енгізілу тәртібін 2-баптан қараңыз), 2007.02.19. </w:t>
      </w:r>
      <w:r>
        <w:rPr>
          <w:rFonts w:ascii="Times New Roman"/>
          <w:b w:val="false"/>
          <w:i w:val="false"/>
          <w:color w:val="ff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24-бап. Артықшылықты акциялар бойынша дивидендтер </w:t>
      </w:r>
    </w:p>
    <w:p>
      <w:pPr>
        <w:spacing w:after="0"/>
        <w:ind w:left="0"/>
        <w:jc w:val="both"/>
      </w:pPr>
      <w:r>
        <w:rPr>
          <w:rFonts w:ascii="Times New Roman"/>
          <w:b w:val="false"/>
          <w:i w:val="false"/>
          <w:color w:val="000000"/>
          <w:sz w:val="28"/>
        </w:rPr>
        <w:t>
      1. Қоғамның артықшылықты акциялары бойынша дивидендтер төлеу қоғам органының шешімін талап етпейді.</w:t>
      </w:r>
    </w:p>
    <w:p>
      <w:pPr>
        <w:spacing w:after="0"/>
        <w:ind w:left="0"/>
        <w:jc w:val="both"/>
      </w:pPr>
      <w:r>
        <w:rPr>
          <w:rFonts w:ascii="Times New Roman"/>
          <w:b w:val="false"/>
          <w:i w:val="false"/>
          <w:color w:val="000000"/>
          <w:sz w:val="28"/>
        </w:rPr>
        <w:t>
      Артықшылықты бір акцияға дивидендтер төлеу кезеңділігі және дивидендтің мөлшері қоғамның жарғысында белгіленеді.</w:t>
      </w:r>
    </w:p>
    <w:p>
      <w:pPr>
        <w:spacing w:after="0"/>
        <w:ind w:left="0"/>
        <w:jc w:val="both"/>
      </w:pPr>
      <w:r>
        <w:rPr>
          <w:rFonts w:ascii="Times New Roman"/>
          <w:b w:val="false"/>
          <w:i w:val="false"/>
          <w:color w:val="000000"/>
          <w:sz w:val="28"/>
        </w:rPr>
        <w:t>
      Дивидендтерді төлеу дивидендтерді алу құқығы бар акционерлердің тізімі жасалған күннен кейін тоқсан күннен кешіктірілмей жүзеге асырылуға тиіс.</w:t>
      </w:r>
    </w:p>
    <w:p>
      <w:pPr>
        <w:spacing w:after="0"/>
        <w:ind w:left="0"/>
        <w:jc w:val="both"/>
      </w:pPr>
      <w:r>
        <w:rPr>
          <w:rFonts w:ascii="Times New Roman"/>
          <w:b w:val="false"/>
          <w:i w:val="false"/>
          <w:color w:val="000000"/>
          <w:sz w:val="28"/>
        </w:rPr>
        <w:t>
      Қоғамда немесе бағалы қағаздарды ұстаушылар тізілімдерінің жүйесінде немесе номиналды ұстауды есепке алу жүйесінде акционердің жаңартылған деректемелері туралы мәліметтер болмаған жағдайда, қоғамның артықшылықты акциялары бойынша дивидендтерді төлеу уәкілетті органның нормативтік құқықтық актісінде айқындалған тәртіппен және мерзімдерде, талап етілмеген ақшаны есепке алу үшін орталық депозитарийде ашылған шотқа жүзеге асырылуға тиіс.</w:t>
      </w:r>
    </w:p>
    <w:p>
      <w:pPr>
        <w:spacing w:after="0"/>
        <w:ind w:left="0"/>
        <w:jc w:val="both"/>
      </w:pPr>
      <w:r>
        <w:rPr>
          <w:rFonts w:ascii="Times New Roman"/>
          <w:b w:val="false"/>
          <w:i w:val="false"/>
          <w:color w:val="000000"/>
          <w:sz w:val="28"/>
        </w:rPr>
        <w:t>
      Артықшылықты акциялар бойынша есептелетін дивидендтердің мөлшері жай акциялар бойынша осы кезең үшін есептелетін дивидендтердің мөлшерінен аз болмауға тиіс.</w:t>
      </w:r>
    </w:p>
    <w:p>
      <w:pPr>
        <w:spacing w:after="0"/>
        <w:ind w:left="0"/>
        <w:jc w:val="both"/>
      </w:pPr>
      <w:r>
        <w:rPr>
          <w:rFonts w:ascii="Times New Roman"/>
          <w:b w:val="false"/>
          <w:i w:val="false"/>
          <w:color w:val="000000"/>
          <w:sz w:val="28"/>
        </w:rPr>
        <w:t xml:space="preserve">
      Дивидендтер алу құқығы бар және қоғамның акцияларын ұстаушылар тізілімдерінің жүйесінде жаңартылған деректемелері бар акционерлерге артықшылықты акциялар бойынша дивидендтер толық төленбейінше жай акциялары бойынша дивидендтер төленбейді. </w:t>
      </w:r>
    </w:p>
    <w:bookmarkStart w:name="z256" w:id="193"/>
    <w:p>
      <w:pPr>
        <w:spacing w:after="0"/>
        <w:ind w:left="0"/>
        <w:jc w:val="both"/>
      </w:pPr>
      <w:r>
        <w:rPr>
          <w:rFonts w:ascii="Times New Roman"/>
          <w:b w:val="false"/>
          <w:i w:val="false"/>
          <w:color w:val="000000"/>
          <w:sz w:val="28"/>
        </w:rPr>
        <w:t xml:space="preserve">
      2. Артықшылықты акция бойынша дивидендтің кепілдікті мөлшері оның мәні тұрақты және жалпы қолжетімді болған жағдайда қайсыбір көрсеткішке қатысты белгіленген түрінде де, индекстеу арқылы да белгіленуі мүмкін. </w:t>
      </w:r>
    </w:p>
    <w:bookmarkEnd w:id="193"/>
    <w:bookmarkStart w:name="z257" w:id="194"/>
    <w:p>
      <w:pPr>
        <w:spacing w:after="0"/>
        <w:ind w:left="0"/>
        <w:jc w:val="both"/>
      </w:pPr>
      <w:r>
        <w:rPr>
          <w:rFonts w:ascii="Times New Roman"/>
          <w:b w:val="false"/>
          <w:i w:val="false"/>
          <w:color w:val="000000"/>
          <w:sz w:val="28"/>
        </w:rPr>
        <w:t xml:space="preserve">
      3. Артықшылықты акциялар бойынша дивидендтер төлеу мерзімінің басталуы алдындағы бес жұмыс күні ішінде қоғам қаржылық есептілік депозитарийінің интернет-ресурсында қазақ және орыс тілдерінде осы Заңның 23-бабы 3-тармағының 1), 2), 4), 5) тармақшаларында тізіп келтірілген мәліметтерді көрсете отырып, дивидендтер төлеу, сондай-ақ қоғамның бір артықшылықты акцияға шаққандағы дивиденд мөлшері туралы ақпарат жариялауға міндетті. </w:t>
      </w:r>
    </w:p>
    <w:bookmarkEnd w:id="1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24-бапқа өзгерістер енгізілді - ҚР 2005.07.08. </w:t>
      </w:r>
      <w:r>
        <w:rPr>
          <w:rFonts w:ascii="Times New Roman"/>
          <w:b w:val="false"/>
          <w:i w:val="false"/>
          <w:color w:val="ff0000"/>
          <w:sz w:val="28"/>
        </w:rPr>
        <w:t>N 72</w:t>
      </w:r>
      <w:r>
        <w:rPr>
          <w:rFonts w:ascii="Times New Roman"/>
          <w:b w:val="false"/>
          <w:i w:val="false"/>
          <w:color w:val="ff0000"/>
          <w:sz w:val="28"/>
        </w:rPr>
        <w:t xml:space="preserve"> (қолданысқа енгізілу тәртібін 2-баптан қараңыз),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25-бап. Тұлғаның бағалы қағаздардың қайталама нарығында қоғамның дауыс беретін акцияларының отыз немесе одан көп пайызын дербес немесе өзінің үлестес тұлғаларымен жиынтықта сатып алуы </w:t>
      </w:r>
    </w:p>
    <w:bookmarkStart w:name="z930" w:id="195"/>
    <w:p>
      <w:pPr>
        <w:spacing w:after="0"/>
        <w:ind w:left="0"/>
        <w:jc w:val="both"/>
      </w:pPr>
      <w:r>
        <w:rPr>
          <w:rFonts w:ascii="Times New Roman"/>
          <w:b w:val="false"/>
          <w:i w:val="false"/>
          <w:color w:val="000000"/>
          <w:sz w:val="28"/>
        </w:rPr>
        <w:t>
      1. Бағалы қағаздардың қайталама нарығында қоғамның дауыс беретін акцияларының отыз немесе одан көп пайызын не қоғамның дауыс беретін акцияларының өзге санын дербес немесе өзінің үлестес тұлғаларымен жиынтықта сатып алуға ниетті, сатып алу нәтижесінде тұлғаға дербес немесе өзінің үлестес тұлғаларымен жиынтықта қоғамның дауыс беретін акцияларының отыз немесе одан көп пайызы тиесілі болатын осы тұлға бұл туралы қоғамның дауыс беретін акцияларын сатып алудың болжамды күніне дейін отыз жұмыс күні бұрын қоғамға хабарлама жіберуге міндетті. Хабарламада қоғамның сатып алынатын дауыс беретін акцияларының саны және олардың болжамды сатып алу бағасы туралы мәліметтер қамтылуға тиіс.</w:t>
      </w:r>
    </w:p>
    <w:bookmarkEnd w:id="195"/>
    <w:bookmarkStart w:name="z931" w:id="196"/>
    <w:p>
      <w:pPr>
        <w:spacing w:after="0"/>
        <w:ind w:left="0"/>
        <w:jc w:val="both"/>
      </w:pPr>
      <w:r>
        <w:rPr>
          <w:rFonts w:ascii="Times New Roman"/>
          <w:b w:val="false"/>
          <w:i w:val="false"/>
          <w:color w:val="000000"/>
          <w:sz w:val="28"/>
        </w:rPr>
        <w:t xml:space="preserve">
      2. Бағалы қағаздардың қайталама нарығында қоғамның дауыс беретін акцияларының отыз немесе одан көп пайызын не дауыс беретін акциялардың өзге санын дербес немесе өзінің үлестес тұлғаларымен жиынтықта сатып алған, сатып алу нәтижесінде тұлғаға дербес немесе оның үлестес тұлғаларымен жиынтықта қоғамның дауыс беретін акцияларының отыз немесе одан көп пайызы тиесілі болған осы тұлға қоғамға сатып алған күннен кейін он бес жұмыс күні ішінде қалған акционерлерге қоғамның өздеріне тиесілі акцияларын сатуға ұсыныс жіберуге міндетті. </w:t>
      </w:r>
    </w:p>
    <w:bookmarkEnd w:id="196"/>
    <w:p>
      <w:pPr>
        <w:spacing w:after="0"/>
        <w:ind w:left="0"/>
        <w:jc w:val="both"/>
      </w:pPr>
      <w:r>
        <w:rPr>
          <w:rFonts w:ascii="Times New Roman"/>
          <w:b w:val="false"/>
          <w:i w:val="false"/>
          <w:color w:val="000000"/>
          <w:sz w:val="28"/>
        </w:rPr>
        <w:t xml:space="preserve">
      Қалған акционерлерге қоғамның өздеріне тиесілі акцияларын сату туралы ұсыныста атын (атауын), тұрғылықты жерін (орналасқан жерін), қоғамның оларға тиесілі дауыс беретін акцияларының санын қоса алғанда, қоғамның дауыс беретін акцияларының отыз және одан көп пайызы жиынтығында тиесілі болған тұлға және оның үлестес тұлғалары туралы және осы Заңның 69-бабының </w:t>
      </w:r>
      <w:r>
        <w:rPr>
          <w:rFonts w:ascii="Times New Roman"/>
          <w:b w:val="false"/>
          <w:i w:val="false"/>
          <w:color w:val="000000"/>
          <w:sz w:val="28"/>
        </w:rPr>
        <w:t>2-тармағына</w:t>
      </w:r>
      <w:r>
        <w:rPr>
          <w:rFonts w:ascii="Times New Roman"/>
          <w:b w:val="false"/>
          <w:i w:val="false"/>
          <w:color w:val="000000"/>
          <w:sz w:val="28"/>
        </w:rPr>
        <w:t xml:space="preserve"> сәйкес айқындалатын, акцияларды сатып алудың ұсынылатын бағасы туралы деректер қамтылуға тиіс. </w:t>
      </w:r>
    </w:p>
    <w:bookmarkStart w:name="z932" w:id="197"/>
    <w:p>
      <w:pPr>
        <w:spacing w:after="0"/>
        <w:ind w:left="0"/>
        <w:jc w:val="both"/>
      </w:pPr>
      <w:r>
        <w:rPr>
          <w:rFonts w:ascii="Times New Roman"/>
          <w:b w:val="false"/>
          <w:i w:val="false"/>
          <w:color w:val="000000"/>
          <w:sz w:val="28"/>
        </w:rPr>
        <w:t xml:space="preserve">
      3. Қоғам осы баптың 2-тармағында көрсетілген акцияларды сату туралы ұсынысты алған күннен кейін үш жұмыс күні ішінде оны қаржылық есептілік депозитарийінің интернет-ресурсында қазақ және орыс тілдерінде орналастыруды қамтамасыз етеді. </w:t>
      </w:r>
    </w:p>
    <w:bookmarkEnd w:id="197"/>
    <w:bookmarkStart w:name="z933" w:id="198"/>
    <w:p>
      <w:pPr>
        <w:spacing w:after="0"/>
        <w:ind w:left="0"/>
        <w:jc w:val="both"/>
      </w:pPr>
      <w:r>
        <w:rPr>
          <w:rFonts w:ascii="Times New Roman"/>
          <w:b w:val="false"/>
          <w:i w:val="false"/>
          <w:color w:val="000000"/>
          <w:sz w:val="28"/>
        </w:rPr>
        <w:t xml:space="preserve">
      4. Қалған акционерлер осы баптың 2-тармағының бірінші бөлігінде көрсетілген тұлғаның қоғамның өздеріне тиесілі акцияларын сату туралы ұсынысын акцияларды сату туралы ұсыныс жарияланған күннен кейін отыз жұмыс күнінен аспайтын мерзімде қабылдауға құқылы. </w:t>
      </w:r>
    </w:p>
    <w:bookmarkEnd w:id="198"/>
    <w:p>
      <w:pPr>
        <w:spacing w:after="0"/>
        <w:ind w:left="0"/>
        <w:jc w:val="both"/>
      </w:pPr>
      <w:r>
        <w:rPr>
          <w:rFonts w:ascii="Times New Roman"/>
          <w:b w:val="false"/>
          <w:i w:val="false"/>
          <w:color w:val="000000"/>
          <w:sz w:val="28"/>
        </w:rPr>
        <w:t xml:space="preserve">
      Осы баптың 2-тармағының бірінші бөлігінде көрсетілген тұлғаның ұсынысын қабылдаған акционер қоғамның өзіне тиесілі акцияларын осы баптың 2-тармағының бірінші бөлігінде көрсетілген тұлғаның пайдасына иеліктен шығаруды қоғамның өзіне тиесілі акцияларын сату туралы жазбаша келісім берген күннен кейін отыз жұмыс күні ішінде жүргізуге міндетті. </w:t>
      </w:r>
    </w:p>
    <w:p>
      <w:pPr>
        <w:spacing w:after="0"/>
        <w:ind w:left="0"/>
        <w:jc w:val="both"/>
      </w:pPr>
      <w:r>
        <w:rPr>
          <w:rFonts w:ascii="Times New Roman"/>
          <w:b w:val="false"/>
          <w:i w:val="false"/>
          <w:color w:val="000000"/>
          <w:sz w:val="28"/>
        </w:rPr>
        <w:t xml:space="preserve">
      Осы баптың 2-тармағының бірінші бөлігінде көрсетілген тұлға акционердің қоғамның өзіне тиесілі акцияларын сату туралы жазбаша келісімін алған күннен кейін отыз жұмыс күні ішінде осы акцияларды төлеуге міндетті. </w:t>
      </w:r>
    </w:p>
    <w:bookmarkStart w:name="z934" w:id="199"/>
    <w:p>
      <w:pPr>
        <w:spacing w:after="0"/>
        <w:ind w:left="0"/>
        <w:jc w:val="both"/>
      </w:pPr>
      <w:r>
        <w:rPr>
          <w:rFonts w:ascii="Times New Roman"/>
          <w:b w:val="false"/>
          <w:i w:val="false"/>
          <w:color w:val="000000"/>
          <w:sz w:val="28"/>
        </w:rPr>
        <w:t>
      5. Қоғам акционерлердің осы баптың 2-тармағының бірінші бөлігінде көрсетілген тұлғаға қоғамның акцияларын сатуына кедергі келтіруге құқылы емес. Қоғамның акцияларын сатқысы келетін тұлғаға, осы баптың 2-тармағының бірінші бөлігінде көрсетілген тұлғаға акцияларды қоғамның өзінің немесе үшінші тұлғалардың осы баптың 2-тармағының бірінші бөлігінде көрсетілген тұлға ұсынған бағадан асатын баға бойынша сатып алуы туралы ұсыныс жасауға қоғамның құқығы бар. Қоғамның акцияларын сатып алу туралы қоғамның ұсынысында акциялардың саны, бағасы және акцияларды үшінші тұлғалар сатып алған жағдайда сатып алушылардың деректемелері туралы мәліметтер қамтылуға тиіс.</w:t>
      </w:r>
    </w:p>
    <w:bookmarkEnd w:id="199"/>
    <w:bookmarkStart w:name="z935" w:id="200"/>
    <w:p>
      <w:pPr>
        <w:spacing w:after="0"/>
        <w:ind w:left="0"/>
        <w:jc w:val="both"/>
      </w:pPr>
      <w:r>
        <w:rPr>
          <w:rFonts w:ascii="Times New Roman"/>
          <w:b w:val="false"/>
          <w:i w:val="false"/>
          <w:color w:val="000000"/>
          <w:sz w:val="28"/>
        </w:rPr>
        <w:t>
      6. Бағалы қағаздардың қайталама нарығында қоғамның дауыс беретін акцияларының отыз немесе одан көп пайызын не қоғамның дауыс беретін акцияларының өзге санын дербес немесе өзінің үлестес тұлғаларымен жиынтықта сатып алған, сатып алу нәтижесінде тұлғаға қоғамның дауыс беретін акцияларының отыз немесе одан көп пайызы дербес немесе өзінің үлестес тұлғаларымен жиынтықта тиесілі болған осы тұлға осы бапта белгіленген міндеттерді сақтамаған жағдайда, аталған тұлға (тұлғалар):</w:t>
      </w:r>
    </w:p>
    <w:bookmarkEnd w:id="200"/>
    <w:p>
      <w:pPr>
        <w:spacing w:after="0"/>
        <w:ind w:left="0"/>
        <w:jc w:val="both"/>
      </w:pPr>
      <w:r>
        <w:rPr>
          <w:rFonts w:ascii="Times New Roman"/>
          <w:b w:val="false"/>
          <w:i w:val="false"/>
          <w:color w:val="000000"/>
          <w:sz w:val="28"/>
        </w:rPr>
        <w:t xml:space="preserve">
      1) өзімен (өздерімен) үлестес емес тұлғаларға қоғамның дауыс беретін акцияларының жиырма тоғыз пайызынан асатын, қоғамның өзіне (өздеріне) тиесілі акцияларының бір бөлігін иеліктен шығаруды жүргізуге міндетті; </w:t>
      </w:r>
    </w:p>
    <w:p>
      <w:pPr>
        <w:spacing w:after="0"/>
        <w:ind w:left="0"/>
        <w:jc w:val="both"/>
      </w:pPr>
      <w:r>
        <w:rPr>
          <w:rFonts w:ascii="Times New Roman"/>
          <w:b w:val="false"/>
          <w:i w:val="false"/>
          <w:color w:val="000000"/>
          <w:sz w:val="28"/>
        </w:rPr>
        <w:t>
      2) өзімен (өздерімен) үлестес емес тұлғаларға қоғамның дауыс беретін акцияларының жиырма тоғыз пайызынан асатын, қоғамның өзіне (өздеріне) тиесілі акцияларының бір бөлігін иеліктен шығаруды жүргізгенше қоғамның басшылығына немесе саясатына ықпал етуге бағытталған ешбір әрекетті жасауға және (немесе) қоғамның өзіне (өздеріне) тиесілі дауыс беретін акциялары бойынша дауыс беруге құқылы емес.</w:t>
      </w:r>
    </w:p>
    <w:bookmarkStart w:name="z936" w:id="201"/>
    <w:p>
      <w:pPr>
        <w:spacing w:after="0"/>
        <w:ind w:left="0"/>
        <w:jc w:val="both"/>
      </w:pPr>
      <w:r>
        <w:rPr>
          <w:rFonts w:ascii="Times New Roman"/>
          <w:b w:val="false"/>
          <w:i w:val="false"/>
          <w:color w:val="000000"/>
          <w:sz w:val="28"/>
        </w:rPr>
        <w:t xml:space="preserve">
      7. Осы баптың </w:t>
      </w:r>
      <w:r>
        <w:rPr>
          <w:rFonts w:ascii="Times New Roman"/>
          <w:b w:val="false"/>
          <w:i w:val="false"/>
          <w:color w:val="000000"/>
          <w:sz w:val="28"/>
        </w:rPr>
        <w:t>2-тармағының</w:t>
      </w:r>
      <w:r>
        <w:rPr>
          <w:rFonts w:ascii="Times New Roman"/>
          <w:b w:val="false"/>
          <w:i w:val="false"/>
          <w:color w:val="000000"/>
          <w:sz w:val="28"/>
        </w:rPr>
        <w:t xml:space="preserve"> бірінші бөлігінде көрсетілген тұлғаның қоғамның өзіне тиесілі акцияларын сату туралы ұсынысына жауап ретінде қоғамның өзіне тиесілі акцияларын сату туралы жазбаша келісім берген қоғамның акционері осы ұсынысты жариялаған тұлғаның қоғамның акцияларын сатып алудан бас тартуына сот тәртібімен шағым жасауға құқылы.</w:t>
      </w:r>
    </w:p>
    <w:bookmarkEnd w:id="201"/>
    <w:bookmarkStart w:name="z937" w:id="202"/>
    <w:p>
      <w:pPr>
        <w:spacing w:after="0"/>
        <w:ind w:left="0"/>
        <w:jc w:val="both"/>
      </w:pPr>
      <w:r>
        <w:rPr>
          <w:rFonts w:ascii="Times New Roman"/>
          <w:b w:val="false"/>
          <w:i w:val="false"/>
          <w:color w:val="000000"/>
          <w:sz w:val="28"/>
        </w:rPr>
        <w:t>
      8. Осы Заңның 25-1-бабының 1-тармағында белгіленген жағдайға осы баптың талаптары қолданылмайды.</w:t>
      </w:r>
    </w:p>
    <w:bookmarkEnd w:id="202"/>
    <w:bookmarkStart w:name="z962" w:id="203"/>
    <w:p>
      <w:pPr>
        <w:spacing w:after="0"/>
        <w:ind w:left="0"/>
        <w:jc w:val="both"/>
      </w:pPr>
      <w:r>
        <w:rPr>
          <w:rFonts w:ascii="Times New Roman"/>
          <w:b w:val="false"/>
          <w:i w:val="false"/>
          <w:color w:val="000000"/>
          <w:sz w:val="28"/>
        </w:rPr>
        <w:t xml:space="preserve">
      9. Осы баптың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және </w:t>
      </w:r>
      <w:r>
        <w:rPr>
          <w:rFonts w:ascii="Times New Roman"/>
          <w:b w:val="false"/>
          <w:i w:val="false"/>
          <w:color w:val="000000"/>
          <w:sz w:val="28"/>
        </w:rPr>
        <w:t>7-тармақтарының</w:t>
      </w:r>
      <w:r>
        <w:rPr>
          <w:rFonts w:ascii="Times New Roman"/>
          <w:b w:val="false"/>
          <w:i w:val="false"/>
          <w:color w:val="000000"/>
          <w:sz w:val="28"/>
        </w:rPr>
        <w:t xml:space="preserve"> талаптары:</w:t>
      </w:r>
    </w:p>
    <w:bookmarkEnd w:id="203"/>
    <w:p>
      <w:pPr>
        <w:spacing w:after="0"/>
        <w:ind w:left="0"/>
        <w:jc w:val="both"/>
      </w:pPr>
      <w:r>
        <w:rPr>
          <w:rFonts w:ascii="Times New Roman"/>
          <w:b w:val="false"/>
          <w:i w:val="false"/>
          <w:color w:val="000000"/>
          <w:sz w:val="28"/>
        </w:rPr>
        <w:t>
      тұлғаның (қоғамның дауыс беретін акцияларының отыз немесе одан көп пайызын өзі дербес немесе өзінің үлестес тұлғаларымен жиынтықта иеленетін және осы бапта белгіленген міндеттерді бұрын орындаған) бағалы қағаздардың қайталама нарығында өзінің үлестес тұлғаларынан (қоғамның дауыс беретін акцияларының отыз немесе одан көп пайызын көрсетілген тұлғамен жиынтықта иеленетін және қоғамға бұрын жіберілген хабарламада көрсетілген) осы қоғамның дауыс беретін акцияларын сатып алуы;</w:t>
      </w:r>
    </w:p>
    <w:p>
      <w:pPr>
        <w:spacing w:after="0"/>
        <w:ind w:left="0"/>
        <w:jc w:val="both"/>
      </w:pPr>
      <w:r>
        <w:rPr>
          <w:rFonts w:ascii="Times New Roman"/>
          <w:b w:val="false"/>
          <w:i w:val="false"/>
          <w:color w:val="000000"/>
          <w:sz w:val="28"/>
        </w:rPr>
        <w:t>
      үлестес тұлғаның (қоғамға бұрын жіберілген хабарламада көрсетілген және қоғамның дауыс беретін акцияларының отыз немесе одан көп пайызын осы бапта белгіленген міндеттерді бұрын орындаған тұлғамен жиынтықта иеленетін) бағалы қағаздардың қайталама нарығында басқа үлестес тұлғадан (қоғамға бұрын жіберілген хабарламада көрсетілген және қоғамның дауыс беретін акцияларының отыз немесе одан көп пайызын осы бапта белгіленген міндеттерді бұрын орындаған тұлғамен жиынтықта иеленетін) осы қоғамның дауыс беретін акцияларын сатып алуы жағдайларына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 өзгеріс енгізілді - ҚР 02.04.2019 </w:t>
      </w:r>
      <w:r>
        <w:rPr>
          <w:rFonts w:ascii="Times New Roman"/>
          <w:b w:val="false"/>
          <w:i w:val="false"/>
          <w:color w:val="000000"/>
          <w:sz w:val="28"/>
        </w:rPr>
        <w:t>№ 241-VI</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25-1-бап. Бағалы қағаздардың қайталама нарығында қоғамның дауыс беретін акцияларының тоқсан бес немесе одан көп пайызын дербес немесе өзінің үлестес тұлғаларымен жиынтықта сатып алған тұлғаның қоғамның дауыс беретін акцияларын сатып алуы </w:t>
      </w:r>
    </w:p>
    <w:bookmarkStart w:name="z938" w:id="204"/>
    <w:p>
      <w:pPr>
        <w:spacing w:after="0"/>
        <w:ind w:left="0"/>
        <w:jc w:val="both"/>
      </w:pPr>
      <w:r>
        <w:rPr>
          <w:rFonts w:ascii="Times New Roman"/>
          <w:b w:val="false"/>
          <w:i w:val="false"/>
          <w:color w:val="000000"/>
          <w:sz w:val="28"/>
        </w:rPr>
        <w:t>
      1. Бағалы қағаздардың қайталама нарығында қоғамның дауыс беретін акцияларының тоқсан бес және одан көп пайызын не жиынтығында қоғамның дауыс беретін акцияларының кемінде он пайызын құрайтын дауыс беретін акциялардың өзге санын дербес немесе өзінің үлестес тұлғаларымен жиынтықта сатып алған, сатып алу нәтижесінде тұлғаға дербес немесе өзінің үлестес тұлғаларымен жиынтықта қоғамның дауыс беретін акцияларының тоқсан бес және одан көп пайызы тиесілі болға осы тұлға, сатып алу күнінен кейін алпыс жұмыс күні ішінде қоғамның қалған акционерлерінен осы қоғамның оларға тиесілі дауыс беретін акцияларын өзіне сатуды талап етуге құқылы.</w:t>
      </w:r>
    </w:p>
    <w:bookmarkEnd w:id="204"/>
    <w:p>
      <w:pPr>
        <w:spacing w:after="0"/>
        <w:ind w:left="0"/>
        <w:jc w:val="both"/>
      </w:pPr>
      <w:r>
        <w:rPr>
          <w:rFonts w:ascii="Times New Roman"/>
          <w:b w:val="false"/>
          <w:i w:val="false"/>
          <w:color w:val="000000"/>
          <w:sz w:val="28"/>
        </w:rPr>
        <w:t xml:space="preserve">
      Қоғамның өздеріне тиесілі дауыс беретін акцияларын сату туралы акционерлерге талапта атын (атауын), тұрғылықты жерін (орналасқан жерін), қоғамның оған (оларға) тиесілі дауыс беретін акцияларының санын қоса алғанда, осы талапты мәлімдеген тұлға (тұлғалар) туралы және осы баптың 4-тармағына сәйкес айқындалатын, қоғамның дауыс беретін акцияларын сатып алудың ұсынылып отырған бағасы туралы деректер қамтылуға тиіс. </w:t>
      </w:r>
    </w:p>
    <w:bookmarkStart w:name="z939" w:id="205"/>
    <w:p>
      <w:pPr>
        <w:spacing w:after="0"/>
        <w:ind w:left="0"/>
        <w:jc w:val="both"/>
      </w:pPr>
      <w:r>
        <w:rPr>
          <w:rFonts w:ascii="Times New Roman"/>
          <w:b w:val="false"/>
          <w:i w:val="false"/>
          <w:color w:val="000000"/>
          <w:sz w:val="28"/>
        </w:rPr>
        <w:t>
      2. Қоғам осы баптың 1-тармағында көрсетілген талапты алған күннен кейін үш жұмыс күні ішінде оны қаржылық есептілік депозитарийінің интернет-ресурсында орналастыруды қамтамасыз етеді.</w:t>
      </w:r>
    </w:p>
    <w:bookmarkEnd w:id="205"/>
    <w:bookmarkStart w:name="z940" w:id="206"/>
    <w:p>
      <w:pPr>
        <w:spacing w:after="0"/>
        <w:ind w:left="0"/>
        <w:jc w:val="both"/>
      </w:pPr>
      <w:r>
        <w:rPr>
          <w:rFonts w:ascii="Times New Roman"/>
          <w:b w:val="false"/>
          <w:i w:val="false"/>
          <w:color w:val="000000"/>
          <w:sz w:val="28"/>
        </w:rPr>
        <w:t xml:space="preserve">
      3. Осы баптың 1-тармағының бірінші бөлігінде көрсетілген тұлғаның талап етуі бойынша қалған акционерлер қоғамның өздеріне тиесілі дауыс беретін акцияларын қаржылық есептілік депозитарийінің интернет-ресурсында талап жарияланған күннен кейін күнтізбелік алпыс күннен аспайтын мерзімде сатуға міндетті. </w:t>
      </w:r>
    </w:p>
    <w:bookmarkEnd w:id="206"/>
    <w:p>
      <w:pPr>
        <w:spacing w:after="0"/>
        <w:ind w:left="0"/>
        <w:jc w:val="both"/>
      </w:pPr>
      <w:r>
        <w:rPr>
          <w:rFonts w:ascii="Times New Roman"/>
          <w:b w:val="false"/>
          <w:i w:val="false"/>
          <w:color w:val="000000"/>
          <w:sz w:val="28"/>
        </w:rPr>
        <w:t>
      Акционерлердің осы тармақтың бірінші бөлігінде көрсетілген мерзім ішінде қоғамның дауыс беретін акцияларымен өзге азаматтық-құқықтық мәмілелер жасауына тыйым салынады.</w:t>
      </w:r>
    </w:p>
    <w:bookmarkStart w:name="z941" w:id="207"/>
    <w:p>
      <w:pPr>
        <w:spacing w:after="0"/>
        <w:ind w:left="0"/>
        <w:jc w:val="both"/>
      </w:pPr>
      <w:r>
        <w:rPr>
          <w:rFonts w:ascii="Times New Roman"/>
          <w:b w:val="false"/>
          <w:i w:val="false"/>
          <w:color w:val="000000"/>
          <w:sz w:val="28"/>
        </w:rPr>
        <w:t>
      4. Акционерлердің өздеріне тиесілі дауыс беретін акцияларды осы баптың 1-тармағының бірінші бөлігінде көрсетілген тұлғаның талап етуі бойынша сату бағасы талап қойылған күні:</w:t>
      </w:r>
    </w:p>
    <w:bookmarkEnd w:id="207"/>
    <w:p>
      <w:pPr>
        <w:spacing w:after="0"/>
        <w:ind w:left="0"/>
        <w:jc w:val="both"/>
      </w:pPr>
      <w:r>
        <w:rPr>
          <w:rFonts w:ascii="Times New Roman"/>
          <w:b w:val="false"/>
          <w:i w:val="false"/>
          <w:color w:val="000000"/>
          <w:sz w:val="28"/>
        </w:rPr>
        <w:t>
      1) бағалы қағаздардың ұйымдастырылған нарығында қалыптасқан (егер қоғам акциялары бағалы қағаздардың ұйымдастырылған нарығында айналыста болса);</w:t>
      </w:r>
    </w:p>
    <w:p>
      <w:pPr>
        <w:spacing w:after="0"/>
        <w:ind w:left="0"/>
        <w:jc w:val="both"/>
      </w:pPr>
      <w:r>
        <w:rPr>
          <w:rFonts w:ascii="Times New Roman"/>
          <w:b w:val="false"/>
          <w:i w:val="false"/>
          <w:color w:val="000000"/>
          <w:sz w:val="28"/>
        </w:rPr>
        <w:t>
      2) бағалаушы Қазақстан Республикасының бағалау қызметі туралы заңнамасына сәйкес айқындаған (егер қоғам акциялары бағалы қағаздардың ұйымдастырылған нарығында айналыста болмаса) нарықтық құн ретінде айқындалады.</w:t>
      </w:r>
    </w:p>
    <w:bookmarkStart w:name="z942" w:id="208"/>
    <w:p>
      <w:pPr>
        <w:spacing w:after="0"/>
        <w:ind w:left="0"/>
        <w:jc w:val="both"/>
      </w:pPr>
      <w:r>
        <w:rPr>
          <w:rFonts w:ascii="Times New Roman"/>
          <w:b w:val="false"/>
          <w:i w:val="false"/>
          <w:color w:val="000000"/>
          <w:sz w:val="28"/>
        </w:rPr>
        <w:t>
      5. Осы баптың 1-тармағының бірінші бөлігінде көрсетілген тұлға қалған акционерлерден сатып алынатын қоғамның дауыс беретін акцияларына осы баптың 4-тармағына сәйкес айқындалып ұсынылған сатып алу бағасы бойынша ақы төлеуге міндетті.</w:t>
      </w:r>
    </w:p>
    <w:bookmarkEnd w:id="208"/>
    <w:p>
      <w:pPr>
        <w:spacing w:after="0"/>
        <w:ind w:left="0"/>
        <w:jc w:val="both"/>
      </w:pPr>
      <w:r>
        <w:rPr>
          <w:rFonts w:ascii="Times New Roman"/>
          <w:b w:val="false"/>
          <w:i w:val="false"/>
          <w:color w:val="000000"/>
          <w:sz w:val="28"/>
        </w:rPr>
        <w:t xml:space="preserve">
      Осы баптың 1-тармағының бірінші бөлігінде көрсетілген тұлға қалған акционерлерден сатып алатын қоғамның дауыс беретін акцияларына ақы төлеуге арналған ақша қоғамның акцияларын ұстаушылар тізілімдерінің жүйесінде жаңартылған деректемелері бар осы акционерлердің банктік шоттарына аударылады. </w:t>
      </w:r>
    </w:p>
    <w:p>
      <w:pPr>
        <w:spacing w:after="0"/>
        <w:ind w:left="0"/>
        <w:jc w:val="both"/>
      </w:pPr>
      <w:r>
        <w:rPr>
          <w:rFonts w:ascii="Times New Roman"/>
          <w:b w:val="false"/>
          <w:i w:val="false"/>
          <w:color w:val="000000"/>
          <w:sz w:val="28"/>
        </w:rPr>
        <w:t>
      Бағалы қағаздарды ұстаушылар тізілімдерінің жүйесінде немесе номиналды ұстауды есепке алу жүйесінде акционердің жаңартылған деректемелері туралы мәліметтер болмаған жағдайда, қоғамның сатып алынған дауыс беретін акцияларына ақы төлеуге арналған ақша уәкілетті органның нормативтік құқықтық актісінде айқындалған тәртіппен талап етілмеген ақшаны есепке алу үшін орталық депозитарийде ашылған шотқа аударылады.</w:t>
      </w:r>
    </w:p>
    <w:bookmarkStart w:name="z943" w:id="209"/>
    <w:p>
      <w:pPr>
        <w:spacing w:after="0"/>
        <w:ind w:left="0"/>
        <w:jc w:val="both"/>
      </w:pPr>
      <w:r>
        <w:rPr>
          <w:rFonts w:ascii="Times New Roman"/>
          <w:b w:val="false"/>
          <w:i w:val="false"/>
          <w:color w:val="000000"/>
          <w:sz w:val="28"/>
        </w:rPr>
        <w:t xml:space="preserve">
      6. Акционерлердің қоғамның өздеріне тиесілі дауыс беретін акцияларын осы баптың 1-тармағының бірінші бөлігінде көрсетілген тұлғаның талап етуі бойынша сату жөніндегі мәмілені тіркеу бағалы қағаздарды ұстаушылар тізілімдерінің жүйесінде және (немесе) номиналды ұстауды есепке алу жүйесінде осы тұлғаның бұйрығы негізінде жүзеге асырылады. </w:t>
      </w:r>
    </w:p>
    <w:bookmarkEnd w:id="209"/>
    <w:p>
      <w:pPr>
        <w:spacing w:after="0"/>
        <w:ind w:left="0"/>
        <w:jc w:val="both"/>
      </w:pPr>
      <w:r>
        <w:rPr>
          <w:rFonts w:ascii="Times New Roman"/>
          <w:b w:val="false"/>
          <w:i w:val="false"/>
          <w:color w:val="000000"/>
          <w:sz w:val="28"/>
        </w:rPr>
        <w:t>
      Осы баптың 1-тармағының бірінші бөлігінде көрсетілген тұлғаның талап етуі бойынша қоғамның ауыртпалық салынған дауыс беретін акцияларын акционердің номиналды ұстауды есепке алу жүйесінде немесе бағалы қағаздарды ұстаушылар тізілімдерінің жүйесінде ашылған жеке шотынан есептен шығару, сондай-ақ олардың ақысын төлеу ауыртпалық алынған күннен кейін бір айдың ішінде жүзеге асырылады.</w:t>
      </w:r>
    </w:p>
    <w:p>
      <w:pPr>
        <w:spacing w:after="0"/>
        <w:ind w:left="0"/>
        <w:jc w:val="both"/>
      </w:pPr>
      <w:r>
        <w:rPr>
          <w:rFonts w:ascii="Times New Roman"/>
          <w:b w:val="false"/>
          <w:i w:val="false"/>
          <w:color w:val="000000"/>
          <w:sz w:val="28"/>
        </w:rPr>
        <w:t xml:space="preserve">
      Мәмілелерді тіркеуге және олардың ақысын төлеуге байланысты шығыстарды қоғамның дауыс беретін акцияларын сатып алатын тұлға көтереді. </w:t>
      </w:r>
    </w:p>
    <w:bookmarkStart w:name="z944" w:id="210"/>
    <w:p>
      <w:pPr>
        <w:spacing w:after="0"/>
        <w:ind w:left="0"/>
        <w:jc w:val="both"/>
      </w:pPr>
      <w:r>
        <w:rPr>
          <w:rFonts w:ascii="Times New Roman"/>
          <w:b w:val="false"/>
          <w:i w:val="false"/>
          <w:color w:val="000000"/>
          <w:sz w:val="28"/>
        </w:rPr>
        <w:t>
      7. Осы баптың 1-тармағының бірінші бөлігінде көрсетілген тұлғаның қоғамның дауыс беретін акцияларын сатып алу жөніндегі мәмілелерді тіркеу күні қоғамның дауыс беретін акциялары бойынша төленбеген дивидендтерді алу құқығы осы тұлғаның талап етуі бойынша қоғамның дауыс беретін акцияларын сатқан акционерлерде сақталады.</w:t>
      </w:r>
    </w:p>
    <w:bookmarkEnd w:id="210"/>
    <w:p>
      <w:pPr>
        <w:spacing w:after="0"/>
        <w:ind w:left="0"/>
        <w:jc w:val="both"/>
      </w:pPr>
      <w:r>
        <w:rPr>
          <w:rFonts w:ascii="Times New Roman"/>
          <w:b w:val="false"/>
          <w:i w:val="false"/>
          <w:color w:val="000000"/>
          <w:sz w:val="28"/>
        </w:rPr>
        <w:t>
      Осы баптың 1-тармағының бірінші бөлігінде көрсетілген тұлғаның талап етуіне сәйкес қоғамның дауыс беретін акцияларын сатқан акционерлерге қоғамның дауыс беретін акциялары бойынша дивидендтерді төлеу осы Заңның 22 және 23-баптарында белгіленген тәртіппен жүргізіледі.</w:t>
      </w:r>
    </w:p>
    <w:bookmarkStart w:name="z945" w:id="211"/>
    <w:p>
      <w:pPr>
        <w:spacing w:after="0"/>
        <w:ind w:left="0"/>
        <w:jc w:val="both"/>
      </w:pPr>
      <w:r>
        <w:rPr>
          <w:rFonts w:ascii="Times New Roman"/>
          <w:b w:val="false"/>
          <w:i w:val="false"/>
          <w:color w:val="000000"/>
          <w:sz w:val="28"/>
        </w:rPr>
        <w:t>
      8. Осы баптың ережелері "Ұлттық әл-ауқат қоры туралы" Қазақстан Республикасының Заңына сәйкес ұлттық басқарушы холдинг тобына кіретін заңды тұлғаларға қолданылмайды.</w:t>
      </w:r>
    </w:p>
    <w:bookmarkEnd w:id="211"/>
    <w:bookmarkStart w:name="z963" w:id="212"/>
    <w:p>
      <w:pPr>
        <w:spacing w:after="0"/>
        <w:ind w:left="0"/>
        <w:jc w:val="both"/>
      </w:pPr>
      <w:r>
        <w:rPr>
          <w:rFonts w:ascii="Times New Roman"/>
          <w:b w:val="false"/>
          <w:i w:val="false"/>
          <w:color w:val="000000"/>
          <w:sz w:val="28"/>
        </w:rPr>
        <w:t>
      9. Осы Заңның 1-бабының 8) тармақшасында көрсетілген акциялар, сондай-ақ осы Заңда көзделген жағдайларда өздері бойынша дауыс беру құқығы берілетін, орналастырылған, номиналды ұстаудағы және орталық депозитарийдің есепке алу жүйесінде өзі туралы мәліметтер жоқ меншік иесіне тиесілі жай акциялар және (немесе) артықшылықты акциялар осы баптың мақсаттарында қоғамның дауыс беретін акциялары деп түсініледі.</w:t>
      </w:r>
    </w:p>
    <w:bookmarkEnd w:id="2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6-тарау 25-1-баппен толықтырылды – ҚР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 енгізілді - ҚР 02.04.2019 </w:t>
      </w:r>
      <w:r>
        <w:rPr>
          <w:rFonts w:ascii="Times New Roman"/>
          <w:b w:val="false"/>
          <w:i w:val="false"/>
          <w:color w:val="000000"/>
          <w:sz w:val="28"/>
        </w:rPr>
        <w:t>№ 241-VI</w:t>
      </w:r>
      <w:r>
        <w:rPr>
          <w:rFonts w:ascii="Times New Roman"/>
          <w:b w:val="false"/>
          <w:i w:val="false"/>
          <w:color w:val="ff0000"/>
          <w:sz w:val="28"/>
        </w:rPr>
        <w:t xml:space="preserve"> (01.01.2019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26-бап. Орналастырылған акцияларды қоғамның бастамасы бойынша сатып алу </w:t>
      </w:r>
    </w:p>
    <w:p>
      <w:pPr>
        <w:spacing w:after="0"/>
        <w:ind w:left="0"/>
        <w:jc w:val="both"/>
      </w:pPr>
      <w:r>
        <w:rPr>
          <w:rFonts w:ascii="Times New Roman"/>
          <w:b w:val="false"/>
          <w:i w:val="false"/>
          <w:color w:val="000000"/>
          <w:sz w:val="28"/>
        </w:rPr>
        <w:t>
      1. Орналастырылған акцияларды сатып алу оларды кейіннен сату мақсатында немесе Қазақстан Республикасының заңнамасына және қоғамның жарғысына қайшы келмейтін өзге де мақсаттарда қоғамның бастамасы бойынша акционердiң келiсiмiмен жүргізілуі мүмкін.</w:t>
      </w:r>
    </w:p>
    <w:bookmarkStart w:name="z529" w:id="213"/>
    <w:p>
      <w:pPr>
        <w:spacing w:after="0"/>
        <w:ind w:left="0"/>
        <w:jc w:val="both"/>
      </w:pPr>
      <w:r>
        <w:rPr>
          <w:rFonts w:ascii="Times New Roman"/>
          <w:b w:val="false"/>
          <w:i w:val="false"/>
          <w:color w:val="000000"/>
          <w:sz w:val="28"/>
        </w:rPr>
        <w:t>
      Орналастырылған акцияларды қоғамның бастамасы бойынша сатып алу қоғам акцияларды қор биржасында ашық сауда-саттық әдісімен сатып алған жағдайларды қоспағанда, қоғамның оларды сатып алған кезінде акциялардың құнын айқындаудың осы Заңда белгіленген тәртіппен бекітілген әдістемесіне сәйкес жүргізіледі.</w:t>
      </w:r>
    </w:p>
    <w:bookmarkEnd w:id="213"/>
    <w:bookmarkStart w:name="z261" w:id="214"/>
    <w:p>
      <w:pPr>
        <w:spacing w:after="0"/>
        <w:ind w:left="0"/>
        <w:jc w:val="both"/>
      </w:pPr>
      <w:r>
        <w:rPr>
          <w:rFonts w:ascii="Times New Roman"/>
          <w:b w:val="false"/>
          <w:i w:val="false"/>
          <w:color w:val="000000"/>
          <w:sz w:val="28"/>
        </w:rPr>
        <w:t xml:space="preserve">
      2. Егер осы Заңда және (немесе) қоғамның жарғысында өзгеше белгіленбесе, қоғамның бастамасы бойынша орналастырылған акцияларын қоғамның сатып алуы директорлар кеңесінің шешімі негізінде жүргізіледі. </w:t>
      </w:r>
    </w:p>
    <w:bookmarkEnd w:id="214"/>
    <w:bookmarkStart w:name="z262" w:id="215"/>
    <w:p>
      <w:pPr>
        <w:spacing w:after="0"/>
        <w:ind w:left="0"/>
        <w:jc w:val="both"/>
      </w:pPr>
      <w:r>
        <w:rPr>
          <w:rFonts w:ascii="Times New Roman"/>
          <w:b w:val="false"/>
          <w:i w:val="false"/>
          <w:color w:val="000000"/>
          <w:sz w:val="28"/>
        </w:rPr>
        <w:t xml:space="preserve">
      3. Қоғамның: </w:t>
      </w:r>
    </w:p>
    <w:bookmarkEnd w:id="215"/>
    <w:bookmarkStart w:name="z263" w:id="216"/>
    <w:p>
      <w:pPr>
        <w:spacing w:after="0"/>
        <w:ind w:left="0"/>
        <w:jc w:val="both"/>
      </w:pPr>
      <w:r>
        <w:rPr>
          <w:rFonts w:ascii="Times New Roman"/>
          <w:b w:val="false"/>
          <w:i w:val="false"/>
          <w:color w:val="000000"/>
          <w:sz w:val="28"/>
        </w:rPr>
        <w:t xml:space="preserve">
      1) акционерлердің бірінші жалпы жиналысын өткізгенге дейін; </w:t>
      </w:r>
    </w:p>
    <w:bookmarkEnd w:id="216"/>
    <w:bookmarkStart w:name="z264" w:id="217"/>
    <w:p>
      <w:pPr>
        <w:spacing w:after="0"/>
        <w:ind w:left="0"/>
        <w:jc w:val="both"/>
      </w:pPr>
      <w:r>
        <w:rPr>
          <w:rFonts w:ascii="Times New Roman"/>
          <w:b w:val="false"/>
          <w:i w:val="false"/>
          <w:color w:val="000000"/>
          <w:sz w:val="28"/>
        </w:rPr>
        <w:t xml:space="preserve">
      2) акцияларды құрылтайшылар арасында орналастыру қорытындылары туралы бірінші есеп бекітілгенге дейін; </w:t>
      </w:r>
    </w:p>
    <w:bookmarkEnd w:id="217"/>
    <w:bookmarkStart w:name="z265" w:id="218"/>
    <w:p>
      <w:pPr>
        <w:spacing w:after="0"/>
        <w:ind w:left="0"/>
        <w:jc w:val="both"/>
      </w:pPr>
      <w:r>
        <w:rPr>
          <w:rFonts w:ascii="Times New Roman"/>
          <w:b w:val="false"/>
          <w:i w:val="false"/>
          <w:color w:val="000000"/>
          <w:sz w:val="28"/>
        </w:rPr>
        <w:t xml:space="preserve">
      3) егер акцияларды сатып алу нәтижесінде қоғамның өз капиталының мөлшері осы Заңда белгіленген ең төменгі жарғылық капиталдың мөлшерінен аз болса; </w:t>
      </w:r>
    </w:p>
    <w:bookmarkEnd w:id="218"/>
    <w:bookmarkStart w:name="z266" w:id="219"/>
    <w:p>
      <w:pPr>
        <w:spacing w:after="0"/>
        <w:ind w:left="0"/>
        <w:jc w:val="both"/>
      </w:pPr>
      <w:r>
        <w:rPr>
          <w:rFonts w:ascii="Times New Roman"/>
          <w:b w:val="false"/>
          <w:i w:val="false"/>
          <w:color w:val="000000"/>
          <w:sz w:val="28"/>
        </w:rPr>
        <w:t>
      4) егер акцияларды сатып алу кезiнде қоғам Қазақстан Республикасының оңалту және банкроттық туралы заңнамасына сәйкес төлем қабiлетсiздiгi не дәрменсiздiгi белгiлерiне сай келсе не аталған белгiлер қоғамда оның барлық талап етiлетiн немесе сатып алу болжанатын акцияларды сатып алу нәтижесiнде пайда болса;</w:t>
      </w:r>
    </w:p>
    <w:bookmarkEnd w:id="219"/>
    <w:bookmarkStart w:name="z267" w:id="220"/>
    <w:p>
      <w:pPr>
        <w:spacing w:after="0"/>
        <w:ind w:left="0"/>
        <w:jc w:val="both"/>
      </w:pPr>
      <w:r>
        <w:rPr>
          <w:rFonts w:ascii="Times New Roman"/>
          <w:b w:val="false"/>
          <w:i w:val="false"/>
          <w:color w:val="000000"/>
          <w:sz w:val="28"/>
        </w:rPr>
        <w:t xml:space="preserve">
      5) егер сот немесе қоғам акционерлерінің жалпы жиналысы оны тарату туралы шешім қабылдаса, өзінің орналастырылған акцияларын сатып алуға құқығы жоқ. </w:t>
      </w:r>
    </w:p>
    <w:bookmarkEnd w:id="220"/>
    <w:bookmarkStart w:name="z268" w:id="221"/>
    <w:p>
      <w:pPr>
        <w:spacing w:after="0"/>
        <w:ind w:left="0"/>
        <w:jc w:val="both"/>
      </w:pPr>
      <w:r>
        <w:rPr>
          <w:rFonts w:ascii="Times New Roman"/>
          <w:b w:val="false"/>
          <w:i w:val="false"/>
          <w:color w:val="000000"/>
          <w:sz w:val="28"/>
        </w:rPr>
        <w:t xml:space="preserve">
      4. Егер қоғамның бастамасы бойынша оның сатып алынатын орналастырылған акцияларының саны акцияларды сатып алу-сату мәмiлесi (мәмiлелерi) жасалғанға дейiнгi олардың жалпы санынан бір процент асатын болса, ол өз акционерлеріне осындай сатып алу туралы хабарлауға міндетті. </w:t>
      </w:r>
    </w:p>
    <w:bookmarkEnd w:id="221"/>
    <w:bookmarkStart w:name="z617" w:id="222"/>
    <w:p>
      <w:pPr>
        <w:spacing w:after="0"/>
        <w:ind w:left="0"/>
        <w:jc w:val="both"/>
      </w:pPr>
      <w:r>
        <w:rPr>
          <w:rFonts w:ascii="Times New Roman"/>
          <w:b w:val="false"/>
          <w:i w:val="false"/>
          <w:color w:val="000000"/>
          <w:sz w:val="28"/>
        </w:rPr>
        <w:t xml:space="preserve">
      Қоғамның өзі орналастырған акцияларын сатып алуы туралы хабарламасында өзі сатып алатын акциялардың түрлері, саны, бағасы, мерзімі туралы және оларды сатып алу талаптары туралы мәліметтер болуға тиіс және ол қаржылық есептілік депозитарийінің интернет-ресурсында қазақ және орыс тілдерінде жариялануға тиіс. </w:t>
      </w:r>
    </w:p>
    <w:bookmarkEnd w:id="222"/>
    <w:bookmarkStart w:name="z269" w:id="223"/>
    <w:p>
      <w:pPr>
        <w:spacing w:after="0"/>
        <w:ind w:left="0"/>
        <w:jc w:val="both"/>
      </w:pPr>
      <w:r>
        <w:rPr>
          <w:rFonts w:ascii="Times New Roman"/>
          <w:b w:val="false"/>
          <w:i w:val="false"/>
          <w:color w:val="000000"/>
          <w:sz w:val="28"/>
        </w:rPr>
        <w:t xml:space="preserve">
      5. Қоғамның өз акционерлері сатып алуға өтініш берген орналастырылған акцияларының саны қоғам сатып алуға жариялаған акциялардың санынан асып түскен жағдайда бұл акциялар акционерлерден оларға тиесілі акциялардың санына барабар сатып алынады. </w:t>
      </w:r>
    </w:p>
    <w:bookmarkEnd w:id="2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26-бапқа өзгерістер енгізілді - ҚР 2005.07.08. </w:t>
      </w:r>
      <w:r>
        <w:rPr>
          <w:rFonts w:ascii="Times New Roman"/>
          <w:b w:val="false"/>
          <w:i w:val="false"/>
          <w:color w:val="ff0000"/>
          <w:sz w:val="28"/>
        </w:rPr>
        <w:t>N 72</w:t>
      </w:r>
      <w:r>
        <w:rPr>
          <w:rFonts w:ascii="Times New Roman"/>
          <w:b w:val="false"/>
          <w:i w:val="false"/>
          <w:color w:val="ff0000"/>
          <w:sz w:val="28"/>
        </w:rPr>
        <w:t xml:space="preserve"> (қолданысқа енгізілу тәртібін 2-баптан қараңыз), 2007.02.19. </w:t>
      </w:r>
      <w:r>
        <w:rPr>
          <w:rFonts w:ascii="Times New Roman"/>
          <w:b w:val="false"/>
          <w:i w:val="false"/>
          <w:color w:val="ff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27-бап. Қоғамның орналастырған акцияларды акционердің талап етуі бойынша сатып алуы</w:t>
      </w:r>
    </w:p>
    <w:p>
      <w:pPr>
        <w:spacing w:after="0"/>
        <w:ind w:left="0"/>
        <w:jc w:val="both"/>
      </w:pPr>
      <w:r>
        <w:rPr>
          <w:rFonts w:ascii="Times New Roman"/>
          <w:b w:val="false"/>
          <w:i w:val="false"/>
          <w:color w:val="000000"/>
          <w:sz w:val="28"/>
        </w:rPr>
        <w:t xml:space="preserve">
      1. Қоғам орналастырылған акцияларды сатып алуды: </w:t>
      </w:r>
    </w:p>
    <w:bookmarkStart w:name="z270" w:id="224"/>
    <w:p>
      <w:pPr>
        <w:spacing w:after="0"/>
        <w:ind w:left="0"/>
        <w:jc w:val="both"/>
      </w:pPr>
      <w:r>
        <w:rPr>
          <w:rFonts w:ascii="Times New Roman"/>
          <w:b w:val="false"/>
          <w:i w:val="false"/>
          <w:color w:val="000000"/>
          <w:sz w:val="28"/>
        </w:rPr>
        <w:t xml:space="preserve">
      1) акционерлердiң жалпы жиналысы қоғамды қайта ұйымдастыру туралы шешiм қабылдаған (егер акционер қоғамды қайта ұйымдастыру туралы мәселе қаралған акционерлердiң жалпы жиналысына қатысып, оған қарсы дауыс берсе); </w:t>
      </w:r>
    </w:p>
    <w:bookmarkEnd w:id="224"/>
    <w:bookmarkStart w:name="z103" w:id="225"/>
    <w:p>
      <w:pPr>
        <w:spacing w:after="0"/>
        <w:ind w:left="0"/>
        <w:jc w:val="both"/>
      </w:pPr>
      <w:r>
        <w:rPr>
          <w:rFonts w:ascii="Times New Roman"/>
          <w:b w:val="false"/>
          <w:i w:val="false"/>
          <w:color w:val="000000"/>
          <w:sz w:val="28"/>
        </w:rPr>
        <w:t xml:space="preserve">
      1-1) акционерлердің жалпы жиналысы қоғам акцияларының делистингі туралы шешім қабылдаған (егер акционер акционерлердің жалпы жиналысына қатыспаса немесе егер ол осы жиналысқа қатысып, аталған шешімді қабылдауға қарсы дауыс берсе); </w:t>
      </w:r>
    </w:p>
    <w:bookmarkEnd w:id="225"/>
    <w:bookmarkStart w:name="z462" w:id="226"/>
    <w:p>
      <w:pPr>
        <w:spacing w:after="0"/>
        <w:ind w:left="0"/>
        <w:jc w:val="both"/>
      </w:pPr>
      <w:r>
        <w:rPr>
          <w:rFonts w:ascii="Times New Roman"/>
          <w:b w:val="false"/>
          <w:i w:val="false"/>
          <w:color w:val="000000"/>
          <w:sz w:val="28"/>
        </w:rPr>
        <w:t xml:space="preserve">
      1-2) сауда-саттықты ұйымдастырушы қоғам акцияларының делистингі туралы шешім қабылдаған; </w:t>
      </w:r>
    </w:p>
    <w:bookmarkEnd w:id="226"/>
    <w:bookmarkStart w:name="z271" w:id="227"/>
    <w:p>
      <w:pPr>
        <w:spacing w:after="0"/>
        <w:ind w:left="0"/>
        <w:jc w:val="both"/>
      </w:pPr>
      <w:r>
        <w:rPr>
          <w:rFonts w:ascii="Times New Roman"/>
          <w:b w:val="false"/>
          <w:i w:val="false"/>
          <w:color w:val="000000"/>
          <w:sz w:val="28"/>
        </w:rPr>
        <w:t xml:space="preserve">
      2) осы Заңда және (немесе) қоғамның жарғысында белгiленген тәртiппен қабылданған iрi мәмiле жасау туралы шешiммен және (немесе) жасалуында қоғамның мүддесi бар мәмiле жасау туралы шешiммен келiспеген; </w:t>
      </w:r>
    </w:p>
    <w:bookmarkEnd w:id="227"/>
    <w:bookmarkStart w:name="z272" w:id="228"/>
    <w:p>
      <w:pPr>
        <w:spacing w:after="0"/>
        <w:ind w:left="0"/>
        <w:jc w:val="both"/>
      </w:pPr>
      <w:r>
        <w:rPr>
          <w:rFonts w:ascii="Times New Roman"/>
          <w:b w:val="false"/>
          <w:i w:val="false"/>
          <w:color w:val="000000"/>
          <w:sz w:val="28"/>
        </w:rPr>
        <w:t xml:space="preserve">
      3) акционерлердiң жалпы жиналысы қоғамның жарғысына осы акционерге тиесiлi акциялар бойынша құқықтарды шектейтiн өзгерiстер мен толықтырулар енгiзу туралы шешiм қабылдаған (егер акционер осындай шешiм қабылданған акционерлердiң жалпы жиналысына қатыспаса немесе ол осы жиналысқа қатысып, аталған шешiмнiң қабылдануына қарсы дауыс берсе) жағдайларда өзiне қойылуы мүмкiн қоғам акционерiнiң талап етуi бойынша жүргiзуге тиiс. </w:t>
      </w:r>
    </w:p>
    <w:bookmarkEnd w:id="228"/>
    <w:bookmarkStart w:name="z273" w:id="229"/>
    <w:p>
      <w:pPr>
        <w:spacing w:after="0"/>
        <w:ind w:left="0"/>
        <w:jc w:val="both"/>
      </w:pPr>
      <w:r>
        <w:rPr>
          <w:rFonts w:ascii="Times New Roman"/>
          <w:b w:val="false"/>
          <w:i w:val="false"/>
          <w:color w:val="000000"/>
          <w:sz w:val="28"/>
        </w:rPr>
        <w:t xml:space="preserve">
      1-1. Орналастырылған акцияларды акционердiң талап етуi бойынша қоғамның сатып алуы қоғамның акцияларды ұйымдастырылмаған бағалы қағаздар рыногында сатып алуы кезiнде олардың құнын айқындаудың осы Заңда белгіленген тәртіпке сәйкес жүзеге асырылады. </w:t>
      </w:r>
    </w:p>
    <w:bookmarkEnd w:id="229"/>
    <w:bookmarkStart w:name="z274" w:id="230"/>
    <w:p>
      <w:pPr>
        <w:spacing w:after="0"/>
        <w:ind w:left="0"/>
        <w:jc w:val="both"/>
      </w:pPr>
      <w:r>
        <w:rPr>
          <w:rFonts w:ascii="Times New Roman"/>
          <w:b w:val="false"/>
          <w:i w:val="false"/>
          <w:color w:val="000000"/>
          <w:sz w:val="28"/>
        </w:rPr>
        <w:t xml:space="preserve">
      2. Акционер осы баптың 1-тармағында көрсетілген шешім қабылданған күннен бастап немесе сауда-саттықты ұйымдастырушы қоғам акцияларының делистингі туралы шешім қабылдаған күннен бастап отыз күн ішінде қоғамға жазбаша өтініш жіберу арқылы өзіне тиесілі акцияларды сатып алу туралы қоғамға талап қоюға құқылы. </w:t>
      </w:r>
    </w:p>
    <w:bookmarkEnd w:id="230"/>
    <w:bookmarkStart w:name="z618" w:id="231"/>
    <w:p>
      <w:pPr>
        <w:spacing w:after="0"/>
        <w:ind w:left="0"/>
        <w:jc w:val="both"/>
      </w:pPr>
      <w:r>
        <w:rPr>
          <w:rFonts w:ascii="Times New Roman"/>
          <w:b w:val="false"/>
          <w:i w:val="false"/>
          <w:color w:val="000000"/>
          <w:sz w:val="28"/>
        </w:rPr>
        <w:t xml:space="preserve">
      Аталған өтініш алынған күннен бастап отыз күн ішінде қоғам акционерден акцияларды сатып алуға міндетті. </w:t>
      </w:r>
    </w:p>
    <w:bookmarkEnd w:id="231"/>
    <w:bookmarkStart w:name="z275" w:id="232"/>
    <w:p>
      <w:pPr>
        <w:spacing w:after="0"/>
        <w:ind w:left="0"/>
        <w:jc w:val="both"/>
      </w:pPr>
      <w:r>
        <w:rPr>
          <w:rFonts w:ascii="Times New Roman"/>
          <w:b w:val="false"/>
          <w:i w:val="false"/>
          <w:color w:val="000000"/>
          <w:sz w:val="28"/>
        </w:rPr>
        <w:t xml:space="preserve">
      3. Қоғамның өз акционерлері сатып алуға өтініш берген орналастырылған акцияларының саны қоғам сатып алуы мүмкін акциялардың санынан артық болған жағдайда бұл акциялар акционерлерден оларға тиесілі акциялардың санына барабар сатып алынады. </w:t>
      </w:r>
    </w:p>
    <w:bookmarkEnd w:id="2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27-бапқа өзгертулер енгізілді – ҚР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2007.02.19 </w:t>
      </w:r>
      <w:r>
        <w:rPr>
          <w:rFonts w:ascii="Times New Roman"/>
          <w:b w:val="false"/>
          <w:i w:val="false"/>
          <w:color w:val="00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2008.10.23 </w:t>
      </w:r>
      <w:r>
        <w:rPr>
          <w:rFonts w:ascii="Times New Roman"/>
          <w:b w:val="false"/>
          <w:i w:val="false"/>
          <w:color w:val="000000"/>
          <w:sz w:val="28"/>
        </w:rPr>
        <w:t>N 72-IV</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28-бап. Қоғамның орналастырылған акцияларды сатып алуы бойынша шектеулер </w:t>
      </w:r>
    </w:p>
    <w:p>
      <w:pPr>
        <w:spacing w:after="0"/>
        <w:ind w:left="0"/>
        <w:jc w:val="both"/>
      </w:pPr>
      <w:r>
        <w:rPr>
          <w:rFonts w:ascii="Times New Roman"/>
          <w:b w:val="false"/>
          <w:i w:val="false"/>
          <w:color w:val="000000"/>
          <w:sz w:val="28"/>
        </w:rPr>
        <w:t xml:space="preserve">
      1. Қоғам сатып алған және сатып алатын орналастырылған акциялардың жалпы саны орналастырылған акциялардың жалпы санының жиырма бес процентінен аспауға тиіс, ал қоғамның орналастырылған акцияларын сатып алуға жұмсайтын шығыстары: </w:t>
      </w:r>
    </w:p>
    <w:bookmarkStart w:name="z619" w:id="233"/>
    <w:p>
      <w:pPr>
        <w:spacing w:after="0"/>
        <w:ind w:left="0"/>
        <w:jc w:val="both"/>
      </w:pPr>
      <w:r>
        <w:rPr>
          <w:rFonts w:ascii="Times New Roman"/>
          <w:b w:val="false"/>
          <w:i w:val="false"/>
          <w:color w:val="000000"/>
          <w:sz w:val="28"/>
        </w:rPr>
        <w:t>
      1) орналастырылған акцияларды акционердің талап етуі бойынша сатып алған кезде:</w:t>
      </w:r>
    </w:p>
    <w:bookmarkEnd w:id="233"/>
    <w:bookmarkStart w:name="z530" w:id="234"/>
    <w:p>
      <w:pPr>
        <w:spacing w:after="0"/>
        <w:ind w:left="0"/>
        <w:jc w:val="both"/>
      </w:pPr>
      <w:r>
        <w:rPr>
          <w:rFonts w:ascii="Times New Roman"/>
          <w:b w:val="false"/>
          <w:i w:val="false"/>
          <w:color w:val="000000"/>
          <w:sz w:val="28"/>
        </w:rPr>
        <w:t>
      акционерлердің жалпы жиналысында осы Заңның 27-бабы 1-тармағының 1), 1-1) және 3) тармақшаларында көрсетілген шешімдер қабылданған;</w:t>
      </w:r>
    </w:p>
    <w:bookmarkEnd w:id="234"/>
    <w:bookmarkStart w:name="z531" w:id="235"/>
    <w:p>
      <w:pPr>
        <w:spacing w:after="0"/>
        <w:ind w:left="0"/>
        <w:jc w:val="both"/>
      </w:pPr>
      <w:r>
        <w:rPr>
          <w:rFonts w:ascii="Times New Roman"/>
          <w:b w:val="false"/>
          <w:i w:val="false"/>
          <w:color w:val="000000"/>
          <w:sz w:val="28"/>
        </w:rPr>
        <w:t>
      сауда-саттықты ұйымдастырушы қоғам акцияларының делистингі туралы шешім қабылдаған;</w:t>
      </w:r>
    </w:p>
    <w:bookmarkEnd w:id="235"/>
    <w:bookmarkStart w:name="z532" w:id="236"/>
    <w:p>
      <w:pPr>
        <w:spacing w:after="0"/>
        <w:ind w:left="0"/>
        <w:jc w:val="both"/>
      </w:pPr>
      <w:r>
        <w:rPr>
          <w:rFonts w:ascii="Times New Roman"/>
          <w:b w:val="false"/>
          <w:i w:val="false"/>
          <w:color w:val="000000"/>
          <w:sz w:val="28"/>
        </w:rPr>
        <w:t>
      оның жасалуында қоғамның мүддесі бар ірі мәміле және (немесе) мәміле жасасу туралы шешім қабылданған күнгі жағдай бойынша;</w:t>
      </w:r>
    </w:p>
    <w:bookmarkEnd w:id="236"/>
    <w:bookmarkStart w:name="z620" w:id="237"/>
    <w:p>
      <w:pPr>
        <w:spacing w:after="0"/>
        <w:ind w:left="0"/>
        <w:jc w:val="both"/>
      </w:pPr>
      <w:r>
        <w:rPr>
          <w:rFonts w:ascii="Times New Roman"/>
          <w:b w:val="false"/>
          <w:i w:val="false"/>
          <w:color w:val="000000"/>
          <w:sz w:val="28"/>
        </w:rPr>
        <w:t>
      2) орналастырылған акцияларды қоғамның бастамасы бойынша сатып алған кезде - қоғамның орналастырылған акцияларын сатып алу туралы шешім қабылданған күнгі жағдай бойынша оның өз капиталы мөлшерінің он процентінен аспауға тиіс.</w:t>
      </w:r>
    </w:p>
    <w:bookmarkEnd w:id="237"/>
    <w:bookmarkStart w:name="z913" w:id="238"/>
    <w:p>
      <w:pPr>
        <w:spacing w:after="0"/>
        <w:ind w:left="0"/>
        <w:jc w:val="both"/>
      </w:pPr>
      <w:r>
        <w:rPr>
          <w:rFonts w:ascii="Times New Roman"/>
          <w:b w:val="false"/>
          <w:i w:val="false"/>
          <w:color w:val="000000"/>
          <w:sz w:val="28"/>
        </w:rPr>
        <w:t>
      1-1. Осы баптың 1-тармағының талаптары банктің Қазақстан Республикасының Үкіметінен не ұлттық басқарушы холдингтен "Қазақстан Республикасындағы банктер және банк қызметі туралы" Қазақстан Республикасы Заңының 17-2-бабына сәйкес, өздері бұрын сатып алған өз акцияларын сатып алу жағдайларына қолданылмайды.</w:t>
      </w:r>
    </w:p>
    <w:bookmarkEnd w:id="238"/>
    <w:bookmarkStart w:name="z621" w:id="239"/>
    <w:p>
      <w:pPr>
        <w:spacing w:after="0"/>
        <w:ind w:left="0"/>
        <w:jc w:val="both"/>
      </w:pPr>
      <w:r>
        <w:rPr>
          <w:rFonts w:ascii="Times New Roman"/>
          <w:b w:val="false"/>
          <w:i w:val="false"/>
          <w:color w:val="000000"/>
          <w:sz w:val="28"/>
        </w:rPr>
        <w:t>
      2. Қоғам сатып алған акциялар оның акционерлері жалпы жиналысының кворумын анықтаған кезде есепке алынбайды және онда дауыс беруге қатыспайды.</w:t>
      </w:r>
    </w:p>
    <w:bookmarkEnd w:id="2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28-бапқа өзгерістер енгізілді - ҚР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29-бап. </w:t>
      </w:r>
    </w:p>
    <w:p>
      <w:pPr>
        <w:spacing w:after="0"/>
        <w:ind w:left="0"/>
        <w:jc w:val="both"/>
      </w:pPr>
      <w:r>
        <w:rPr>
          <w:rFonts w:ascii="Times New Roman"/>
          <w:b w:val="false"/>
          <w:i w:val="false"/>
          <w:color w:val="ff0000"/>
          <w:sz w:val="28"/>
        </w:rPr>
        <w:t xml:space="preserve">
      Ескерту. 29-бап алып тасталды – ҚР 2005.07.08. </w:t>
      </w:r>
      <w:r>
        <w:rPr>
          <w:rFonts w:ascii="Times New Roman"/>
          <w:b w:val="false"/>
          <w:i w:val="false"/>
          <w:color w:val="ff0000"/>
          <w:sz w:val="28"/>
        </w:rPr>
        <w:t>N 72</w:t>
      </w:r>
      <w:r>
        <w:rPr>
          <w:rFonts w:ascii="Times New Roman"/>
          <w:b w:val="false"/>
          <w:i w:val="false"/>
          <w:color w:val="ff0000"/>
          <w:sz w:val="28"/>
        </w:rPr>
        <w:t xml:space="preserve">(қолданысқа енгізілу тәртібін 2-баптан қараңыз) Заңымен. </w:t>
      </w:r>
    </w:p>
    <w:p>
      <w:pPr>
        <w:spacing w:after="0"/>
        <w:ind w:left="0"/>
        <w:jc w:val="both"/>
      </w:pPr>
      <w:r>
        <w:rPr>
          <w:rFonts w:ascii="Times New Roman"/>
          <w:b/>
          <w:i w:val="false"/>
          <w:color w:val="000000"/>
          <w:sz w:val="28"/>
        </w:rPr>
        <w:t>30-бап. Эмитенттің бағалы қағаздарын және өзге де ақшалай міндеттемелерін қоғамның жай акцияларына айырбастау</w:t>
      </w:r>
    </w:p>
    <w:p>
      <w:pPr>
        <w:spacing w:after="0"/>
        <w:ind w:left="0"/>
        <w:jc w:val="both"/>
      </w:pPr>
      <w:r>
        <w:rPr>
          <w:rFonts w:ascii="Times New Roman"/>
          <w:b w:val="false"/>
          <w:i w:val="false"/>
          <w:color w:val="000000"/>
          <w:sz w:val="28"/>
        </w:rPr>
        <w:t>
      1. Қоғам өзінің жарғысында айырбасталатын бағалы қағаздарды шығару мүмкiндiгi көзделген жағдайда ғана мұндай шығаруға құқылы.</w:t>
      </w:r>
    </w:p>
    <w:bookmarkStart w:name="z533" w:id="240"/>
    <w:p>
      <w:pPr>
        <w:spacing w:after="0"/>
        <w:ind w:left="0"/>
        <w:jc w:val="both"/>
      </w:pPr>
      <w:r>
        <w:rPr>
          <w:rFonts w:ascii="Times New Roman"/>
          <w:b w:val="false"/>
          <w:i w:val="false"/>
          <w:color w:val="000000"/>
          <w:sz w:val="28"/>
        </w:rPr>
        <w:t>
      Акционерлiк қоғамның ұйымдық-құқықтық нысанында құрылған коммерциялық емес ұйымдардың айырбасталатын бағалы қағаздарды шығаруға құқығы жоқ.</w:t>
      </w:r>
    </w:p>
    <w:bookmarkEnd w:id="240"/>
    <w:bookmarkStart w:name="z534" w:id="241"/>
    <w:p>
      <w:pPr>
        <w:spacing w:after="0"/>
        <w:ind w:left="0"/>
        <w:jc w:val="both"/>
      </w:pPr>
      <w:r>
        <w:rPr>
          <w:rFonts w:ascii="Times New Roman"/>
          <w:b w:val="false"/>
          <w:i w:val="false"/>
          <w:color w:val="000000"/>
          <w:sz w:val="28"/>
        </w:rPr>
        <w:t>
      2. Қоғамның акцияларға айырбасталатын бағалы қағаздарын шығаруға қоғамның жарияланған және орналастырылған акциялары арасындағы айырма шегiнде жол берiледi.</w:t>
      </w:r>
    </w:p>
    <w:bookmarkEnd w:id="241"/>
    <w:bookmarkStart w:name="z535" w:id="242"/>
    <w:p>
      <w:pPr>
        <w:spacing w:after="0"/>
        <w:ind w:left="0"/>
        <w:jc w:val="both"/>
      </w:pPr>
      <w:r>
        <w:rPr>
          <w:rFonts w:ascii="Times New Roman"/>
          <w:b w:val="false"/>
          <w:i w:val="false"/>
          <w:color w:val="000000"/>
          <w:sz w:val="28"/>
        </w:rPr>
        <w:t>
      3. Қоғамның бағалы қағаздарын айырбастау шарттары, мерзімдері мен тәртiбi айырбасталатын бағалы қағаздарды шығару проспектiсiнде көрсетiледi.</w:t>
      </w:r>
    </w:p>
    <w:bookmarkEnd w:id="242"/>
    <w:bookmarkStart w:name="z536" w:id="243"/>
    <w:p>
      <w:pPr>
        <w:spacing w:after="0"/>
        <w:ind w:left="0"/>
        <w:jc w:val="both"/>
      </w:pPr>
      <w:r>
        <w:rPr>
          <w:rFonts w:ascii="Times New Roman"/>
          <w:b w:val="false"/>
          <w:i w:val="false"/>
          <w:color w:val="000000"/>
          <w:sz w:val="28"/>
        </w:rPr>
        <w:t>
      4. Қоғамның бағалы қағаздарын және кредиторлар алдындағы өзге де ақшалай міндеттемелерін оның жай акцияларына айырбастау мынадай құжаттардың бірінің:</w:t>
      </w:r>
    </w:p>
    <w:bookmarkEnd w:id="243"/>
    <w:bookmarkStart w:name="z537" w:id="244"/>
    <w:p>
      <w:pPr>
        <w:spacing w:after="0"/>
        <w:ind w:left="0"/>
        <w:jc w:val="both"/>
      </w:pPr>
      <w:r>
        <w:rPr>
          <w:rFonts w:ascii="Times New Roman"/>
          <w:b w:val="false"/>
          <w:i w:val="false"/>
          <w:color w:val="000000"/>
          <w:sz w:val="28"/>
        </w:rPr>
        <w:t>
      1) қоғамның жай акцияларына айырбасталатын бағалы қағаздар шығару проспектісі;</w:t>
      </w:r>
    </w:p>
    <w:bookmarkEnd w:id="244"/>
    <w:bookmarkStart w:name="z538" w:id="245"/>
    <w:p>
      <w:pPr>
        <w:spacing w:after="0"/>
        <w:ind w:left="0"/>
        <w:jc w:val="both"/>
      </w:pPr>
      <w:r>
        <w:rPr>
          <w:rFonts w:ascii="Times New Roman"/>
          <w:b w:val="false"/>
          <w:i w:val="false"/>
          <w:color w:val="000000"/>
          <w:sz w:val="28"/>
        </w:rPr>
        <w:t>
      2) Қазақстан Республикасының банктер және банк қызметі туралы заңнамасында көзделген тәртіппен қабылданған банкті қайта құрылымдау жоспары;</w:t>
      </w:r>
    </w:p>
    <w:bookmarkEnd w:id="245"/>
    <w:bookmarkStart w:name="z961" w:id="246"/>
    <w:p>
      <w:pPr>
        <w:spacing w:after="0"/>
        <w:ind w:left="0"/>
        <w:jc w:val="both"/>
      </w:pPr>
      <w:r>
        <w:rPr>
          <w:rFonts w:ascii="Times New Roman"/>
          <w:b w:val="false"/>
          <w:i w:val="false"/>
          <w:color w:val="000000"/>
          <w:sz w:val="28"/>
        </w:rPr>
        <w:t xml:space="preserve">
      2-1) "Қазақстан Республикасындағы банктер және банк қызметі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тәртіппен төлеуге қабілетсіз банктер санатына жатқызылған банкті реттеу жөнінде шараларды қолдану туралы уәкілетті органның шешімі;</w:t>
      </w:r>
    </w:p>
    <w:bookmarkEnd w:id="246"/>
    <w:bookmarkStart w:name="z539" w:id="247"/>
    <w:p>
      <w:pPr>
        <w:spacing w:after="0"/>
        <w:ind w:left="0"/>
        <w:jc w:val="both"/>
      </w:pPr>
      <w:r>
        <w:rPr>
          <w:rFonts w:ascii="Times New Roman"/>
          <w:b w:val="false"/>
          <w:i w:val="false"/>
          <w:color w:val="000000"/>
          <w:sz w:val="28"/>
        </w:rPr>
        <w:t>
      3) егер қоғамға қатысты Қазақстан Республикасының оңалту және банкроттық туралы заңнамасында көзделген тәртiппен оңалту рәсімі қолданылса, оңалту жоспары негiзiнде жүзеге асырылады.</w:t>
      </w:r>
    </w:p>
    <w:bookmarkEnd w:id="247"/>
    <w:bookmarkStart w:name="z540" w:id="248"/>
    <w:p>
      <w:pPr>
        <w:spacing w:after="0"/>
        <w:ind w:left="0"/>
        <w:jc w:val="both"/>
      </w:pPr>
      <w:r>
        <w:rPr>
          <w:rFonts w:ascii="Times New Roman"/>
          <w:b w:val="false"/>
          <w:i w:val="false"/>
          <w:color w:val="000000"/>
          <w:sz w:val="28"/>
        </w:rPr>
        <w:t>
      5. Егер бұрын қоғамның жай акцияларына айырбасталатын бағалы қағаздарды орналастырған кезде акционерлерге осы бағалы қағаздарды басымдықпен сатып алу құқығы берілсе, осы бағалы қағаздар шығару проспектісі негізінде бағалы қағаздарды қоғамның жай акцияларына айырбастау кезінде қоғамның акционерлеріне акцияларды басымдықпен сатып алу құқығы берілмейді.</w:t>
      </w:r>
    </w:p>
    <w:bookmarkEnd w:id="248"/>
    <w:bookmarkStart w:name="z541" w:id="249"/>
    <w:p>
      <w:pPr>
        <w:spacing w:after="0"/>
        <w:ind w:left="0"/>
        <w:jc w:val="both"/>
      </w:pPr>
      <w:r>
        <w:rPr>
          <w:rFonts w:ascii="Times New Roman"/>
          <w:b w:val="false"/>
          <w:i w:val="false"/>
          <w:color w:val="000000"/>
          <w:sz w:val="28"/>
        </w:rPr>
        <w:t>
      6. Бағалы қағаздар және (немесе) өзге де ақшалай міндеттемелер банктің активтері мен міндеттемелерін қайта құрылымдау, төлемге қабілетсіз банктер санатына жатқызылған банкті реттеу жөнінде шаралар қолдану рәсімі шеңберінде немесе қоғамды оңалту процесінде қоғам акцияларына айырбасталатын жағдайларда, егер қоғамға қатысты оңалту рәсімі қолданылса, басымдықпен сатып алу құқығы банктің (қоғамның) акционерлеріне олардың акциялары бағалы қағаздарды және (немесе) қоғамның ақшалай міндеттемелерін оның акцияларына айырбастау арқылы орналастырылған кезде берілмейді.</w:t>
      </w:r>
    </w:p>
    <w:bookmarkEnd w:id="249"/>
    <w:bookmarkStart w:name="z542" w:id="250"/>
    <w:p>
      <w:pPr>
        <w:spacing w:after="0"/>
        <w:ind w:left="0"/>
        <w:jc w:val="both"/>
      </w:pPr>
      <w:r>
        <w:rPr>
          <w:rFonts w:ascii="Times New Roman"/>
          <w:b w:val="false"/>
          <w:i w:val="false"/>
          <w:color w:val="000000"/>
          <w:sz w:val="28"/>
        </w:rPr>
        <w:t>
      7. Қоғам бағалы қағаздарды қоғамның жай акцияларына айырбастауға, осындай айырбастау нәтижесінде жай акцияларды сатып алатын тұлғалар Қазақстан Республикасының заңнамалық актілерінде тиісті қызмет түрлерін жүзеге асыратын қоғам акционерлеріне (акцияларды сатып алуды жоспарлайтын тұлғаларға) қатысты белгіленген талаптарды орындаған жағдайда құқылы.</w:t>
      </w:r>
    </w:p>
    <w:bookmarkEnd w:id="250"/>
    <w:bookmarkStart w:name="z543" w:id="251"/>
    <w:p>
      <w:pPr>
        <w:spacing w:after="0"/>
        <w:ind w:left="0"/>
        <w:jc w:val="both"/>
      </w:pPr>
      <w:r>
        <w:rPr>
          <w:rFonts w:ascii="Times New Roman"/>
          <w:b w:val="false"/>
          <w:i w:val="false"/>
          <w:color w:val="000000"/>
          <w:sz w:val="28"/>
        </w:rPr>
        <w:t>
      Уәкілетті органның нормативтік құқықтық актісінде көзделген жағдайларда бағалы қағаздарды қоғамның жай акцияларына айырбастауға тыйым салынады.</w:t>
      </w:r>
    </w:p>
    <w:bookmarkEnd w:id="2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30-бапқа өзгерістер енгізілді - ҚР 2007.02.19. </w:t>
      </w:r>
      <w:r>
        <w:rPr>
          <w:rFonts w:ascii="Times New Roman"/>
          <w:b w:val="false"/>
          <w:i w:val="false"/>
          <w:color w:val="ff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19.03.2014 </w:t>
      </w:r>
      <w:r>
        <w:rPr>
          <w:rFonts w:ascii="Times New Roman"/>
          <w:b w:val="false"/>
          <w:i w:val="false"/>
          <w:color w:val="000000"/>
          <w:sz w:val="28"/>
        </w:rPr>
        <w:t>N 179-V</w:t>
      </w:r>
      <w:r>
        <w:rPr>
          <w:rFonts w:ascii="Times New Roman"/>
          <w:b w:val="false"/>
          <w:i w:val="false"/>
          <w:color w:val="ff0000"/>
          <w:sz w:val="28"/>
        </w:rPr>
        <w:t xml:space="preserve"> (алғашқы ресми жарияланған күнінен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27.12.2019 </w:t>
      </w:r>
      <w:r>
        <w:rPr>
          <w:rFonts w:ascii="Times New Roman"/>
          <w:b w:val="false"/>
          <w:i w:val="false"/>
          <w:color w:val="000000"/>
          <w:sz w:val="28"/>
        </w:rPr>
        <w:t>№ 290-VІ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30-1-бап. Қоғамның орналастырылған акцияларының бір түрін осы қоғамның акцияларының басқа түріне айырбастау</w:t>
      </w:r>
    </w:p>
    <w:bookmarkStart w:name="z544" w:id="252"/>
    <w:p>
      <w:pPr>
        <w:spacing w:after="0"/>
        <w:ind w:left="0"/>
        <w:jc w:val="both"/>
      </w:pPr>
      <w:r>
        <w:rPr>
          <w:rFonts w:ascii="Times New Roman"/>
          <w:b w:val="false"/>
          <w:i w:val="false"/>
          <w:color w:val="000000"/>
          <w:sz w:val="28"/>
        </w:rPr>
        <w:t>
      1. Қоғамның жарғысында айырбастау мүмкіндігі көзделген жағдайда ғана қоғамның орналастырылған акцияларының бір түрін осы қоғам акцияларының басқа түріне айырбастауды жүзеге асыруға құқылы.</w:t>
      </w:r>
    </w:p>
    <w:bookmarkEnd w:id="252"/>
    <w:bookmarkStart w:name="z545" w:id="253"/>
    <w:p>
      <w:pPr>
        <w:spacing w:after="0"/>
        <w:ind w:left="0"/>
        <w:jc w:val="both"/>
      </w:pPr>
      <w:r>
        <w:rPr>
          <w:rFonts w:ascii="Times New Roman"/>
          <w:b w:val="false"/>
          <w:i w:val="false"/>
          <w:color w:val="000000"/>
          <w:sz w:val="28"/>
        </w:rPr>
        <w:t>
      2. Қоғамның орналастырылған акцияларының бір түрін осы қоғам акцияларының басқа түріне айырбастаудың шарттарын, мерзімдерін және тәртібін қоғам акционерлерінің жалпы жиналысы айқындайды.</w:t>
      </w:r>
    </w:p>
    <w:bookmarkEnd w:id="2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30-1-баппен толықтырылды - ҚР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31-бап. Қоғамның бағалы қағаздарын кепілге салу </w:t>
      </w:r>
    </w:p>
    <w:p>
      <w:pPr>
        <w:spacing w:after="0"/>
        <w:ind w:left="0"/>
        <w:jc w:val="both"/>
      </w:pPr>
      <w:r>
        <w:rPr>
          <w:rFonts w:ascii="Times New Roman"/>
          <w:b w:val="false"/>
          <w:i w:val="false"/>
          <w:color w:val="000000"/>
          <w:sz w:val="28"/>
        </w:rPr>
        <w:t xml:space="preserve">
      1. Қоғамның бағалы қағаздарын кепілге салу құқығын қоғам жарғысының ережелерімен шектеуге немесе алып тастауға болмайды. </w:t>
      </w:r>
    </w:p>
    <w:bookmarkStart w:name="z622" w:id="254"/>
    <w:p>
      <w:pPr>
        <w:spacing w:after="0"/>
        <w:ind w:left="0"/>
        <w:jc w:val="both"/>
      </w:pPr>
      <w:r>
        <w:rPr>
          <w:rFonts w:ascii="Times New Roman"/>
          <w:b w:val="false"/>
          <w:i w:val="false"/>
          <w:color w:val="000000"/>
          <w:sz w:val="28"/>
        </w:rPr>
        <w:t xml:space="preserve">
      Егер кепіл талаптарында өзгеше көзделмесе, акционердің дауыс беруге және өзі кепілге салған акция бойынша дивидендтер алуға құқығы болады. </w:t>
      </w:r>
    </w:p>
    <w:bookmarkEnd w:id="254"/>
    <w:bookmarkStart w:name="z623" w:id="255"/>
    <w:p>
      <w:pPr>
        <w:spacing w:after="0"/>
        <w:ind w:left="0"/>
        <w:jc w:val="both"/>
      </w:pPr>
      <w:r>
        <w:rPr>
          <w:rFonts w:ascii="Times New Roman"/>
          <w:b w:val="false"/>
          <w:i w:val="false"/>
          <w:color w:val="000000"/>
          <w:sz w:val="28"/>
        </w:rPr>
        <w:t xml:space="preserve">
      2. Қоғам өзі орналастырған бағалы қағаздарды: </w:t>
      </w:r>
    </w:p>
    <w:bookmarkEnd w:id="255"/>
    <w:bookmarkStart w:name="z624" w:id="256"/>
    <w:p>
      <w:pPr>
        <w:spacing w:after="0"/>
        <w:ind w:left="0"/>
        <w:jc w:val="both"/>
      </w:pPr>
      <w:r>
        <w:rPr>
          <w:rFonts w:ascii="Times New Roman"/>
          <w:b w:val="false"/>
          <w:i w:val="false"/>
          <w:color w:val="000000"/>
          <w:sz w:val="28"/>
        </w:rPr>
        <w:t xml:space="preserve">
      1) кепілге берілетін бағалы қағаздар толық төленген; </w:t>
      </w:r>
    </w:p>
    <w:bookmarkEnd w:id="256"/>
    <w:bookmarkStart w:name="z625" w:id="257"/>
    <w:p>
      <w:pPr>
        <w:spacing w:after="0"/>
        <w:ind w:left="0"/>
        <w:jc w:val="both"/>
      </w:pPr>
      <w:r>
        <w:rPr>
          <w:rFonts w:ascii="Times New Roman"/>
          <w:b w:val="false"/>
          <w:i w:val="false"/>
          <w:color w:val="000000"/>
          <w:sz w:val="28"/>
        </w:rPr>
        <w:t xml:space="preserve">
      2) қоғамның сатып алған акцияларын қоспағанда, қоғамға кепілге берілетін және оның кепілінде жатқан акциялардың жалпы саны қоғамның орналастырылған акцияларының жиырма бес процентінен аспаған; </w:t>
      </w:r>
    </w:p>
    <w:bookmarkEnd w:id="257"/>
    <w:bookmarkStart w:name="z626" w:id="258"/>
    <w:p>
      <w:pPr>
        <w:spacing w:after="0"/>
        <w:ind w:left="0"/>
        <w:jc w:val="both"/>
      </w:pPr>
      <w:r>
        <w:rPr>
          <w:rFonts w:ascii="Times New Roman"/>
          <w:b w:val="false"/>
          <w:i w:val="false"/>
          <w:color w:val="000000"/>
          <w:sz w:val="28"/>
        </w:rPr>
        <w:t xml:space="preserve">
      3) егер қоғам жарғысында өзгеше белгіленбесе, кепіл туралы шартты директорлар кеңесі мақұлдаған жағдайда ғана кепілге қабылдай алады. </w:t>
      </w:r>
    </w:p>
    <w:bookmarkEnd w:id="258"/>
    <w:bookmarkStart w:name="z627" w:id="259"/>
    <w:p>
      <w:pPr>
        <w:spacing w:after="0"/>
        <w:ind w:left="0"/>
        <w:jc w:val="both"/>
      </w:pPr>
      <w:r>
        <w:rPr>
          <w:rFonts w:ascii="Times New Roman"/>
          <w:b w:val="false"/>
          <w:i w:val="false"/>
          <w:color w:val="000000"/>
          <w:sz w:val="28"/>
        </w:rPr>
        <w:t xml:space="preserve">
      3. Егер кепіл талаптарында өзгеше белгіленбесе, қоғам орналастырған және оның кепілінде жатқан акциялар бойынша дауыс беру құқығы акционерге тиесілі болады. Қоғам өзінде кепілде жатқан акцияларымен дауыс беруге құқылы емес. </w:t>
      </w:r>
    </w:p>
    <w:bookmarkEnd w:id="259"/>
    <w:bookmarkStart w:name="z628" w:id="260"/>
    <w:p>
      <w:pPr>
        <w:spacing w:after="0"/>
        <w:ind w:left="0"/>
        <w:jc w:val="both"/>
      </w:pPr>
      <w:r>
        <w:rPr>
          <w:rFonts w:ascii="Times New Roman"/>
          <w:b w:val="false"/>
          <w:i w:val="false"/>
          <w:color w:val="000000"/>
          <w:sz w:val="28"/>
        </w:rPr>
        <w:t xml:space="preserve">
      4. Қоғамның бағалы қағаздарының кепілін тіркеу тәртібі Қазақстан Республикасының бағалы қағаздар рыногы туралы заңдарына сәйкес белгіленеді. </w:t>
      </w:r>
    </w:p>
    <w:bookmarkEnd w:id="2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31-бапқа өзгерту енгізілді - Қазақстан Республикасының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32-бап. Жарғылық капиталына мемлекет қатысатын қоғамның салық берешегiн қоғамның жарияланған акциялары есебiнен өтеу </w:t>
      </w:r>
    </w:p>
    <w:p>
      <w:pPr>
        <w:spacing w:after="0"/>
        <w:ind w:left="0"/>
        <w:jc w:val="both"/>
      </w:pPr>
      <w:r>
        <w:rPr>
          <w:rFonts w:ascii="Times New Roman"/>
          <w:b w:val="false"/>
          <w:i w:val="false"/>
          <w:color w:val="000000"/>
          <w:sz w:val="28"/>
        </w:rPr>
        <w:t xml:space="preserve">
      1. Егер жарғылық капиталына мемлекет қатысатын қоғамның салық берешегiн (бұдан әрі - мерзімі өткен берешек) төлеу мерзімі үш айдан астам өтіп кетсе, Қазақстан Республикасының мемлекет алдындағы салық міндеттемелерінің орындалуына салықтық бақылауды қамтамасыз ететін мемлекеттік органы (бұдан әрі - мемлекеттік орган) қоғамның мерзімі өткен берешегін өтеткізу мақсатында: </w:t>
      </w:r>
    </w:p>
    <w:bookmarkStart w:name="z629" w:id="261"/>
    <w:p>
      <w:pPr>
        <w:spacing w:after="0"/>
        <w:ind w:left="0"/>
        <w:jc w:val="both"/>
      </w:pPr>
      <w:r>
        <w:rPr>
          <w:rFonts w:ascii="Times New Roman"/>
          <w:b w:val="false"/>
          <w:i w:val="false"/>
          <w:color w:val="000000"/>
          <w:sz w:val="28"/>
        </w:rPr>
        <w:t xml:space="preserve">
      1) Қазақстан Республикасының салық заңдарына сәйкес қоғамның жарияланған акцияларына билік етуін шектеу туралы шешім қабылдауға; </w:t>
      </w:r>
    </w:p>
    <w:bookmarkEnd w:id="261"/>
    <w:bookmarkStart w:name="z630" w:id="262"/>
    <w:p>
      <w:pPr>
        <w:spacing w:after="0"/>
        <w:ind w:left="0"/>
        <w:jc w:val="both"/>
      </w:pPr>
      <w:r>
        <w:rPr>
          <w:rFonts w:ascii="Times New Roman"/>
          <w:b w:val="false"/>
          <w:i w:val="false"/>
          <w:color w:val="000000"/>
          <w:sz w:val="28"/>
        </w:rPr>
        <w:t xml:space="preserve">
      2) қоғамның жарияланған акциялары болмаған немесе олар қоғамның мерзімі өткен берешегін өтеуге жеткіліксіз болған жағдайда қоғамның мерзімі өткен берешегін қоғамның жарияланған акцияларын мәжбүрлеп шығартқызып, кейіннен оларды орналастыру арқылы өтеткізу туралы сотқа талап-арызбен жүгінуге құқылы. </w:t>
      </w:r>
    </w:p>
    <w:bookmarkEnd w:id="262"/>
    <w:bookmarkStart w:name="z455" w:id="263"/>
    <w:p>
      <w:pPr>
        <w:spacing w:after="0"/>
        <w:ind w:left="0"/>
        <w:jc w:val="both"/>
      </w:pPr>
      <w:r>
        <w:rPr>
          <w:rFonts w:ascii="Times New Roman"/>
          <w:b w:val="false"/>
          <w:i w:val="false"/>
          <w:color w:val="000000"/>
          <w:sz w:val="28"/>
        </w:rPr>
        <w:t xml:space="preserve">
      2. Қоғамның жарияланған билік етуі шектелген акцияларын және мәжбүрлеп шығарылған жарияланған акцияларын орналастыру Қазақстан Республикасының салық заңдарында билік етуі шектелген мүлікті өткізу үшін белгіленген тәртіппен жүзеге асырылады. </w:t>
      </w:r>
    </w:p>
    <w:bookmarkEnd w:id="263"/>
    <w:bookmarkStart w:name="z631" w:id="264"/>
    <w:p>
      <w:pPr>
        <w:spacing w:after="0"/>
        <w:ind w:left="0"/>
        <w:jc w:val="both"/>
      </w:pPr>
      <w:r>
        <w:rPr>
          <w:rFonts w:ascii="Times New Roman"/>
          <w:b w:val="false"/>
          <w:i w:val="false"/>
          <w:color w:val="000000"/>
          <w:sz w:val="28"/>
        </w:rPr>
        <w:t xml:space="preserve">
      Қоғам қызметін республиканың экономикасы үшін стратегиялық маңызы зор салаларда жүзеге асыратын жағдайда, мемлекеттік орган Қазақстан Республикасы Үкіметінің шешімімен қоғамның билік етуі шектелген жарияланған акциялары мен мәжбүрлеп шығарылған жарияланған акцияларын қоғамның мерзімі өткен берешегін өтеу есебіне мемлекет меншігіне оларды мәжбүрлеп алып қою арқылы орналастыруға құқылы. </w:t>
      </w:r>
    </w:p>
    <w:bookmarkEnd w:id="264"/>
    <w:bookmarkStart w:name="z456" w:id="265"/>
    <w:p>
      <w:pPr>
        <w:spacing w:after="0"/>
        <w:ind w:left="0"/>
        <w:jc w:val="both"/>
      </w:pPr>
      <w:r>
        <w:rPr>
          <w:rFonts w:ascii="Times New Roman"/>
          <w:b w:val="false"/>
          <w:i w:val="false"/>
          <w:color w:val="000000"/>
          <w:sz w:val="28"/>
        </w:rPr>
        <w:t xml:space="preserve">
      3. Қоғамның билік етуі шектелген жарияланған акциялары мен мәжбүрлеп шығарылған жарияланған акцияларын мемлекет меншігіне алып қою оларға мемлекеттік меншік құқығын қоғам акцияларын ұстаушылардың тiзiлiмдер жүйесiнде тіркеу арқылы жүзеге асырылады. Мемлекеттік меншік құқығы Қазақстан Республикасының Үкіметі республикалық мемлекеттік меншікке билік етуге уәкілеттік берген мемлекеттік органға тіркеледі. </w:t>
      </w:r>
    </w:p>
    <w:bookmarkEnd w:id="265"/>
    <w:bookmarkStart w:name="z457" w:id="266"/>
    <w:p>
      <w:pPr>
        <w:spacing w:after="0"/>
        <w:ind w:left="0"/>
        <w:jc w:val="both"/>
      </w:pPr>
      <w:r>
        <w:rPr>
          <w:rFonts w:ascii="Times New Roman"/>
          <w:b w:val="false"/>
          <w:i w:val="false"/>
          <w:color w:val="000000"/>
          <w:sz w:val="28"/>
        </w:rPr>
        <w:t xml:space="preserve">
      4. Жарияланған акцияларды сот шешімімен мәжбүрлеп шығаруды мемлекеттік тіркеу Қазақстан Республикасының заңдарында көзделген тәртіппен және жағдайларда жүзеге асырылады. </w:t>
      </w:r>
    </w:p>
    <w:bookmarkEnd w:id="266"/>
    <w:bookmarkStart w:name="z458" w:id="267"/>
    <w:p>
      <w:pPr>
        <w:spacing w:after="0"/>
        <w:ind w:left="0"/>
        <w:jc w:val="both"/>
      </w:pPr>
      <w:r>
        <w:rPr>
          <w:rFonts w:ascii="Times New Roman"/>
          <w:b w:val="false"/>
          <w:i w:val="false"/>
          <w:color w:val="000000"/>
          <w:sz w:val="28"/>
        </w:rPr>
        <w:t xml:space="preserve">
      5. Қоғамның билік етуі шектелген жарияланған акциялары мен мәжбүрлеп шығарылған жарияланған акцияларын орналастырудан түскен ақшаны, қоғамның мерзімі өткен берешегін өтеуді қоспағанда, өзге мақсаттарға пайдалануға тыйым салынады. </w:t>
      </w:r>
    </w:p>
    <w:bookmarkEnd w:id="267"/>
    <w:bookmarkStart w:name="z632" w:id="268"/>
    <w:p>
      <w:pPr>
        <w:spacing w:after="0"/>
        <w:ind w:left="0"/>
        <w:jc w:val="both"/>
      </w:pPr>
      <w:r>
        <w:rPr>
          <w:rFonts w:ascii="Times New Roman"/>
          <w:b w:val="false"/>
          <w:i w:val="false"/>
          <w:color w:val="000000"/>
          <w:sz w:val="28"/>
        </w:rPr>
        <w:t xml:space="preserve">
      Қоғамның билік етуі шектелген жарияланған акциялары мен мәжбүрлеп шығарылған жарияланған акцияларын орналастырудан алынған сома мерзімі өткен берешек сомасынан асып түскен жағдайда айырма қоғамның кірісіне жіберіледі. </w:t>
      </w:r>
    </w:p>
    <w:bookmarkEnd w:id="268"/>
    <w:bookmarkStart w:name="z459" w:id="269"/>
    <w:p>
      <w:pPr>
        <w:spacing w:after="0"/>
        <w:ind w:left="0"/>
        <w:jc w:val="both"/>
      </w:pPr>
      <w:r>
        <w:rPr>
          <w:rFonts w:ascii="Times New Roman"/>
          <w:b w:val="false"/>
          <w:i w:val="false"/>
          <w:color w:val="000000"/>
          <w:sz w:val="28"/>
        </w:rPr>
        <w:t xml:space="preserve">
      6. Қоғамның мерзімі өткен берешегін өтеу үшін қажетті акциялардың орналастырылу бағасы мен санын қоғаммен келісе отырып, мемлекеттік орган белгілейді. Мемлекеттік органның бастамасымен акциялардың орналастырылу бағасын Қазақстан Республикасының заңдарына сәйкес бағалаушының да белгілеуі мүмкін. </w:t>
      </w:r>
    </w:p>
    <w:bookmarkEnd w:id="269"/>
    <w:bookmarkStart w:name="z633" w:id="270"/>
    <w:p>
      <w:pPr>
        <w:spacing w:after="0"/>
        <w:ind w:left="0"/>
        <w:jc w:val="both"/>
      </w:pPr>
      <w:r>
        <w:rPr>
          <w:rFonts w:ascii="Times New Roman"/>
          <w:b w:val="false"/>
          <w:i w:val="false"/>
          <w:color w:val="000000"/>
          <w:sz w:val="28"/>
        </w:rPr>
        <w:t xml:space="preserve">
      Акциялардың орналастырылу бағасын бағалаушы белгілеген жағдайда бағалауға байланысты шығындарды қоғам көтереді. </w:t>
      </w:r>
    </w:p>
    <w:bookmarkEnd w:id="270"/>
    <w:bookmarkStart w:name="z460" w:id="271"/>
    <w:p>
      <w:pPr>
        <w:spacing w:after="0"/>
        <w:ind w:left="0"/>
        <w:jc w:val="both"/>
      </w:pPr>
      <w:r>
        <w:rPr>
          <w:rFonts w:ascii="Times New Roman"/>
          <w:b w:val="false"/>
          <w:i w:val="false"/>
          <w:color w:val="000000"/>
          <w:sz w:val="28"/>
        </w:rPr>
        <w:t xml:space="preserve">
      7. Мерзімі өткен берешек қоғамның билік етуі шектелген жарияланған акциялары мен мәжбүрлеп шығарылған жарияланған акцияларын орналастырудан түсетін ақша есебінен өтелген жағдайда немесе қоғамның билік етуі шектелген жарияланған акциялары мен мәжбүрлеп шығарылған жарияланған акцияларға мемлекеттің меншік құқығы қоғамның акцияларын ұстаушылардың тiзiлiмдер жүйесiнде тіркелген кезден бастап қоғамның мерзімі өткен берешегі Қазақстан Республикасының салық заңдарына сәйкес өтелген болып есептеледі. </w:t>
      </w:r>
    </w:p>
    <w:bookmarkEnd w:id="2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32-бапқа өзгеріс енгізілді - Қазақстан Республикасының 2003.11.29. N 500 </w:t>
      </w:r>
      <w:r>
        <w:rPr>
          <w:rFonts w:ascii="Times New Roman"/>
          <w:b w:val="false"/>
          <w:i w:val="false"/>
          <w:color w:val="000000"/>
          <w:sz w:val="28"/>
        </w:rPr>
        <w:t>Заңымен</w:t>
      </w:r>
      <w:r>
        <w:rPr>
          <w:rFonts w:ascii="Times New Roman"/>
          <w:b w:val="false"/>
          <w:i w:val="false"/>
          <w:color w:val="ff0000"/>
          <w:sz w:val="28"/>
        </w:rPr>
        <w:t xml:space="preserve"> (2004 жылғы 1 қаңтардан бастап қолданысқа енгізіледі), 2004.12.13. </w:t>
      </w:r>
      <w:r>
        <w:rPr>
          <w:rFonts w:ascii="Times New Roman"/>
          <w:b w:val="false"/>
          <w:i w:val="false"/>
          <w:color w:val="000000"/>
          <w:sz w:val="28"/>
        </w:rPr>
        <w:t>N 11</w:t>
      </w:r>
      <w:r>
        <w:rPr>
          <w:rFonts w:ascii="Times New Roman"/>
          <w:b w:val="false"/>
          <w:i w:val="false"/>
          <w:color w:val="ff0000"/>
          <w:sz w:val="28"/>
        </w:rPr>
        <w:t xml:space="preserve">(күшіне ену тәртібін 2-баптан қараңыз),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Заңдарымен.</w:t>
      </w:r>
      <w:r>
        <w:br/>
      </w:r>
      <w:r>
        <w:rPr>
          <w:rFonts w:ascii="Times New Roman"/>
          <w:b w:val="false"/>
          <w:i w:val="false"/>
          <w:color w:val="000000"/>
          <w:sz w:val="28"/>
        </w:rPr>
        <w:t>
</w:t>
      </w:r>
    </w:p>
    <w:bookmarkStart w:name="z37" w:id="272"/>
    <w:p>
      <w:pPr>
        <w:spacing w:after="0"/>
        <w:ind w:left="0"/>
        <w:jc w:val="left"/>
      </w:pPr>
      <w:r>
        <w:rPr>
          <w:rFonts w:ascii="Times New Roman"/>
          <w:b/>
          <w:i w:val="false"/>
          <w:color w:val="000000"/>
        </w:rPr>
        <w:t xml:space="preserve">  5-тарау. Қоғамды басқару</w:t>
      </w:r>
    </w:p>
    <w:bookmarkEnd w:id="272"/>
    <w:p>
      <w:pPr>
        <w:spacing w:after="0"/>
        <w:ind w:left="0"/>
        <w:jc w:val="both"/>
      </w:pPr>
      <w:r>
        <w:rPr>
          <w:rFonts w:ascii="Times New Roman"/>
          <w:b/>
          <w:i w:val="false"/>
          <w:color w:val="000000"/>
          <w:sz w:val="28"/>
        </w:rPr>
        <w:t xml:space="preserve">33-бап. Қоғамның органдары </w:t>
      </w:r>
    </w:p>
    <w:p>
      <w:pPr>
        <w:spacing w:after="0"/>
        <w:ind w:left="0"/>
        <w:jc w:val="both"/>
      </w:pPr>
      <w:r>
        <w:rPr>
          <w:rFonts w:ascii="Times New Roman"/>
          <w:b w:val="false"/>
          <w:i w:val="false"/>
          <w:color w:val="000000"/>
          <w:sz w:val="28"/>
        </w:rPr>
        <w:t xml:space="preserve">
      1. Мыналар қоғам органдары болып табылады: </w:t>
      </w:r>
    </w:p>
    <w:bookmarkStart w:name="z634" w:id="273"/>
    <w:p>
      <w:pPr>
        <w:spacing w:after="0"/>
        <w:ind w:left="0"/>
        <w:jc w:val="both"/>
      </w:pPr>
      <w:r>
        <w:rPr>
          <w:rFonts w:ascii="Times New Roman"/>
          <w:b w:val="false"/>
          <w:i w:val="false"/>
          <w:color w:val="000000"/>
          <w:sz w:val="28"/>
        </w:rPr>
        <w:t xml:space="preserve">
      1) жоғары орган - акционерлердің жалпы жиналысы (барлық дауыс беретін акциялары бір акционерге тиесілі қоғамда - сол акционер); </w:t>
      </w:r>
    </w:p>
    <w:bookmarkEnd w:id="273"/>
    <w:bookmarkStart w:name="z635" w:id="274"/>
    <w:p>
      <w:pPr>
        <w:spacing w:after="0"/>
        <w:ind w:left="0"/>
        <w:jc w:val="both"/>
      </w:pPr>
      <w:r>
        <w:rPr>
          <w:rFonts w:ascii="Times New Roman"/>
          <w:b w:val="false"/>
          <w:i w:val="false"/>
          <w:color w:val="000000"/>
          <w:sz w:val="28"/>
        </w:rPr>
        <w:t xml:space="preserve">
      2) басқару органы - директорлар кеңесі; </w:t>
      </w:r>
    </w:p>
    <w:bookmarkEnd w:id="274"/>
    <w:bookmarkStart w:name="z636" w:id="275"/>
    <w:p>
      <w:pPr>
        <w:spacing w:after="0"/>
        <w:ind w:left="0"/>
        <w:jc w:val="both"/>
      </w:pPr>
      <w:r>
        <w:rPr>
          <w:rFonts w:ascii="Times New Roman"/>
          <w:b w:val="false"/>
          <w:i w:val="false"/>
          <w:color w:val="000000"/>
          <w:sz w:val="28"/>
        </w:rPr>
        <w:t xml:space="preserve">
      3) атқарушы орган - алқалы орган немесе атауы қоғамның жарғысында белгіленетін атқарушы орган қызметін жеке-дара жүзеге асыратын тұлға. </w:t>
      </w:r>
    </w:p>
    <w:bookmarkEnd w:id="275"/>
    <w:bookmarkStart w:name="z637" w:id="276"/>
    <w:p>
      <w:pPr>
        <w:spacing w:after="0"/>
        <w:ind w:left="0"/>
        <w:jc w:val="both"/>
      </w:pPr>
      <w:r>
        <w:rPr>
          <w:rFonts w:ascii="Times New Roman"/>
          <w:b w:val="false"/>
          <w:i w:val="false"/>
          <w:color w:val="000000"/>
          <w:sz w:val="28"/>
        </w:rPr>
        <w:t xml:space="preserve">
      4) осы Заңға, Қазақстан Республикасының өзге де нормативтік құқықтық актілеріне және (немесе) қоғам жарғысына сәйкес өзге де органдар. </w:t>
      </w:r>
    </w:p>
    <w:bookmarkEnd w:id="2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 (алып тасталды).</w:t>
      </w:r>
      <w:r>
        <w:br/>
      </w:r>
      <w:r>
        <w:rPr>
          <w:rFonts w:ascii="Times New Roman"/>
          <w:b w:val="false"/>
          <w:i w:val="false"/>
          <w:color w:val="000000"/>
          <w:sz w:val="28"/>
        </w:rPr>
        <w:t>
</w:t>
      </w:r>
    </w:p>
    <w:bookmarkStart w:name="z912" w:id="277"/>
    <w:p>
      <w:pPr>
        <w:spacing w:after="0"/>
        <w:ind w:left="0"/>
        <w:jc w:val="both"/>
      </w:pPr>
      <w:r>
        <w:rPr>
          <w:rFonts w:ascii="Times New Roman"/>
          <w:b w:val="false"/>
          <w:i w:val="false"/>
          <w:color w:val="000000"/>
          <w:sz w:val="28"/>
        </w:rPr>
        <w:t>
      2-1. Қазақстан Республикасының оңалту және банкроттық туралы заңнамалық актісінде белгіленген тәртіппен акционерлік қоғам банкрот деп танылған немесе оңалту рәсімі қолданылған және уақытша не банкроттықты немесе оңалтуды басқарушы тағайындалған жағдайларда оны басқару бойынша барлық өкілеттіктер тиісінше уақытша не банкроттықты немесе оңалтуды басқарушыға өтеді.</w:t>
      </w:r>
    </w:p>
    <w:bookmarkEnd w:id="277"/>
    <w:bookmarkStart w:name="z639" w:id="278"/>
    <w:p>
      <w:pPr>
        <w:spacing w:after="0"/>
        <w:ind w:left="0"/>
        <w:jc w:val="both"/>
      </w:pPr>
      <w:r>
        <w:rPr>
          <w:rFonts w:ascii="Times New Roman"/>
          <w:b w:val="false"/>
          <w:i w:val="false"/>
          <w:color w:val="000000"/>
          <w:sz w:val="28"/>
        </w:rPr>
        <w:t xml:space="preserve">
      3. Бұрын мемлекеттiк қызметшi болған және өзінің қызметтік функциялары бойынша қоғам қызметіне мемлекет тарапынан бақылау мен қадағалау жөнінде өкілеттігі болған жеке адам осындай өкілеттік тоқтатылған күннен бастап бір жыл ішінде, дауыс беретін акцияларының кемінде он проценті мемлекетке не ұлттық басқарушы холдингке тиесілі қоғамның органдарын қоспағанда, осы қоғамның органына сайлана алмайды. </w:t>
      </w:r>
    </w:p>
    <w:bookmarkEnd w:id="278"/>
    <w:bookmarkStart w:name="z640" w:id="279"/>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алынып тасталды</w:t>
      </w:r>
      <w:r>
        <w:rPr>
          <w:rFonts w:ascii="Times New Roman"/>
          <w:b w:val="false"/>
          <w:i w:val="false"/>
          <w:color w:val="000000"/>
          <w:sz w:val="28"/>
        </w:rPr>
        <w:t xml:space="preserve">. </w:t>
      </w:r>
    </w:p>
    <w:bookmarkEnd w:id="27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2007.02.19. </w:t>
      </w:r>
      <w:r>
        <w:rPr>
          <w:rFonts w:ascii="Times New Roman"/>
          <w:b w:val="false"/>
          <w:i w:val="false"/>
          <w:color w:val="00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2009.02.13. </w:t>
      </w:r>
      <w:r>
        <w:rPr>
          <w:rFonts w:ascii="Times New Roman"/>
          <w:b w:val="false"/>
          <w:i w:val="false"/>
          <w:color w:val="000000"/>
          <w:sz w:val="28"/>
        </w:rPr>
        <w:t>N 135-IV</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34-бап. Жарғылық капиталына мемлекет қатысатын қоғамды басқару ерекшеліктері </w:t>
      </w:r>
    </w:p>
    <w:p>
      <w:pPr>
        <w:spacing w:after="0"/>
        <w:ind w:left="0"/>
        <w:jc w:val="both"/>
      </w:pPr>
      <w:r>
        <w:rPr>
          <w:rFonts w:ascii="Times New Roman"/>
          <w:b w:val="false"/>
          <w:i w:val="false"/>
          <w:color w:val="000000"/>
          <w:sz w:val="28"/>
        </w:rPr>
        <w:t>
      Жарғылық капиталына мемлекет қатысатын қоғамды басқару ерекшеліктері "Мемлекеттік мүлік туралы" Қазақстан Республикасының Заңында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34-бап жаңа редакцияда - ҚР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34-1-бап. Тауарларды, жұмыстар мен көрсетілетін қызметтерді сатып алу ерекшеліктері</w:t>
      </w:r>
    </w:p>
    <w:p>
      <w:pPr>
        <w:spacing w:after="0"/>
        <w:ind w:left="0"/>
        <w:jc w:val="left"/>
      </w:pPr>
    </w:p>
    <w:p>
      <w:pPr>
        <w:spacing w:after="0"/>
        <w:ind w:left="0"/>
        <w:jc w:val="both"/>
      </w:pPr>
      <w:r>
        <w:rPr>
          <w:rFonts w:ascii="Times New Roman"/>
          <w:b w:val="false"/>
          <w:i w:val="false"/>
          <w:color w:val="000000"/>
          <w:sz w:val="28"/>
        </w:rPr>
        <w:t>
      1. Ұлттық басқарушы холдингтердің, ұлттық холдингтердің, ұлттық компаниялардың, кейіннен сатып алу құқығымен жеке тұлғаларға немесе мемлекеттік емес заңды тұлғаларға сенімгерлік басқаруға берілгендерді қоспағанда, дауыс беретін акцияларының елу және одан да көп пайызы ұлттық басқарушы холдингке, ұлттық холдингке, ұлттық компанияға тікелей немесе жанама тиесілі ұйымдардың, сондай-ақ әлеуметтік-кәсіпкерлік корпорациялардың тауарларды, жұмыстар мен көрсетілетін қызметтерді сатып алуы, оның ішінде кепілдік берілген тапсырысты орналастыруы Қазақстан Республикасының мемлекеттік мүлік, квазимемлекеттік сектордың жекелеген субъектілерінің сатып алуы туралы заңнамасына сәйкес жүзеге асырылады.</w:t>
      </w:r>
    </w:p>
    <w:bookmarkStart w:name="z469" w:id="28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Алып тасталды - ҚР 27.10.2015 </w:t>
      </w:r>
      <w:r>
        <w:rPr>
          <w:rFonts w:ascii="Times New Roman"/>
          <w:b w:val="false"/>
          <w:i w:val="false"/>
          <w:color w:val="000000"/>
          <w:sz w:val="28"/>
        </w:rPr>
        <w:t>№ 365-V</w:t>
      </w:r>
      <w:r>
        <w:rPr>
          <w:rFonts w:ascii="Times New Roman"/>
          <w:b w:val="false"/>
          <w:i w:val="false"/>
          <w:color w:val="000000"/>
          <w:sz w:val="28"/>
        </w:rPr>
        <w:t xml:space="preserve"> (алғашқы ресми жарияланған күнінен кейін күнтізбелік он күн өткен соң қолданысқа енгізіледі) Заңымен.</w:t>
      </w:r>
    </w:p>
    <w:bookmarkEnd w:id="280"/>
    <w:bookmarkStart w:name="z473" w:id="281"/>
    <w:p>
      <w:pPr>
        <w:spacing w:after="0"/>
        <w:ind w:left="0"/>
        <w:jc w:val="both"/>
      </w:pPr>
      <w:r>
        <w:rPr>
          <w:rFonts w:ascii="Times New Roman"/>
          <w:b w:val="false"/>
          <w:i w:val="false"/>
          <w:color w:val="000000"/>
          <w:sz w:val="28"/>
        </w:rPr>
        <w:t xml:space="preserve">
      3. Осы баптың </w:t>
      </w:r>
      <w:r>
        <w:rPr>
          <w:rFonts w:ascii="Times New Roman"/>
          <w:b w:val="false"/>
          <w:i w:val="false"/>
          <w:color w:val="000000"/>
          <w:sz w:val="28"/>
        </w:rPr>
        <w:t>1-тармағында</w:t>
      </w:r>
      <w:r>
        <w:rPr>
          <w:rFonts w:ascii="Times New Roman"/>
          <w:b w:val="false"/>
          <w:i w:val="false"/>
          <w:color w:val="000000"/>
          <w:sz w:val="28"/>
        </w:rPr>
        <w:t xml:space="preserve"> аталған тұлғалар отандық өнеркәсіптің дамуын мониторингтеу мақсатында өнеркәсіпті мемлекеттік ынталандыру саласындағы уәкілетті органға ол белгілеген нысан бойынша және мерзімдерде тауарларды, жұмыстар мен көрсетілетін қызметтерді сатып алудағы елішілік құндылық бойынша ақпарат береді.</w:t>
      </w:r>
    </w:p>
    <w:bookmarkEnd w:id="2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34-1-баппен толықтырылды - ҚР 2009.12.29 </w:t>
      </w:r>
      <w:r>
        <w:rPr>
          <w:rFonts w:ascii="Times New Roman"/>
          <w:b w:val="false"/>
          <w:i w:val="false"/>
          <w:color w:val="000000"/>
          <w:sz w:val="28"/>
        </w:rPr>
        <w:t>№ 233-IV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өзгерістер енгізілді - ҚР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2012.01.09 </w:t>
      </w:r>
      <w:r>
        <w:rPr>
          <w:rFonts w:ascii="Times New Roman"/>
          <w:b w:val="false"/>
          <w:i w:val="false"/>
          <w:color w:val="000000"/>
          <w:sz w:val="28"/>
        </w:rPr>
        <w:t>№ 535</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2012.02.01 </w:t>
      </w:r>
      <w:r>
        <w:rPr>
          <w:rFonts w:ascii="Times New Roman"/>
          <w:b w:val="false"/>
          <w:i w:val="false"/>
          <w:color w:val="000000"/>
          <w:sz w:val="28"/>
        </w:rPr>
        <w:t>N 551-IV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27.10.2015 </w:t>
      </w:r>
      <w:r>
        <w:rPr>
          <w:rFonts w:ascii="Times New Roman"/>
          <w:b w:val="false"/>
          <w:i w:val="false"/>
          <w:color w:val="000000"/>
          <w:sz w:val="28"/>
        </w:rPr>
        <w:t>№ 365-V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26.12.2018 </w:t>
      </w:r>
      <w:r>
        <w:rPr>
          <w:rFonts w:ascii="Times New Roman"/>
          <w:b w:val="false"/>
          <w:i w:val="false"/>
          <w:color w:val="000000"/>
          <w:sz w:val="28"/>
        </w:rPr>
        <w:t>№ 202-VI</w:t>
      </w:r>
      <w:r>
        <w:rPr>
          <w:rFonts w:ascii="Times New Roman"/>
          <w:b w:val="false"/>
          <w:i w:val="false"/>
          <w:color w:val="ff0000"/>
          <w:sz w:val="28"/>
        </w:rPr>
        <w:t xml:space="preserve"> (01.01.2020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25.06.2020 </w:t>
      </w:r>
      <w:r>
        <w:rPr>
          <w:rFonts w:ascii="Times New Roman"/>
          <w:b w:val="false"/>
          <w:i w:val="false"/>
          <w:color w:val="000000"/>
          <w:sz w:val="28"/>
        </w:rPr>
        <w:t>№ 347-VI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08.06.2021 </w:t>
      </w:r>
      <w:r>
        <w:rPr>
          <w:rFonts w:ascii="Times New Roman"/>
          <w:b w:val="false"/>
          <w:i w:val="false"/>
          <w:color w:val="000000"/>
          <w:sz w:val="28"/>
        </w:rPr>
        <w:t>№ 48-VII</w:t>
      </w:r>
      <w:r>
        <w:rPr>
          <w:rFonts w:ascii="Times New Roman"/>
          <w:b w:val="false"/>
          <w:i w:val="false"/>
          <w:color w:val="ff0000"/>
          <w:sz w:val="28"/>
        </w:rPr>
        <w:t xml:space="preserve"> (01.01.2022 бастап қолданысқа енгізіледі); 27.12.2021 </w:t>
      </w:r>
      <w:r>
        <w:rPr>
          <w:rFonts w:ascii="Times New Roman"/>
          <w:b w:val="false"/>
          <w:i w:val="false"/>
          <w:color w:val="000000"/>
          <w:sz w:val="28"/>
        </w:rPr>
        <w:t>№ 87-VII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35-бап. Акционерлердің жалпы жиналысы </w:t>
      </w:r>
    </w:p>
    <w:p>
      <w:pPr>
        <w:spacing w:after="0"/>
        <w:ind w:left="0"/>
        <w:jc w:val="both"/>
      </w:pPr>
      <w:r>
        <w:rPr>
          <w:rFonts w:ascii="Times New Roman"/>
          <w:b w:val="false"/>
          <w:i w:val="false"/>
          <w:color w:val="000000"/>
          <w:sz w:val="28"/>
        </w:rPr>
        <w:t xml:space="preserve">
      1. Акционерлердің жалпы жиналыстары жылдық және кезектен тыс болып бөлінеді. </w:t>
      </w:r>
    </w:p>
    <w:bookmarkStart w:name="z641" w:id="282"/>
    <w:p>
      <w:pPr>
        <w:spacing w:after="0"/>
        <w:ind w:left="0"/>
        <w:jc w:val="both"/>
      </w:pPr>
      <w:r>
        <w:rPr>
          <w:rFonts w:ascii="Times New Roman"/>
          <w:b w:val="false"/>
          <w:i w:val="false"/>
          <w:color w:val="000000"/>
          <w:sz w:val="28"/>
        </w:rPr>
        <w:t xml:space="preserve">
      Қоғам акционерлердің жылдық жалпы жиналысын жыл сайын өткізіп отыруға міндетті. Акционерлердің өзге жалпы жиналыстары кезектен тыс болып табылады. </w:t>
      </w:r>
    </w:p>
    <w:bookmarkEnd w:id="282"/>
    <w:bookmarkStart w:name="z642" w:id="283"/>
    <w:p>
      <w:pPr>
        <w:spacing w:after="0"/>
        <w:ind w:left="0"/>
        <w:jc w:val="both"/>
      </w:pPr>
      <w:r>
        <w:rPr>
          <w:rFonts w:ascii="Times New Roman"/>
          <w:b w:val="false"/>
          <w:i w:val="false"/>
          <w:color w:val="000000"/>
          <w:sz w:val="28"/>
        </w:rPr>
        <w:t>
      Акционерлердің бірінші жалпы жиналысы жарияланған акциялардың шығарылуы мемлекеттік тіркеуден өткізілгеннен және акцияларды ұстаушылардың тiзiлiмдер жүйесi жасалғаннан кейін екі ай ішінде шақырылуға және өткізілуге тиіс.</w:t>
      </w:r>
    </w:p>
    <w:bookmarkEnd w:id="283"/>
    <w:bookmarkStart w:name="z643" w:id="284"/>
    <w:p>
      <w:pPr>
        <w:spacing w:after="0"/>
        <w:ind w:left="0"/>
        <w:jc w:val="both"/>
      </w:pPr>
      <w:r>
        <w:rPr>
          <w:rFonts w:ascii="Times New Roman"/>
          <w:b w:val="false"/>
          <w:i w:val="false"/>
          <w:color w:val="000000"/>
          <w:sz w:val="28"/>
        </w:rPr>
        <w:t>
      Акционерлердің бірінші жалпы жиналысында қоғамның директорлар кеңесі сайланады.</w:t>
      </w:r>
    </w:p>
    <w:bookmarkEnd w:id="284"/>
    <w:bookmarkStart w:name="z446" w:id="285"/>
    <w:p>
      <w:pPr>
        <w:spacing w:after="0"/>
        <w:ind w:left="0"/>
        <w:jc w:val="both"/>
      </w:pPr>
      <w:r>
        <w:rPr>
          <w:rFonts w:ascii="Times New Roman"/>
          <w:b w:val="false"/>
          <w:i w:val="false"/>
          <w:color w:val="000000"/>
          <w:sz w:val="28"/>
        </w:rPr>
        <w:t xml:space="preserve">
      2. Акционерлердің жыл сайынғы жалпы жиналысында: </w:t>
      </w:r>
    </w:p>
    <w:bookmarkEnd w:id="285"/>
    <w:bookmarkStart w:name="z644" w:id="286"/>
    <w:p>
      <w:pPr>
        <w:spacing w:after="0"/>
        <w:ind w:left="0"/>
        <w:jc w:val="both"/>
      </w:pPr>
      <w:r>
        <w:rPr>
          <w:rFonts w:ascii="Times New Roman"/>
          <w:b w:val="false"/>
          <w:i w:val="false"/>
          <w:color w:val="000000"/>
          <w:sz w:val="28"/>
        </w:rPr>
        <w:t xml:space="preserve">
      1) қоғамның жылдық қаржылық есептілігі бекітіледі; </w:t>
      </w:r>
    </w:p>
    <w:bookmarkEnd w:id="286"/>
    <w:bookmarkStart w:name="z645" w:id="287"/>
    <w:p>
      <w:pPr>
        <w:spacing w:after="0"/>
        <w:ind w:left="0"/>
        <w:jc w:val="both"/>
      </w:pPr>
      <w:r>
        <w:rPr>
          <w:rFonts w:ascii="Times New Roman"/>
          <w:b w:val="false"/>
          <w:i w:val="false"/>
          <w:color w:val="000000"/>
          <w:sz w:val="28"/>
        </w:rPr>
        <w:t xml:space="preserve">
      2) қоғамның аяқталған қаржы жылы үшін таза кірісін бөлу тәртібі және қоғамның бір жай акциясына есептелген дивиденд мөлшері айқындалады; </w:t>
      </w:r>
    </w:p>
    <w:bookmarkEnd w:id="287"/>
    <w:bookmarkStart w:name="z646" w:id="288"/>
    <w:p>
      <w:pPr>
        <w:spacing w:after="0"/>
        <w:ind w:left="0"/>
        <w:jc w:val="both"/>
      </w:pPr>
      <w:r>
        <w:rPr>
          <w:rFonts w:ascii="Times New Roman"/>
          <w:b w:val="false"/>
          <w:i w:val="false"/>
          <w:color w:val="000000"/>
          <w:sz w:val="28"/>
        </w:rPr>
        <w:t xml:space="preserve">
      3) акционерлердің қоғамның және оның лауазымды тұлғаларының іс-әрекетіне өтініштері және оларды қарау қорытындылары туралы мәселе қаралады. </w:t>
      </w:r>
    </w:p>
    <w:bookmarkEnd w:id="288"/>
    <w:bookmarkStart w:name="z647" w:id="289"/>
    <w:p>
      <w:pPr>
        <w:spacing w:after="0"/>
        <w:ind w:left="0"/>
        <w:jc w:val="both"/>
      </w:pPr>
      <w:r>
        <w:rPr>
          <w:rFonts w:ascii="Times New Roman"/>
          <w:b w:val="false"/>
          <w:i w:val="false"/>
          <w:color w:val="000000"/>
          <w:sz w:val="28"/>
        </w:rPr>
        <w:t xml:space="preserve">
      Директорлар кеңесінің төрағасы директорлар кеңесінің және қоғамның атқарушы органының мүшелеріне сыйақы беру мөлшері және олардың құрамы туралы қоғамның акционерлеріне хабарлайды. </w:t>
      </w:r>
    </w:p>
    <w:bookmarkEnd w:id="289"/>
    <w:bookmarkStart w:name="z648" w:id="290"/>
    <w:p>
      <w:pPr>
        <w:spacing w:after="0"/>
        <w:ind w:left="0"/>
        <w:jc w:val="both"/>
      </w:pPr>
      <w:r>
        <w:rPr>
          <w:rFonts w:ascii="Times New Roman"/>
          <w:b w:val="false"/>
          <w:i w:val="false"/>
          <w:color w:val="000000"/>
          <w:sz w:val="28"/>
        </w:rPr>
        <w:t xml:space="preserve">
      Акционерлердің жылдық жалпы жиналысы олар бойынша шешімдер қабылдау акционерлердің жалпы жиналысының құзыретіне жатқызылған басқа мәселелерді де қарауға құқылы. </w:t>
      </w:r>
    </w:p>
    <w:bookmarkEnd w:id="290"/>
    <w:bookmarkStart w:name="z445" w:id="291"/>
    <w:p>
      <w:pPr>
        <w:spacing w:after="0"/>
        <w:ind w:left="0"/>
        <w:jc w:val="both"/>
      </w:pPr>
      <w:r>
        <w:rPr>
          <w:rFonts w:ascii="Times New Roman"/>
          <w:b w:val="false"/>
          <w:i w:val="false"/>
          <w:color w:val="000000"/>
          <w:sz w:val="28"/>
        </w:rPr>
        <w:t xml:space="preserve">
      3. Акционерлердің жылдық жалпы жиналысы қаржы жылы аяқталғаннан кейін бес ай ішінде өткізілуге тиіс. </w:t>
      </w:r>
    </w:p>
    <w:bookmarkEnd w:id="291"/>
    <w:bookmarkStart w:name="z649" w:id="292"/>
    <w:p>
      <w:pPr>
        <w:spacing w:after="0"/>
        <w:ind w:left="0"/>
        <w:jc w:val="both"/>
      </w:pPr>
      <w:r>
        <w:rPr>
          <w:rFonts w:ascii="Times New Roman"/>
          <w:b w:val="false"/>
          <w:i w:val="false"/>
          <w:color w:val="000000"/>
          <w:sz w:val="28"/>
        </w:rPr>
        <w:t xml:space="preserve">
      Есепті кезең ішінде қоғамның аудитін аяқтау мүмкін болмаған жағдайда аталған мерзім үш айға дейін ұзартылған болып саналады. </w:t>
      </w:r>
    </w:p>
    <w:bookmarkEnd w:id="292"/>
    <w:bookmarkStart w:name="z444" w:id="293"/>
    <w:p>
      <w:pPr>
        <w:spacing w:after="0"/>
        <w:ind w:left="0"/>
        <w:jc w:val="both"/>
      </w:pPr>
      <w:r>
        <w:rPr>
          <w:rFonts w:ascii="Times New Roman"/>
          <w:b w:val="false"/>
          <w:i w:val="false"/>
          <w:color w:val="000000"/>
          <w:sz w:val="28"/>
        </w:rPr>
        <w:t>
      4. Барлық дауыс беретін акциялары жалғыз акционерге тиесілі қоғамда акционерлердің жалпы жиналысы өткізілмейді. Осы Заңда және (немесе) қоғамның жарғысында акционерлердің жалпы жиналысының құзыретіне жатқызылған мәселелер бойынша шешімдерді мұндай акционер жеке-дара қабылдайды және бұл шешімдер артықшылықты акциялармен куәландырылған құқыққа нұқсан келтірмейтін және оны шектемейтін жағдайда жазбаша түрде ресімделуге тиіс.</w:t>
      </w:r>
    </w:p>
    <w:bookmarkEnd w:id="293"/>
    <w:bookmarkStart w:name="z443" w:id="294"/>
    <w:p>
      <w:pPr>
        <w:spacing w:after="0"/>
        <w:ind w:left="0"/>
        <w:jc w:val="both"/>
      </w:pPr>
      <w:r>
        <w:rPr>
          <w:rFonts w:ascii="Times New Roman"/>
          <w:b w:val="false"/>
          <w:i w:val="false"/>
          <w:color w:val="000000"/>
          <w:sz w:val="28"/>
        </w:rPr>
        <w:t xml:space="preserve">
      5. Егер осы баптың 4-тармағында көзделген жағдайларда қоғамның жалғыз акционері немесе қоғамның барлық дауыс беретін акцияларын иеленуші тұлға заңды тұлға болып табылса, осы Заңда және қоғамның жарғысында акционерлердің жалпы жиналысының құзыретіне жатқызылған мәселелер бойынша шешімдерді Қазақстан Республикасының заңдарына және заңды тұлғаның жарғысына сәйкес заңды тұлғаның осындай шешімдерді қабылдауға құқығы бар органы, лауазымды адамдары немесе қызметкерлері қабылдайды. </w:t>
      </w:r>
    </w:p>
    <w:bookmarkEnd w:id="2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35-бапқа өзгертулер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2007.02.19 </w:t>
      </w:r>
      <w:r>
        <w:rPr>
          <w:rFonts w:ascii="Times New Roman"/>
          <w:b w:val="false"/>
          <w:i w:val="false"/>
          <w:color w:val="00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36-бап. Акционерлердің жалпы жиналысының құзыреті </w:t>
      </w:r>
    </w:p>
    <w:p>
      <w:pPr>
        <w:spacing w:after="0"/>
        <w:ind w:left="0"/>
        <w:jc w:val="both"/>
      </w:pPr>
      <w:r>
        <w:rPr>
          <w:rFonts w:ascii="Times New Roman"/>
          <w:b w:val="false"/>
          <w:i w:val="false"/>
          <w:color w:val="000000"/>
          <w:sz w:val="28"/>
        </w:rPr>
        <w:t xml:space="preserve">
      1. Акционерлердің жалпы жиналысының айрықша құзыретіне мына мәселелер жатқызылады: </w:t>
      </w:r>
    </w:p>
    <w:bookmarkStart w:name="z650" w:id="295"/>
    <w:p>
      <w:pPr>
        <w:spacing w:after="0"/>
        <w:ind w:left="0"/>
        <w:jc w:val="both"/>
      </w:pPr>
      <w:r>
        <w:rPr>
          <w:rFonts w:ascii="Times New Roman"/>
          <w:b w:val="false"/>
          <w:i w:val="false"/>
          <w:color w:val="000000"/>
          <w:sz w:val="28"/>
        </w:rPr>
        <w:t xml:space="preserve">
      1) қоғам жарғысына өзгерістер мен толықтырулар енгізу немесе оны жаңа редакциясында бекіту; </w:t>
      </w:r>
    </w:p>
    <w:bookmarkEnd w:id="295"/>
    <w:bookmarkStart w:name="z651" w:id="296"/>
    <w:p>
      <w:pPr>
        <w:spacing w:after="0"/>
        <w:ind w:left="0"/>
        <w:jc w:val="both"/>
      </w:pPr>
      <w:r>
        <w:rPr>
          <w:rFonts w:ascii="Times New Roman"/>
          <w:b w:val="false"/>
          <w:i w:val="false"/>
          <w:color w:val="000000"/>
          <w:sz w:val="28"/>
        </w:rPr>
        <w:t>
      1-1) осы кодекстi қабылдау қоғамның жарғысында көзделген жағдайда, корпоративтiк басқару кодексiн, сондай-ақ оған енгiзiлетiн өзгерiстер мен толықтыруларды бекiту;</w:t>
      </w:r>
    </w:p>
    <w:bookmarkEnd w:id="296"/>
    <w:p>
      <w:pPr>
        <w:spacing w:after="0"/>
        <w:ind w:left="0"/>
        <w:jc w:val="both"/>
      </w:pPr>
      <w:r>
        <w:rPr>
          <w:rFonts w:ascii="Times New Roman"/>
          <w:b w:val="false"/>
          <w:i w:val="false"/>
          <w:color w:val="000000"/>
          <w:sz w:val="28"/>
        </w:rPr>
        <w:t>
      Мемлекет бақылайтын акционерлік қоғамдар (Ұлттық әл-ауқат қорын қоспағанда) корпоративтік басқарудың үлгілік кодексіне сәйкес корпоративтік басқару кодекстерін бекітеді;</w:t>
      </w:r>
    </w:p>
    <w:bookmarkStart w:name="z652" w:id="297"/>
    <w:p>
      <w:pPr>
        <w:spacing w:after="0"/>
        <w:ind w:left="0"/>
        <w:jc w:val="both"/>
      </w:pPr>
      <w:r>
        <w:rPr>
          <w:rFonts w:ascii="Times New Roman"/>
          <w:b w:val="false"/>
          <w:i w:val="false"/>
          <w:color w:val="000000"/>
          <w:sz w:val="28"/>
        </w:rPr>
        <w:t xml:space="preserve">
      2) қоғамды ерікті түрде қайта ұйымдастыру немесе тарату; </w:t>
      </w:r>
    </w:p>
    <w:bookmarkEnd w:id="297"/>
    <w:bookmarkStart w:name="z653" w:id="298"/>
    <w:p>
      <w:pPr>
        <w:spacing w:after="0"/>
        <w:ind w:left="0"/>
        <w:jc w:val="both"/>
      </w:pPr>
      <w:r>
        <w:rPr>
          <w:rFonts w:ascii="Times New Roman"/>
          <w:b w:val="false"/>
          <w:i w:val="false"/>
          <w:color w:val="000000"/>
          <w:sz w:val="28"/>
        </w:rPr>
        <w:t xml:space="preserve">
      3) қоғамның жарияланған акцияларының санын ұлғайту немесе қоғамның орналастырылмаған жарияланған акцияларының түрiн өзгерту туралы шешiм қабылдау; </w:t>
      </w:r>
    </w:p>
    <w:bookmarkEnd w:id="298"/>
    <w:bookmarkStart w:name="z654" w:id="299"/>
    <w:p>
      <w:pPr>
        <w:spacing w:after="0"/>
        <w:ind w:left="0"/>
        <w:jc w:val="both"/>
      </w:pPr>
      <w:r>
        <w:rPr>
          <w:rFonts w:ascii="Times New Roman"/>
          <w:b w:val="false"/>
          <w:i w:val="false"/>
          <w:color w:val="000000"/>
          <w:sz w:val="28"/>
        </w:rPr>
        <w:t>
      3-1) қоғамның бағалы қағаздарын айырбастау шарттары мен тәртібін, сондай-ақ оларды өзгертуді айқындау;</w:t>
      </w:r>
    </w:p>
    <w:bookmarkEnd w:id="299"/>
    <w:bookmarkStart w:name="z655" w:id="300"/>
    <w:p>
      <w:pPr>
        <w:spacing w:after="0"/>
        <w:ind w:left="0"/>
        <w:jc w:val="both"/>
      </w:pPr>
      <w:r>
        <w:rPr>
          <w:rFonts w:ascii="Times New Roman"/>
          <w:b w:val="false"/>
          <w:i w:val="false"/>
          <w:color w:val="000000"/>
          <w:sz w:val="28"/>
        </w:rPr>
        <w:t>
      3-2) қоғамның жай акцияларына айырбасталатын бағалы қағаздарды шығару туралы шешім қабылдау;</w:t>
      </w:r>
    </w:p>
    <w:bookmarkEnd w:id="300"/>
    <w:bookmarkStart w:name="z656" w:id="301"/>
    <w:p>
      <w:pPr>
        <w:spacing w:after="0"/>
        <w:ind w:left="0"/>
        <w:jc w:val="both"/>
      </w:pPr>
      <w:r>
        <w:rPr>
          <w:rFonts w:ascii="Times New Roman"/>
          <w:b w:val="false"/>
          <w:i w:val="false"/>
          <w:color w:val="000000"/>
          <w:sz w:val="28"/>
        </w:rPr>
        <w:t>
      3-3) орналастырылған акциялардың бір түрін акциялардың басқа түріне айырбастау туралы шешім қабылдау, мұндай айырбастаудың шарттарын, мерзімдері мен тәртібін айқындау;</w:t>
      </w:r>
    </w:p>
    <w:bookmarkEnd w:id="301"/>
    <w:bookmarkStart w:name="z657" w:id="302"/>
    <w:p>
      <w:pPr>
        <w:spacing w:after="0"/>
        <w:ind w:left="0"/>
        <w:jc w:val="both"/>
      </w:pPr>
      <w:r>
        <w:rPr>
          <w:rFonts w:ascii="Times New Roman"/>
          <w:b w:val="false"/>
          <w:i w:val="false"/>
          <w:color w:val="000000"/>
          <w:sz w:val="28"/>
        </w:rPr>
        <w:t xml:space="preserve">
      4) есеп комиссиясының сан құрамын және өкілеттік мерзімін белгілеу, оның мүшелерін сайлау және олардың өкілеттігін мерзімінен бұрын тоқтату; </w:t>
      </w:r>
    </w:p>
    <w:bookmarkEnd w:id="302"/>
    <w:bookmarkStart w:name="z658" w:id="303"/>
    <w:p>
      <w:pPr>
        <w:spacing w:after="0"/>
        <w:ind w:left="0"/>
        <w:jc w:val="both"/>
      </w:pPr>
      <w:r>
        <w:rPr>
          <w:rFonts w:ascii="Times New Roman"/>
          <w:b w:val="false"/>
          <w:i w:val="false"/>
          <w:color w:val="000000"/>
          <w:sz w:val="28"/>
        </w:rPr>
        <w:t xml:space="preserve">
      5) директорлар кеңесінің сан құрамын, өкілеттік мерзімін белгілеу, оның мүшелерін сайлау және олардың өкілеттігін мерзімінен бұрын тоқтату, сондай-ақ директорлар кеңесінің мүшелеріне олардың өз міндеттерін атқарғаны үшін сыйақы төлеудің және шығыстарын өтеудің мөлшері мен шарттарын айқындау; </w:t>
      </w:r>
    </w:p>
    <w:bookmarkEnd w:id="303"/>
    <w:bookmarkStart w:name="z659" w:id="304"/>
    <w:p>
      <w:pPr>
        <w:spacing w:after="0"/>
        <w:ind w:left="0"/>
        <w:jc w:val="both"/>
      </w:pPr>
      <w:r>
        <w:rPr>
          <w:rFonts w:ascii="Times New Roman"/>
          <w:b w:val="false"/>
          <w:i w:val="false"/>
          <w:color w:val="000000"/>
          <w:sz w:val="28"/>
        </w:rPr>
        <w:t xml:space="preserve">
      6) қоғамның аудитін жүзеге асыратын аудиторлық ұйымды белгілеу; </w:t>
      </w:r>
    </w:p>
    <w:bookmarkEnd w:id="304"/>
    <w:bookmarkStart w:name="z660" w:id="305"/>
    <w:p>
      <w:pPr>
        <w:spacing w:after="0"/>
        <w:ind w:left="0"/>
        <w:jc w:val="both"/>
      </w:pPr>
      <w:r>
        <w:rPr>
          <w:rFonts w:ascii="Times New Roman"/>
          <w:b w:val="false"/>
          <w:i w:val="false"/>
          <w:color w:val="000000"/>
          <w:sz w:val="28"/>
        </w:rPr>
        <w:t xml:space="preserve">
      7) жылдық қаржы есептілігін бекіту; </w:t>
      </w:r>
    </w:p>
    <w:bookmarkEnd w:id="305"/>
    <w:bookmarkStart w:name="z661" w:id="306"/>
    <w:p>
      <w:pPr>
        <w:spacing w:after="0"/>
        <w:ind w:left="0"/>
        <w:jc w:val="both"/>
      </w:pPr>
      <w:r>
        <w:rPr>
          <w:rFonts w:ascii="Times New Roman"/>
          <w:b w:val="false"/>
          <w:i w:val="false"/>
          <w:color w:val="000000"/>
          <w:sz w:val="28"/>
        </w:rPr>
        <w:t xml:space="preserve">
      8) қоғамның есепті қаржы жылындағы таза табысын бөлу тәртібін бекіту, жай акциялар бойынша дивидендтер төлеу туралы шешім қабылдау және қоғамның бір жай акциясына шаққандағы дивиденд мөлшерін бекіту; </w:t>
      </w:r>
    </w:p>
    <w:bookmarkEnd w:id="306"/>
    <w:bookmarkStart w:name="z662" w:id="307"/>
    <w:p>
      <w:pPr>
        <w:spacing w:after="0"/>
        <w:ind w:left="0"/>
        <w:jc w:val="both"/>
      </w:pPr>
      <w:r>
        <w:rPr>
          <w:rFonts w:ascii="Times New Roman"/>
          <w:b w:val="false"/>
          <w:i w:val="false"/>
          <w:color w:val="000000"/>
          <w:sz w:val="28"/>
        </w:rPr>
        <w:t xml:space="preserve">
      9) қоғамның жай акциялары бойынша дивидендтер төлемеу туралы шешім қабылдау; </w:t>
      </w:r>
    </w:p>
    <w:bookmarkEnd w:id="307"/>
    <w:bookmarkStart w:name="z663" w:id="308"/>
    <w:p>
      <w:pPr>
        <w:spacing w:after="0"/>
        <w:ind w:left="0"/>
        <w:jc w:val="both"/>
      </w:pPr>
      <w:r>
        <w:rPr>
          <w:rFonts w:ascii="Times New Roman"/>
          <w:b w:val="false"/>
          <w:i w:val="false"/>
          <w:color w:val="000000"/>
          <w:sz w:val="28"/>
        </w:rPr>
        <w:t xml:space="preserve">
      9-1) қоғам акцияларының ерікті делистингі туралы шешім қабылдау; </w:t>
      </w:r>
    </w:p>
    <w:bookmarkEnd w:id="308"/>
    <w:bookmarkStart w:name="z664" w:id="309"/>
    <w:p>
      <w:pPr>
        <w:spacing w:after="0"/>
        <w:ind w:left="0"/>
        <w:jc w:val="both"/>
      </w:pPr>
      <w:r>
        <w:rPr>
          <w:rFonts w:ascii="Times New Roman"/>
          <w:b w:val="false"/>
          <w:i w:val="false"/>
          <w:color w:val="000000"/>
          <w:sz w:val="28"/>
        </w:rPr>
        <w:t xml:space="preserve">
      10) қоғамға тиесілі барлық активтердің жиырма бес және одан да көп процентін құрайтын сомадағы активтердің бір немесе бірнеше бөлігін беру (алу) арқылы қоғамның өзге де заңды тұлғаларды құруға немесе олардың қызметіне қатысуы не өзге де заңды тұлғалардың қатысушылары (акционерлері) құрамынан шығуы туралы шешім қабылдау; </w:t>
      </w:r>
    </w:p>
    <w:bookmarkEnd w:id="30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 (алып тасталды) </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 (алып тасталды) </w:t>
      </w:r>
      <w:r>
        <w:br/>
      </w:r>
      <w:r>
        <w:rPr>
          <w:rFonts w:ascii="Times New Roman"/>
          <w:b w:val="false"/>
          <w:i w:val="false"/>
          <w:color w:val="000000"/>
          <w:sz w:val="28"/>
        </w:rPr>
        <w:t>
</w:t>
      </w:r>
    </w:p>
    <w:bookmarkStart w:name="z667" w:id="310"/>
    <w:p>
      <w:pPr>
        <w:spacing w:after="0"/>
        <w:ind w:left="0"/>
        <w:jc w:val="both"/>
      </w:pPr>
      <w:r>
        <w:rPr>
          <w:rFonts w:ascii="Times New Roman"/>
          <w:b w:val="false"/>
          <w:i w:val="false"/>
          <w:color w:val="000000"/>
          <w:sz w:val="28"/>
        </w:rPr>
        <w:t xml:space="preserve">
      13) акционерлердің жалпы жиналысын шақыру туралы қоғамның акционерлерге хабарлау нысанын белгілеу; </w:t>
      </w:r>
    </w:p>
    <w:bookmarkEnd w:id="310"/>
    <w:bookmarkStart w:name="z668" w:id="311"/>
    <w:p>
      <w:pPr>
        <w:spacing w:after="0"/>
        <w:ind w:left="0"/>
        <w:jc w:val="both"/>
      </w:pPr>
      <w:r>
        <w:rPr>
          <w:rFonts w:ascii="Times New Roman"/>
          <w:b w:val="false"/>
          <w:i w:val="false"/>
          <w:color w:val="000000"/>
          <w:sz w:val="28"/>
        </w:rPr>
        <w:t xml:space="preserve">
      14) қоғам акцияларды осы Заңға сәйкес ұйымдастырылмаған нарықта сатып алған жағдайда олардың құнын белгілеу әдістемесіне өзгерістерді бекіту (егер оны құрылтай жиналысы бекітпесе, әдістемені бекіту); </w:t>
      </w:r>
    </w:p>
    <w:bookmarkEnd w:id="311"/>
    <w:bookmarkStart w:name="z669" w:id="312"/>
    <w:p>
      <w:pPr>
        <w:spacing w:after="0"/>
        <w:ind w:left="0"/>
        <w:jc w:val="both"/>
      </w:pPr>
      <w:r>
        <w:rPr>
          <w:rFonts w:ascii="Times New Roman"/>
          <w:b w:val="false"/>
          <w:i w:val="false"/>
          <w:color w:val="000000"/>
          <w:sz w:val="28"/>
        </w:rPr>
        <w:t xml:space="preserve">
      15) акционерлердің жалпы жиналысының күн тәртібін бекіту; </w:t>
      </w:r>
    </w:p>
    <w:bookmarkEnd w:id="312"/>
    <w:bookmarkStart w:name="z670" w:id="313"/>
    <w:p>
      <w:pPr>
        <w:spacing w:after="0"/>
        <w:ind w:left="0"/>
        <w:jc w:val="both"/>
      </w:pPr>
      <w:r>
        <w:rPr>
          <w:rFonts w:ascii="Times New Roman"/>
          <w:b w:val="false"/>
          <w:i w:val="false"/>
          <w:color w:val="000000"/>
          <w:sz w:val="28"/>
        </w:rPr>
        <w:t xml:space="preserve">
      16) акционерлерге, егер мұндай тәртіп қоғамның жарғысында айқындалмаса, қоғам қызметі туралы ақпарат беру тәртібін айқындау; </w:t>
      </w:r>
    </w:p>
    <w:bookmarkEnd w:id="313"/>
    <w:bookmarkStart w:name="z671" w:id="314"/>
    <w:p>
      <w:pPr>
        <w:spacing w:after="0"/>
        <w:ind w:left="0"/>
        <w:jc w:val="both"/>
      </w:pPr>
      <w:r>
        <w:rPr>
          <w:rFonts w:ascii="Times New Roman"/>
          <w:b w:val="false"/>
          <w:i w:val="false"/>
          <w:color w:val="000000"/>
          <w:sz w:val="28"/>
        </w:rPr>
        <w:t>
      17) "алтын акцияны" енгізу және оның күшін жою;</w:t>
      </w:r>
    </w:p>
    <w:bookmarkEnd w:id="314"/>
    <w:bookmarkStart w:name="z917" w:id="315"/>
    <w:p>
      <w:pPr>
        <w:spacing w:after="0"/>
        <w:ind w:left="0"/>
        <w:jc w:val="both"/>
      </w:pPr>
      <w:r>
        <w:rPr>
          <w:rFonts w:ascii="Times New Roman"/>
          <w:b w:val="false"/>
          <w:i w:val="false"/>
          <w:color w:val="000000"/>
          <w:sz w:val="28"/>
        </w:rPr>
        <w:t>
      17-1) нәтижесінде акционерлік қоғам активтері баланстық құнының жалпы мөлшерінің елу және одан көп пайызы сатып алынатын немесе иеліктен шығарылатын (сатып алынуы немесе иелiктен шығарылуы мүмкiн) мәміле туралы шешімді қабылдау күніне құны оның активтері баланстық құнының жалпы мөлшерінің елу және одан көп пайызын құрайтын мүлікті нәтижесінде қоғам сатып алатын немесе иеліктен шығаратын (сатып алуы немесе иелiктен шығаруы мүмкiн) ірі мәмілені қоғамның жасасуы туралы шешім қабылдауы;</w:t>
      </w:r>
    </w:p>
    <w:bookmarkEnd w:id="315"/>
    <w:bookmarkStart w:name="z672" w:id="316"/>
    <w:p>
      <w:pPr>
        <w:spacing w:after="0"/>
        <w:ind w:left="0"/>
        <w:jc w:val="both"/>
      </w:pPr>
      <w:r>
        <w:rPr>
          <w:rFonts w:ascii="Times New Roman"/>
          <w:b w:val="false"/>
          <w:i w:val="false"/>
          <w:color w:val="000000"/>
          <w:sz w:val="28"/>
        </w:rPr>
        <w:t xml:space="preserve">
      18) шешім қабылдау осы Заңда және (немесе) қоғамның жарғысында акционерлердің жалпы жиналысының айрықша құзыретіне жатқызылған өзге де мәселелер. </w:t>
      </w:r>
    </w:p>
    <w:bookmarkEnd w:id="316"/>
    <w:bookmarkStart w:name="z466" w:id="317"/>
    <w:p>
      <w:pPr>
        <w:spacing w:after="0"/>
        <w:ind w:left="0"/>
        <w:jc w:val="both"/>
      </w:pPr>
      <w:r>
        <w:rPr>
          <w:rFonts w:ascii="Times New Roman"/>
          <w:b w:val="false"/>
          <w:i w:val="false"/>
          <w:color w:val="000000"/>
          <w:sz w:val="28"/>
        </w:rPr>
        <w:t>
      1-1. Ұлттық басқарушы холдингтердің, ұлттық холдингтердің жалғыз акционері құзыретінің ерекшеліктері "Мемлекеттік мүлік туралы" Қазақстан Республикасының Заңымен белгіленеді.</w:t>
      </w:r>
    </w:p>
    <w:bookmarkEnd w:id="317"/>
    <w:bookmarkStart w:name="z442" w:id="318"/>
    <w:p>
      <w:pPr>
        <w:spacing w:after="0"/>
        <w:ind w:left="0"/>
        <w:jc w:val="both"/>
      </w:pPr>
      <w:r>
        <w:rPr>
          <w:rFonts w:ascii="Times New Roman"/>
          <w:b w:val="false"/>
          <w:i w:val="false"/>
          <w:color w:val="000000"/>
          <w:sz w:val="28"/>
        </w:rPr>
        <w:t>
      2. Осы баптың 1-тармағының 1-1), 2), 3) және 14) тармақшаларында көрсетілген мәселелер бойынша акционерлердiң жалпы жиналысының шешiмдерi қоғамның дауыс беретiн акцияларының жалпы санының айқын басым көпшілігімен, ал инвестициялық жекешелендiру қорын қайта құру нәтижесiнде құрылған қоғамда – қоғамның жиналыста өкiлдiк еткен дауыс беретiн акцияларының айқын басым көпшілігімен қабылданады.</w:t>
      </w:r>
    </w:p>
    <w:bookmarkEnd w:id="318"/>
    <w:p>
      <w:pPr>
        <w:spacing w:after="0"/>
        <w:ind w:left="0"/>
        <w:jc w:val="both"/>
      </w:pPr>
      <w:r>
        <w:rPr>
          <w:rFonts w:ascii="Times New Roman"/>
          <w:b w:val="false"/>
          <w:i w:val="false"/>
          <w:color w:val="000000"/>
          <w:sz w:val="28"/>
        </w:rPr>
        <w:t>
      Егер осы Заңда және (немесе) қоғам жарғысында өзгеше белгiленбесе, акционерлердiң жалпы жиналысының өзге мәселелер бойынша шешiмдерi қоғамның дауыс беруге қатысушы дауыс беретiн акцияларының жалпы санының жай көпшiлiк даусымен қабылданады.</w:t>
      </w:r>
    </w:p>
    <w:p>
      <w:pPr>
        <w:spacing w:after="0"/>
        <w:ind w:left="0"/>
        <w:jc w:val="both"/>
      </w:pPr>
      <w:r>
        <w:rPr>
          <w:rFonts w:ascii="Times New Roman"/>
          <w:b w:val="false"/>
          <w:i w:val="false"/>
          <w:color w:val="000000"/>
          <w:sz w:val="28"/>
        </w:rPr>
        <w:t>
      Акционерлердiң жалпы жиналысы орналастырылған акциялардың бір түрін акциялардың басқа түріне айырбастау бөлігінде осы баптың 1-тармағының 3-3) тармақшасында көрсетілген мәселе бойынша шешiм қабылдаған кезде артықшылықты акцияларды иеленетін акционердің құқықтарын шектеуі мүмкін шешім орналастырылған (сатып алынғандары шегеріле отырып) артықшылықты акциялардың жалпы санының кемінде үштен екісі осындай шешім үшін дауыс берген жағдайда ғана қабылданды деп есептеледі.</w:t>
      </w:r>
    </w:p>
    <w:bookmarkStart w:name="z441" w:id="319"/>
    <w:p>
      <w:pPr>
        <w:spacing w:after="0"/>
        <w:ind w:left="0"/>
        <w:jc w:val="both"/>
      </w:pPr>
      <w:r>
        <w:rPr>
          <w:rFonts w:ascii="Times New Roman"/>
          <w:b w:val="false"/>
          <w:i w:val="false"/>
          <w:color w:val="000000"/>
          <w:sz w:val="28"/>
        </w:rPr>
        <w:t xml:space="preserve">
      3. Егер осы Заңда және Қазақстан Республикасының өзге де заң актілерінде өзгеше көзделмесе, шешім қабылдау акционерлердің жалпы жиналысының айрықша құзыретіне жатқызылған мәселелерді басқа органдардың, лауазымды адамдардың және қоғам қызметкерлерінің құзыретіне беруге жол берілмейді. </w:t>
      </w:r>
    </w:p>
    <w:bookmarkEnd w:id="319"/>
    <w:bookmarkStart w:name="z440" w:id="320"/>
    <w:p>
      <w:pPr>
        <w:spacing w:after="0"/>
        <w:ind w:left="0"/>
        <w:jc w:val="both"/>
      </w:pPr>
      <w:r>
        <w:rPr>
          <w:rFonts w:ascii="Times New Roman"/>
          <w:b w:val="false"/>
          <w:i w:val="false"/>
          <w:color w:val="000000"/>
          <w:sz w:val="28"/>
        </w:rPr>
        <w:t xml:space="preserve">
      4. Егер жарғыда өзгеше белгіленбесе, акционерлердің жалпы жиналысы қоғамның ішкі қызметіне жататын мәселелер бойынша қоғамның өзге органдарының кез келген шешімінің күшін жоюға құқылы. </w:t>
      </w:r>
    </w:p>
    <w:bookmarkEnd w:id="3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2007.02.19 </w:t>
      </w:r>
      <w:r>
        <w:rPr>
          <w:rFonts w:ascii="Times New Roman"/>
          <w:b w:val="false"/>
          <w:i w:val="false"/>
          <w:color w:val="00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2008.10.23 </w:t>
      </w:r>
      <w:r>
        <w:rPr>
          <w:rFonts w:ascii="Times New Roman"/>
          <w:b w:val="false"/>
          <w:i w:val="false"/>
          <w:color w:val="000000"/>
          <w:sz w:val="28"/>
        </w:rPr>
        <w:t>N 72-IV</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2012.02.01 </w:t>
      </w:r>
      <w:r>
        <w:rPr>
          <w:rFonts w:ascii="Times New Roman"/>
          <w:b w:val="false"/>
          <w:i w:val="false"/>
          <w:color w:val="000000"/>
          <w:sz w:val="28"/>
        </w:rPr>
        <w:t>N 551-IV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22.04.2015 </w:t>
      </w:r>
      <w:r>
        <w:rPr>
          <w:rFonts w:ascii="Times New Roman"/>
          <w:b w:val="false"/>
          <w:i w:val="false"/>
          <w:color w:val="000000"/>
          <w:sz w:val="28"/>
        </w:rPr>
        <w:t>№ 308-V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37-бап. Акционерлердің жалпы жиналысын шақыру тәртібі </w:t>
      </w:r>
    </w:p>
    <w:p>
      <w:pPr>
        <w:spacing w:after="0"/>
        <w:ind w:left="0"/>
        <w:jc w:val="both"/>
      </w:pPr>
      <w:r>
        <w:rPr>
          <w:rFonts w:ascii="Times New Roman"/>
          <w:b w:val="false"/>
          <w:i w:val="false"/>
          <w:color w:val="000000"/>
          <w:sz w:val="28"/>
        </w:rPr>
        <w:t xml:space="preserve">
      1. Акционерлердің жылдық жалпы жиналысын директорлар кеңесі шақырады. </w:t>
      </w:r>
    </w:p>
    <w:bookmarkStart w:name="z439" w:id="321"/>
    <w:p>
      <w:pPr>
        <w:spacing w:after="0"/>
        <w:ind w:left="0"/>
        <w:jc w:val="both"/>
      </w:pPr>
      <w:r>
        <w:rPr>
          <w:rFonts w:ascii="Times New Roman"/>
          <w:b w:val="false"/>
          <w:i w:val="false"/>
          <w:color w:val="000000"/>
          <w:sz w:val="28"/>
        </w:rPr>
        <w:t xml:space="preserve">
      2. Акционерлердің кезектен тыс жалпы жиналысы: </w:t>
      </w:r>
    </w:p>
    <w:bookmarkEnd w:id="321"/>
    <w:bookmarkStart w:name="z674" w:id="322"/>
    <w:p>
      <w:pPr>
        <w:spacing w:after="0"/>
        <w:ind w:left="0"/>
        <w:jc w:val="both"/>
      </w:pPr>
      <w:r>
        <w:rPr>
          <w:rFonts w:ascii="Times New Roman"/>
          <w:b w:val="false"/>
          <w:i w:val="false"/>
          <w:color w:val="000000"/>
          <w:sz w:val="28"/>
        </w:rPr>
        <w:t xml:space="preserve">
      1) директорлар кеңесінің; </w:t>
      </w:r>
    </w:p>
    <w:bookmarkEnd w:id="322"/>
    <w:bookmarkStart w:name="z675" w:id="323"/>
    <w:p>
      <w:pPr>
        <w:spacing w:after="0"/>
        <w:ind w:left="0"/>
        <w:jc w:val="both"/>
      </w:pPr>
      <w:r>
        <w:rPr>
          <w:rFonts w:ascii="Times New Roman"/>
          <w:b w:val="false"/>
          <w:i w:val="false"/>
          <w:color w:val="000000"/>
          <w:sz w:val="28"/>
        </w:rPr>
        <w:t xml:space="preserve">
      2) ірі акционердің бастамасы бойынша шақырылады. </w:t>
      </w:r>
    </w:p>
    <w:bookmarkEnd w:id="323"/>
    <w:bookmarkStart w:name="z676" w:id="324"/>
    <w:p>
      <w:pPr>
        <w:spacing w:after="0"/>
        <w:ind w:left="0"/>
        <w:jc w:val="both"/>
      </w:pPr>
      <w:r>
        <w:rPr>
          <w:rFonts w:ascii="Times New Roman"/>
          <w:b w:val="false"/>
          <w:i w:val="false"/>
          <w:color w:val="000000"/>
          <w:sz w:val="28"/>
        </w:rPr>
        <w:t xml:space="preserve">
      Ерікті түрде таратылу процесіндегі қоғам акционерлерінің кезектен тыс жалпы жиналысын қоғамның тарату комиссиясы шақыруы, әзірлеуі және өткізуі мүмкін. </w:t>
      </w:r>
    </w:p>
    <w:bookmarkEnd w:id="324"/>
    <w:bookmarkStart w:name="z677" w:id="325"/>
    <w:p>
      <w:pPr>
        <w:spacing w:after="0"/>
        <w:ind w:left="0"/>
        <w:jc w:val="both"/>
      </w:pPr>
      <w:r>
        <w:rPr>
          <w:rFonts w:ascii="Times New Roman"/>
          <w:b w:val="false"/>
          <w:i w:val="false"/>
          <w:color w:val="000000"/>
          <w:sz w:val="28"/>
        </w:rPr>
        <w:t xml:space="preserve">
      Қазақстан Республикасының заң актілерінде акционерлердің кезектен тыс жалпы жиналысы міндетті түрде шақырылатын жағдайлар көзделуі мүмкін. </w:t>
      </w:r>
    </w:p>
    <w:bookmarkEnd w:id="325"/>
    <w:bookmarkStart w:name="z438" w:id="326"/>
    <w:p>
      <w:pPr>
        <w:spacing w:after="0"/>
        <w:ind w:left="0"/>
        <w:jc w:val="both"/>
      </w:pPr>
      <w:r>
        <w:rPr>
          <w:rFonts w:ascii="Times New Roman"/>
          <w:b w:val="false"/>
          <w:i w:val="false"/>
          <w:color w:val="000000"/>
          <w:sz w:val="28"/>
        </w:rPr>
        <w:t xml:space="preserve">
      3. Акционерлердің жалпы жиналысын әзірлеу мен өткізуді: </w:t>
      </w:r>
    </w:p>
    <w:bookmarkEnd w:id="326"/>
    <w:bookmarkStart w:name="z678" w:id="327"/>
    <w:p>
      <w:pPr>
        <w:spacing w:after="0"/>
        <w:ind w:left="0"/>
        <w:jc w:val="both"/>
      </w:pPr>
      <w:r>
        <w:rPr>
          <w:rFonts w:ascii="Times New Roman"/>
          <w:b w:val="false"/>
          <w:i w:val="false"/>
          <w:color w:val="000000"/>
          <w:sz w:val="28"/>
        </w:rPr>
        <w:t xml:space="preserve">
      1) атқарушы орган; </w:t>
      </w:r>
    </w:p>
    <w:bookmarkEnd w:id="327"/>
    <w:bookmarkStart w:name="z679" w:id="328"/>
    <w:p>
      <w:pPr>
        <w:spacing w:after="0"/>
        <w:ind w:left="0"/>
        <w:jc w:val="both"/>
      </w:pPr>
      <w:r>
        <w:rPr>
          <w:rFonts w:ascii="Times New Roman"/>
          <w:b w:val="false"/>
          <w:i w:val="false"/>
          <w:color w:val="000000"/>
          <w:sz w:val="28"/>
        </w:rPr>
        <w:t xml:space="preserve">
      2) қоғаммен жасалған шартқа сәйкес орталық депозитарий; </w:t>
      </w:r>
    </w:p>
    <w:bookmarkEnd w:id="328"/>
    <w:bookmarkStart w:name="z680" w:id="329"/>
    <w:p>
      <w:pPr>
        <w:spacing w:after="0"/>
        <w:ind w:left="0"/>
        <w:jc w:val="both"/>
      </w:pPr>
      <w:r>
        <w:rPr>
          <w:rFonts w:ascii="Times New Roman"/>
          <w:b w:val="false"/>
          <w:i w:val="false"/>
          <w:color w:val="000000"/>
          <w:sz w:val="28"/>
        </w:rPr>
        <w:t xml:space="preserve">
      3) директорлар кеңесі; </w:t>
      </w:r>
    </w:p>
    <w:bookmarkEnd w:id="329"/>
    <w:bookmarkStart w:name="z681" w:id="330"/>
    <w:p>
      <w:pPr>
        <w:spacing w:after="0"/>
        <w:ind w:left="0"/>
        <w:jc w:val="both"/>
      </w:pPr>
      <w:r>
        <w:rPr>
          <w:rFonts w:ascii="Times New Roman"/>
          <w:b w:val="false"/>
          <w:i w:val="false"/>
          <w:color w:val="000000"/>
          <w:sz w:val="28"/>
        </w:rPr>
        <w:t xml:space="preserve">
      4) қоғамның тарату комиссиясы жүзеге асырады. </w:t>
      </w:r>
    </w:p>
    <w:bookmarkEnd w:id="330"/>
    <w:bookmarkStart w:name="z682" w:id="331"/>
    <w:p>
      <w:pPr>
        <w:spacing w:after="0"/>
        <w:ind w:left="0"/>
        <w:jc w:val="both"/>
      </w:pPr>
      <w:r>
        <w:rPr>
          <w:rFonts w:ascii="Times New Roman"/>
          <w:b w:val="false"/>
          <w:i w:val="false"/>
          <w:color w:val="000000"/>
          <w:sz w:val="28"/>
        </w:rPr>
        <w:t xml:space="preserve">
      4. Осы Заңда белгіленген жағдайларды қоспағанда, акционерлердің жалпы жиналысын шақыру, әзірлеу және өткізу жөніндегі шығындарды қоғам көтереді. </w:t>
      </w:r>
    </w:p>
    <w:bookmarkEnd w:id="331"/>
    <w:bookmarkStart w:name="z437" w:id="332"/>
    <w:p>
      <w:pPr>
        <w:spacing w:after="0"/>
        <w:ind w:left="0"/>
        <w:jc w:val="both"/>
      </w:pPr>
      <w:r>
        <w:rPr>
          <w:rFonts w:ascii="Times New Roman"/>
          <w:b w:val="false"/>
          <w:i w:val="false"/>
          <w:color w:val="000000"/>
          <w:sz w:val="28"/>
        </w:rPr>
        <w:t xml:space="preserve">
      5. Қоғамның органдары акционерлердің жылдық жалпы жиналысын шақырудың осы Заңда белгіленген тәртібін бұзған жағдайда, акционерлердің жылдық жалпы жиналысы кез келген мүдделі тұлғаның талап-арызы бойынша қабылданған сот шешімі негізінде шақырылуы және өткізілуі мүмкін. </w:t>
      </w:r>
    </w:p>
    <w:bookmarkEnd w:id="332"/>
    <w:bookmarkStart w:name="z683" w:id="333"/>
    <w:p>
      <w:pPr>
        <w:spacing w:after="0"/>
        <w:ind w:left="0"/>
        <w:jc w:val="both"/>
      </w:pPr>
      <w:r>
        <w:rPr>
          <w:rFonts w:ascii="Times New Roman"/>
          <w:b w:val="false"/>
          <w:i w:val="false"/>
          <w:color w:val="000000"/>
          <w:sz w:val="28"/>
        </w:rPr>
        <w:t xml:space="preserve">
      Егер қоғам органдары акционерлердің кезектен тыс жалпы жиналысын өткізу туралы қоғамның ірі акционерінің талабын орындамаса, қоғам акционерлерінің кезектен тыс жалпы жиналысы оның талап-арызы бойынша қабылданған сот шешімінің негізінде шақырылуы және өткізілуі мүмкін. </w:t>
      </w:r>
    </w:p>
    <w:bookmarkEnd w:id="3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37-тармаққа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38-бап. Ірі акционердің бастамасы бойынша акционерлердің кезектен тыс жалпы жиналысын шақыру және өткізу ерекшеліктері </w:t>
      </w:r>
    </w:p>
    <w:p>
      <w:pPr>
        <w:spacing w:after="0"/>
        <w:ind w:left="0"/>
        <w:jc w:val="both"/>
      </w:pPr>
      <w:r>
        <w:rPr>
          <w:rFonts w:ascii="Times New Roman"/>
          <w:b w:val="false"/>
          <w:i w:val="false"/>
          <w:color w:val="000000"/>
          <w:sz w:val="28"/>
        </w:rPr>
        <w:t xml:space="preserve">
      1. Акционерлердің кезектен тыс жалпы жиналысын шақыру туралы ірі акционердің талабы қоғамның атқарушы органының орналасқан жері бойынша тиісті жазбаша хабарлама жіберу арқылы директорлар кеңесіне қойылады, онда мұндай жиналыстың күн тәртібі болуға тиіс. </w:t>
      </w:r>
    </w:p>
    <w:bookmarkStart w:name="z684" w:id="334"/>
    <w:p>
      <w:pPr>
        <w:spacing w:after="0"/>
        <w:ind w:left="0"/>
        <w:jc w:val="both"/>
      </w:pPr>
      <w:r>
        <w:rPr>
          <w:rFonts w:ascii="Times New Roman"/>
          <w:b w:val="false"/>
          <w:i w:val="false"/>
          <w:color w:val="000000"/>
          <w:sz w:val="28"/>
        </w:rPr>
        <w:t xml:space="preserve">
      2. Қоғамның директорлар кеңесі ірі акционердің талабы бойынша шақырылған акционерлердің кезектен тыс жалпы жиналысының күн тәртібі мәселелерінің тұжырымдамаларына өзгерістер енгізуге және ұсынылған өткізу тәртібін өзгертуге құқылы емес. </w:t>
      </w:r>
    </w:p>
    <w:bookmarkEnd w:id="334"/>
    <w:bookmarkStart w:name="z685" w:id="335"/>
    <w:p>
      <w:pPr>
        <w:spacing w:after="0"/>
        <w:ind w:left="0"/>
        <w:jc w:val="both"/>
      </w:pPr>
      <w:r>
        <w:rPr>
          <w:rFonts w:ascii="Times New Roman"/>
          <w:b w:val="false"/>
          <w:i w:val="false"/>
          <w:color w:val="000000"/>
          <w:sz w:val="28"/>
        </w:rPr>
        <w:t xml:space="preserve">
      Қойылған талапқа сәйкес акционерлердің кезектен тыс жиналысы шақырылған кезде директорлар кеңесі жалпы жиналыстың күн тәртібін өз қалауы бойынша кез келген мәселелермен толықтыруға құқылы. </w:t>
      </w:r>
    </w:p>
    <w:bookmarkEnd w:id="335"/>
    <w:bookmarkStart w:name="z686" w:id="336"/>
    <w:p>
      <w:pPr>
        <w:spacing w:after="0"/>
        <w:ind w:left="0"/>
        <w:jc w:val="both"/>
      </w:pPr>
      <w:r>
        <w:rPr>
          <w:rFonts w:ascii="Times New Roman"/>
          <w:b w:val="false"/>
          <w:i w:val="false"/>
          <w:color w:val="000000"/>
          <w:sz w:val="28"/>
        </w:rPr>
        <w:t xml:space="preserve">
      3. Акционерлердің кезектен тыс жалпы жиналысын шақыру туралы талапты ірі акционер (акционерлер) қойған жағдайда, мұндай жиналысты шақыруды талап етуші акционерлердің (акционердің) есімдері (атаулары) және оған тиесілі акциялардың саны, түрі көрсетілуге тиіс. </w:t>
      </w:r>
    </w:p>
    <w:bookmarkEnd w:id="336"/>
    <w:bookmarkStart w:name="z687" w:id="337"/>
    <w:p>
      <w:pPr>
        <w:spacing w:after="0"/>
        <w:ind w:left="0"/>
        <w:jc w:val="both"/>
      </w:pPr>
      <w:r>
        <w:rPr>
          <w:rFonts w:ascii="Times New Roman"/>
          <w:b w:val="false"/>
          <w:i w:val="false"/>
          <w:color w:val="000000"/>
          <w:sz w:val="28"/>
        </w:rPr>
        <w:t xml:space="preserve">
      Акционерлердің кезектен тыс жалпы жиналысын шақыру туралы талапқа акционерлердің кезектен тыс жалпы жиналысын шақыруды талап етуші адам (адамдар) қол қояды. </w:t>
      </w:r>
    </w:p>
    <w:bookmarkEnd w:id="337"/>
    <w:bookmarkStart w:name="z688" w:id="338"/>
    <w:p>
      <w:pPr>
        <w:spacing w:after="0"/>
        <w:ind w:left="0"/>
        <w:jc w:val="both"/>
      </w:pPr>
      <w:r>
        <w:rPr>
          <w:rFonts w:ascii="Times New Roman"/>
          <w:b w:val="false"/>
          <w:i w:val="false"/>
          <w:color w:val="000000"/>
          <w:sz w:val="28"/>
        </w:rPr>
        <w:t xml:space="preserve">
      4. Директорлар кеңесі аталған талапты алған күннен бастап он жұмыс күні ішінде шешім қабылдауға және осындай шешім қабылданған кезден бастап үш жұмыс күнінен кешіктірмей осы талапты қойған адамға акционерлердің кезектен тыс жалпы жиналысын шақыру туралы не оны шақырудан бас тарту туралы хабарлама жіберуге міндетті. </w:t>
      </w:r>
    </w:p>
    <w:bookmarkEnd w:id="338"/>
    <w:bookmarkStart w:name="z689" w:id="339"/>
    <w:p>
      <w:pPr>
        <w:spacing w:after="0"/>
        <w:ind w:left="0"/>
        <w:jc w:val="both"/>
      </w:pPr>
      <w:r>
        <w:rPr>
          <w:rFonts w:ascii="Times New Roman"/>
          <w:b w:val="false"/>
          <w:i w:val="false"/>
          <w:color w:val="000000"/>
          <w:sz w:val="28"/>
        </w:rPr>
        <w:t xml:space="preserve">
      5. Қоғамның директорлар кеңесінің ірі акционердің талап етуі бойынша акционерлердің кезектен тыс жалпы жиналысын шақырудан бас тарту туралы шешімі: </w:t>
      </w:r>
    </w:p>
    <w:bookmarkEnd w:id="339"/>
    <w:bookmarkStart w:name="z690" w:id="340"/>
    <w:p>
      <w:pPr>
        <w:spacing w:after="0"/>
        <w:ind w:left="0"/>
        <w:jc w:val="both"/>
      </w:pPr>
      <w:r>
        <w:rPr>
          <w:rFonts w:ascii="Times New Roman"/>
          <w:b w:val="false"/>
          <w:i w:val="false"/>
          <w:color w:val="000000"/>
          <w:sz w:val="28"/>
        </w:rPr>
        <w:t xml:space="preserve">
      1) акционерлердің кезектен тыс жалпы жиналысын шақыру туралы талапты қоюдың осы бапта белгіленген тәртібі сақталмаған; </w:t>
      </w:r>
    </w:p>
    <w:bookmarkEnd w:id="340"/>
    <w:bookmarkStart w:name="z691" w:id="341"/>
    <w:p>
      <w:pPr>
        <w:spacing w:after="0"/>
        <w:ind w:left="0"/>
        <w:jc w:val="both"/>
      </w:pPr>
      <w:r>
        <w:rPr>
          <w:rFonts w:ascii="Times New Roman"/>
          <w:b w:val="false"/>
          <w:i w:val="false"/>
          <w:color w:val="000000"/>
          <w:sz w:val="28"/>
        </w:rPr>
        <w:t xml:space="preserve">
      2) акционерлердің кезектен тыс жалпы жиналысының күн тәртібіне енгізуге ұсынылған мәселелер Қазақстан Республикасы заңнамасының талаптарына сәйкес келмеген жағдайда қабылдануы мүмкін. </w:t>
      </w:r>
    </w:p>
    <w:bookmarkEnd w:id="341"/>
    <w:bookmarkStart w:name="z692" w:id="342"/>
    <w:p>
      <w:pPr>
        <w:spacing w:after="0"/>
        <w:ind w:left="0"/>
        <w:jc w:val="both"/>
      </w:pPr>
      <w:r>
        <w:rPr>
          <w:rFonts w:ascii="Times New Roman"/>
          <w:b w:val="false"/>
          <w:i w:val="false"/>
          <w:color w:val="000000"/>
          <w:sz w:val="28"/>
        </w:rPr>
        <w:t xml:space="preserve">
      Қоғамның директорлар кеңесінің акционерлердің кезектен тыс жалпы жиналысын шақырудан бас тарту туралы шешіміне сотта дау айтылуы мүмкін. </w:t>
      </w:r>
    </w:p>
    <w:bookmarkEnd w:id="342"/>
    <w:bookmarkStart w:name="z693" w:id="343"/>
    <w:p>
      <w:pPr>
        <w:spacing w:after="0"/>
        <w:ind w:left="0"/>
        <w:jc w:val="both"/>
      </w:pPr>
      <w:r>
        <w:rPr>
          <w:rFonts w:ascii="Times New Roman"/>
          <w:b w:val="false"/>
          <w:i w:val="false"/>
          <w:color w:val="000000"/>
          <w:sz w:val="28"/>
        </w:rPr>
        <w:t xml:space="preserve">
      6. Егер қоғамның директорлар кеңесі осы Заңда белгіленген мерзім ішінде қойылған талап бойынша акционерлердің кезектен тыс жалпы жиналысын шақыру туралы шешімді қабылдамаса, оның шақырылуын талап етуші адам қоғамды акционерлердің кезектен тыс жалпы жиналысын өткізуге міндеттеу талабымен сотқа жүгінуге құқылы. </w:t>
      </w:r>
    </w:p>
    <w:bookmarkEnd w:id="3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38-бап жаңа редакцияда - Қазақстан Республикасының 2008.07.05 </w:t>
      </w:r>
      <w:r>
        <w:rPr>
          <w:rFonts w:ascii="Times New Roman"/>
          <w:b w:val="false"/>
          <w:i w:val="false"/>
          <w:color w:val="000000"/>
          <w:sz w:val="28"/>
        </w:rPr>
        <w:t>N 58-IV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39-бап. Акционерлердің жалпы жиналысына қатысуға құқығы бар акционерлердің тізімі </w:t>
      </w:r>
    </w:p>
    <w:p>
      <w:pPr>
        <w:spacing w:after="0"/>
        <w:ind w:left="0"/>
        <w:jc w:val="both"/>
      </w:pPr>
      <w:r>
        <w:rPr>
          <w:rFonts w:ascii="Times New Roman"/>
          <w:b w:val="false"/>
          <w:i w:val="false"/>
          <w:color w:val="000000"/>
          <w:sz w:val="28"/>
        </w:rPr>
        <w:t xml:space="preserve">
      1. Акционерлердің жалпы жиналысына қатысуға және онда дауыс беруге құқығы бар акционерлердің тізімін қоғам акцияларын ұстаушылардың тiзiлiмдер жүйесiндегi деректер негізінде орталық депозитарий жасайды. Аталған тізімді жасау күні жалпы жиналысты өткізу туралы шешім қабылданған күннен ерте белгіленбеуі керек. </w:t>
      </w:r>
    </w:p>
    <w:bookmarkStart w:name="z694" w:id="344"/>
    <w:p>
      <w:pPr>
        <w:spacing w:after="0"/>
        <w:ind w:left="0"/>
        <w:jc w:val="both"/>
      </w:pPr>
      <w:r>
        <w:rPr>
          <w:rFonts w:ascii="Times New Roman"/>
          <w:b w:val="false"/>
          <w:i w:val="false"/>
          <w:color w:val="000000"/>
          <w:sz w:val="28"/>
        </w:rPr>
        <w:t xml:space="preserve">
      Акционерлердің тізіміне енгізілуге тиісті мәліметтерді уәкілетті орган белгілейді. </w:t>
      </w:r>
    </w:p>
    <w:bookmarkEnd w:id="344"/>
    <w:bookmarkStart w:name="z695" w:id="345"/>
    <w:p>
      <w:pPr>
        <w:spacing w:after="0"/>
        <w:ind w:left="0"/>
        <w:jc w:val="both"/>
      </w:pPr>
      <w:r>
        <w:rPr>
          <w:rFonts w:ascii="Times New Roman"/>
          <w:b w:val="false"/>
          <w:i w:val="false"/>
          <w:color w:val="000000"/>
          <w:sz w:val="28"/>
        </w:rPr>
        <w:t xml:space="preserve">
      2. Егер акционерлердің жалпы жиналысына қатысуға және онда дауыс беруге құқығы бар акционерлердiң тiзiмi жасалғаннан кейiн, осы тiзiмге енгiзiлген тұлға қоғамның оған тиесілі дауыс беретін акцияларын иеліктен айырса, акционерлердің жалпы жиналысына қатысу құқығы жаңа акционерге ауысады. Бұл орайда акцияға меншік құқығын растайтын құжаттар табыс етілуге тиіс. </w:t>
      </w:r>
    </w:p>
    <w:bookmarkEnd w:id="3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39-бапқа өзгеріс енгізілді – ҚР 2005.07.08. </w:t>
      </w:r>
      <w:r>
        <w:rPr>
          <w:rFonts w:ascii="Times New Roman"/>
          <w:b w:val="false"/>
          <w:i w:val="false"/>
          <w:color w:val="ff0000"/>
          <w:sz w:val="28"/>
        </w:rPr>
        <w:t>N 72</w:t>
      </w:r>
      <w:r>
        <w:rPr>
          <w:rFonts w:ascii="Times New Roman"/>
          <w:b w:val="false"/>
          <w:i w:val="false"/>
          <w:color w:val="ff0000"/>
          <w:sz w:val="28"/>
        </w:rPr>
        <w:t xml:space="preserve">(қолданысқа енгізілу тәртібін 2-баптан қараңыз);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40-бап. Жалпы жиналыстың өткізілетін күні, уақыты және орны </w:t>
      </w:r>
    </w:p>
    <w:p>
      <w:pPr>
        <w:spacing w:after="0"/>
        <w:ind w:left="0"/>
        <w:jc w:val="both"/>
      </w:pPr>
      <w:r>
        <w:rPr>
          <w:rFonts w:ascii="Times New Roman"/>
          <w:b w:val="false"/>
          <w:i w:val="false"/>
          <w:color w:val="000000"/>
          <w:sz w:val="28"/>
        </w:rPr>
        <w:t xml:space="preserve">
      1. Акционерлердің жалпы жиналысы өткізілетін күн мен уақыт оған қатысу құқығы бар адамдардың неғұрлым көпшілігі жиналысқа қатыса алатындай етіп белгіленуге тиіс. </w:t>
      </w:r>
    </w:p>
    <w:bookmarkStart w:name="z696" w:id="346"/>
    <w:p>
      <w:pPr>
        <w:spacing w:after="0"/>
        <w:ind w:left="0"/>
        <w:jc w:val="both"/>
      </w:pPr>
      <w:r>
        <w:rPr>
          <w:rFonts w:ascii="Times New Roman"/>
          <w:b w:val="false"/>
          <w:i w:val="false"/>
          <w:color w:val="000000"/>
          <w:sz w:val="28"/>
        </w:rPr>
        <w:t xml:space="preserve">
      Акционерлердің жалпы жиналысы, шешімдері сырттай дауыс беру арқылы қабылданатын акционерлердің жалпы жиналысын қоспағанда, атқарушы орган орналасқан жердегі елді мекенде өткізілуге тиіс. </w:t>
      </w:r>
    </w:p>
    <w:bookmarkEnd w:id="346"/>
    <w:bookmarkStart w:name="z697" w:id="347"/>
    <w:p>
      <w:pPr>
        <w:spacing w:after="0"/>
        <w:ind w:left="0"/>
        <w:jc w:val="both"/>
      </w:pPr>
      <w:r>
        <w:rPr>
          <w:rFonts w:ascii="Times New Roman"/>
          <w:b w:val="false"/>
          <w:i w:val="false"/>
          <w:color w:val="000000"/>
          <w:sz w:val="28"/>
        </w:rPr>
        <w:t xml:space="preserve">
      2. Жиналысқа қатысушыларды тіркеу басталатын уақыт пен жиналысты өткізу уақыты қоғамның есеп комиссиясына жиналысқа қатысушыларды тіркеуді, санын есептеуді және оның кворумын айқындауды жүргізуге жеткілікті уақытты қамтамасыз етуге тиіс. </w:t>
      </w:r>
    </w:p>
    <w:bookmarkEnd w:id="347"/>
    <w:bookmarkStart w:name="z946" w:id="348"/>
    <w:p>
      <w:pPr>
        <w:spacing w:after="0"/>
        <w:ind w:left="0"/>
        <w:jc w:val="both"/>
      </w:pPr>
      <w:r>
        <w:rPr>
          <w:rFonts w:ascii="Times New Roman"/>
          <w:b w:val="false"/>
          <w:i w:val="false"/>
          <w:color w:val="000000"/>
          <w:sz w:val="28"/>
        </w:rPr>
        <w:t>
      3. Қоғам акционерлері акционерлердің қатысу тәртібімен өткізілетін жалпы жиналысының отырысына қоғамның ішкі құжаттарында айқындалған байланыс құралдарын пайдалана отырып қашықтықтан қатысуға құқылы.</w:t>
      </w:r>
    </w:p>
    <w:bookmarkEnd w:id="3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40-тармаққа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41-бап. Акционерлердің жалпы жиналысын өткізу туралы ақпарат </w:t>
      </w:r>
    </w:p>
    <w:bookmarkStart w:name="z548" w:id="349"/>
    <w:p>
      <w:pPr>
        <w:spacing w:after="0"/>
        <w:ind w:left="0"/>
        <w:jc w:val="both"/>
      </w:pPr>
      <w:r>
        <w:rPr>
          <w:rFonts w:ascii="Times New Roman"/>
          <w:b w:val="false"/>
          <w:i w:val="false"/>
          <w:color w:val="000000"/>
          <w:sz w:val="28"/>
        </w:rPr>
        <w:t>
      1. Акционерлерге ("алтын акцияның" иесіне) алда акционерлердің жалпы жиналысы өткізілетіні туралы жиналыс өткізілетін күннен – күнтізбелік отыз күн бұрын, ал өткізу кезінде бір немесе одан көп акционерді хабардар ету үшін пошта байланысы құралдары пайдаланылатын сырттай немесе аралас дауыс беру жағдайында күнтізбелік қырық бес күн бұрын хабарлануға тиіс.</w:t>
      </w:r>
    </w:p>
    <w:bookmarkEnd w:id="349"/>
    <w:bookmarkStart w:name="z547" w:id="350"/>
    <w:p>
      <w:pPr>
        <w:spacing w:after="0"/>
        <w:ind w:left="0"/>
        <w:jc w:val="both"/>
      </w:pPr>
      <w:r>
        <w:rPr>
          <w:rFonts w:ascii="Times New Roman"/>
          <w:b w:val="false"/>
          <w:i w:val="false"/>
          <w:color w:val="000000"/>
          <w:sz w:val="28"/>
        </w:rPr>
        <w:t>
      Қаржы ұйымы болып табылатын қоғам акционерлерінің, уәкілетті органның талабы бойынша пруденциялық және Қазақстан Республикасының заңнамасында белгіленген өзге де нормалар мен лимиттерді орындау мақсатында күн тәртібіне қоғамның жарияланған акцияларының санын ұлғайту туралы мәселе енгізілген жалпы жиналысы өткізілген жағдайда, акционерлерге ("алтын акцияның" иесіне) акционерлердің алдағы жалпы жиналысының өткізілетіні туралы акционерлердің жалпы жиналысы өткізілетін күнге дейін – он жұмыс күнінен бұрын, ал өткізу кезінде бір немесе одан көп акционерлерді хабардар ету үшін пошта байланысы құралдары пайдаланылатын сырттай немесе аралас дауыс беру жағдайында он бес жұмыс күнінен бұрын хабарлануы тиіс.</w:t>
      </w:r>
    </w:p>
    <w:bookmarkEnd w:id="350"/>
    <w:bookmarkStart w:name="z434" w:id="351"/>
    <w:p>
      <w:pPr>
        <w:spacing w:after="0"/>
        <w:ind w:left="0"/>
        <w:jc w:val="both"/>
      </w:pPr>
      <w:r>
        <w:rPr>
          <w:rFonts w:ascii="Times New Roman"/>
          <w:b w:val="false"/>
          <w:i w:val="false"/>
          <w:color w:val="000000"/>
          <w:sz w:val="28"/>
        </w:rPr>
        <w:t xml:space="preserve">
      2. Акционерлердің жалпы жиналысын өткізу туралы хабарлама қаржылық есептілік депозитарийінің интернет-ресурсында қазақ және орыс тілдерінде жариялануға не оларға жіберілуге тиіс. Егер қоғам акционерлерінің саны елу акционерден аспаса, хабарлама акционерге жазбаша хабарлама жолдау арқылы жіберілуге тиіс. </w:t>
      </w:r>
    </w:p>
    <w:bookmarkEnd w:id="351"/>
    <w:p>
      <w:pPr>
        <w:spacing w:after="0"/>
        <w:ind w:left="0"/>
        <w:jc w:val="both"/>
      </w:pPr>
      <w:r>
        <w:rPr>
          <w:rFonts w:ascii="Times New Roman"/>
          <w:b w:val="false"/>
          <w:i w:val="false"/>
          <w:color w:val="000000"/>
          <w:sz w:val="28"/>
        </w:rPr>
        <w:t>
      Акционерлердің жалпы жиналысын өткізу туралы жазбаша хабарлама акционерлерге қағаз жеткізгіште немесе электрондық нысанда жіберіледі.</w:t>
      </w:r>
    </w:p>
    <w:bookmarkStart w:name="z435" w:id="352"/>
    <w:p>
      <w:pPr>
        <w:spacing w:after="0"/>
        <w:ind w:left="0"/>
        <w:jc w:val="both"/>
      </w:pPr>
      <w:r>
        <w:rPr>
          <w:rFonts w:ascii="Times New Roman"/>
          <w:b w:val="false"/>
          <w:i w:val="false"/>
          <w:color w:val="000000"/>
          <w:sz w:val="28"/>
        </w:rPr>
        <w:t>
      3. Шешімі қатысу немесе аралас дауыс беру арқылы қабылданатын қоғам акционерлерінің жалпы жиналысын өткізу туралы хабарламада:</w:t>
      </w:r>
    </w:p>
    <w:bookmarkEnd w:id="352"/>
    <w:bookmarkStart w:name="z698" w:id="353"/>
    <w:p>
      <w:pPr>
        <w:spacing w:after="0"/>
        <w:ind w:left="0"/>
        <w:jc w:val="both"/>
      </w:pPr>
      <w:r>
        <w:rPr>
          <w:rFonts w:ascii="Times New Roman"/>
          <w:b w:val="false"/>
          <w:i w:val="false"/>
          <w:color w:val="000000"/>
          <w:sz w:val="28"/>
        </w:rPr>
        <w:t xml:space="preserve">
      1) қоғамның атқарушы органының толық атауы және орналасқан жері; </w:t>
      </w:r>
    </w:p>
    <w:bookmarkEnd w:id="353"/>
    <w:bookmarkStart w:name="z699" w:id="354"/>
    <w:p>
      <w:pPr>
        <w:spacing w:after="0"/>
        <w:ind w:left="0"/>
        <w:jc w:val="both"/>
      </w:pPr>
      <w:r>
        <w:rPr>
          <w:rFonts w:ascii="Times New Roman"/>
          <w:b w:val="false"/>
          <w:i w:val="false"/>
          <w:color w:val="000000"/>
          <w:sz w:val="28"/>
        </w:rPr>
        <w:t xml:space="preserve">
      2) қоғам акционерлерінің жалпы жиналысын шақыру бастамашысы туралы мәліметтер; </w:t>
      </w:r>
    </w:p>
    <w:bookmarkEnd w:id="354"/>
    <w:bookmarkStart w:name="z700" w:id="355"/>
    <w:p>
      <w:pPr>
        <w:spacing w:after="0"/>
        <w:ind w:left="0"/>
        <w:jc w:val="both"/>
      </w:pPr>
      <w:r>
        <w:rPr>
          <w:rFonts w:ascii="Times New Roman"/>
          <w:b w:val="false"/>
          <w:i w:val="false"/>
          <w:color w:val="000000"/>
          <w:sz w:val="28"/>
        </w:rPr>
        <w:t xml:space="preserve">
      3) қоғам акционерлері жалпы жиналысының өткізілетін күні, уақыты және орны, жиналысқа қатысушыларды тіркеу басталатын уақыт, сондай-ақ егер алғашқысы өткізілмесе, қоғам акционерлерінің өткізілуге тиісті болған жалпы жиналысының қайта өткізілетін күні және уақыты; </w:t>
      </w:r>
    </w:p>
    <w:bookmarkEnd w:id="355"/>
    <w:bookmarkStart w:name="z701" w:id="356"/>
    <w:p>
      <w:pPr>
        <w:spacing w:after="0"/>
        <w:ind w:left="0"/>
        <w:jc w:val="both"/>
      </w:pPr>
      <w:r>
        <w:rPr>
          <w:rFonts w:ascii="Times New Roman"/>
          <w:b w:val="false"/>
          <w:i w:val="false"/>
          <w:color w:val="000000"/>
          <w:sz w:val="28"/>
        </w:rPr>
        <w:t xml:space="preserve">
      4) акционерлердің жалпы жиналысына қатысуға құқығы бар акционерлердің тізімі жасалған күн; </w:t>
      </w:r>
    </w:p>
    <w:bookmarkEnd w:id="356"/>
    <w:bookmarkStart w:name="z702" w:id="357"/>
    <w:p>
      <w:pPr>
        <w:spacing w:after="0"/>
        <w:ind w:left="0"/>
        <w:jc w:val="both"/>
      </w:pPr>
      <w:r>
        <w:rPr>
          <w:rFonts w:ascii="Times New Roman"/>
          <w:b w:val="false"/>
          <w:i w:val="false"/>
          <w:color w:val="000000"/>
          <w:sz w:val="28"/>
        </w:rPr>
        <w:t xml:space="preserve">
      5) қоғам акционерлерінің жалпы жиналысының күн тәртібі; </w:t>
      </w:r>
    </w:p>
    <w:bookmarkEnd w:id="357"/>
    <w:bookmarkStart w:name="z703" w:id="358"/>
    <w:p>
      <w:pPr>
        <w:spacing w:after="0"/>
        <w:ind w:left="0"/>
        <w:jc w:val="both"/>
      </w:pPr>
      <w:r>
        <w:rPr>
          <w:rFonts w:ascii="Times New Roman"/>
          <w:b w:val="false"/>
          <w:i w:val="false"/>
          <w:color w:val="000000"/>
          <w:sz w:val="28"/>
        </w:rPr>
        <w:t xml:space="preserve">
      6) қоғам акционерлерін акционерлердің жалпы жиналысының күн тәртібіндегі мәселелер бойынша материалдармен таныстыру тәртібі; </w:t>
      </w:r>
    </w:p>
    <w:bookmarkEnd w:id="358"/>
    <w:bookmarkStart w:name="z704" w:id="359"/>
    <w:p>
      <w:pPr>
        <w:spacing w:after="0"/>
        <w:ind w:left="0"/>
        <w:jc w:val="both"/>
      </w:pPr>
      <w:r>
        <w:rPr>
          <w:rFonts w:ascii="Times New Roman"/>
          <w:b w:val="false"/>
          <w:i w:val="false"/>
          <w:color w:val="000000"/>
          <w:sz w:val="28"/>
        </w:rPr>
        <w:t>
      7) акционерлердің жалпы жиналысын өткізу тәртібі;</w:t>
      </w:r>
    </w:p>
    <w:bookmarkEnd w:id="359"/>
    <w:bookmarkStart w:name="z918" w:id="360"/>
    <w:p>
      <w:pPr>
        <w:spacing w:after="0"/>
        <w:ind w:left="0"/>
        <w:jc w:val="both"/>
      </w:pPr>
      <w:r>
        <w:rPr>
          <w:rFonts w:ascii="Times New Roman"/>
          <w:b w:val="false"/>
          <w:i w:val="false"/>
          <w:color w:val="000000"/>
          <w:sz w:val="28"/>
        </w:rPr>
        <w:t>
      8) сырттай дауыс беруді өткізу тәртібі;</w:t>
      </w:r>
    </w:p>
    <w:bookmarkEnd w:id="3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9) алып тасталды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922" w:id="361"/>
    <w:p>
      <w:pPr>
        <w:spacing w:after="0"/>
        <w:ind w:left="0"/>
        <w:jc w:val="both"/>
      </w:pPr>
      <w:r>
        <w:rPr>
          <w:rFonts w:ascii="Times New Roman"/>
          <w:b w:val="false"/>
          <w:i w:val="false"/>
          <w:color w:val="000000"/>
          <w:sz w:val="28"/>
        </w:rPr>
        <w:t>
      10) оларға сәйкес қоғам акционерлерінің жалпы жиналысы өткізілетін Қазақстан Республикасы заңнамалық актілерінің нормалары болуға тиіс.</w:t>
      </w:r>
    </w:p>
    <w:bookmarkEnd w:id="361"/>
    <w:bookmarkStart w:name="z436" w:id="362"/>
    <w:p>
      <w:pPr>
        <w:spacing w:after="0"/>
        <w:ind w:left="0"/>
        <w:jc w:val="both"/>
      </w:pPr>
      <w:r>
        <w:rPr>
          <w:rFonts w:ascii="Times New Roman"/>
          <w:b w:val="false"/>
          <w:i w:val="false"/>
          <w:color w:val="000000"/>
          <w:sz w:val="28"/>
        </w:rPr>
        <w:t xml:space="preserve">
      4. Аралас дауыс беру кезінде қоғам акционерлерінің жалпы жиналысын өткізу туралы хабарламада Заңның осы бабының </w:t>
      </w:r>
      <w:r>
        <w:rPr>
          <w:rFonts w:ascii="Times New Roman"/>
          <w:b w:val="false"/>
          <w:i w:val="false"/>
          <w:color w:val="000000"/>
          <w:sz w:val="28"/>
        </w:rPr>
        <w:t>3-тармағында</w:t>
      </w:r>
      <w:r>
        <w:rPr>
          <w:rFonts w:ascii="Times New Roman"/>
          <w:b w:val="false"/>
          <w:i w:val="false"/>
          <w:color w:val="000000"/>
          <w:sz w:val="28"/>
        </w:rPr>
        <w:t xml:space="preserve"> көзделген ақпаратқа қосымша ретінде бюллетеньдерді берудің соңғы күні көрсетіледі.</w:t>
      </w:r>
    </w:p>
    <w:bookmarkEnd w:id="362"/>
    <w:bookmarkStart w:name="z947" w:id="363"/>
    <w:p>
      <w:pPr>
        <w:spacing w:after="0"/>
        <w:ind w:left="0"/>
        <w:jc w:val="both"/>
      </w:pPr>
      <w:r>
        <w:rPr>
          <w:rFonts w:ascii="Times New Roman"/>
          <w:b w:val="false"/>
          <w:i w:val="false"/>
          <w:color w:val="000000"/>
          <w:sz w:val="28"/>
        </w:rPr>
        <w:t xml:space="preserve">
      5. Шешімі сырттай дауыс беру арқылы қабылданатын қоғам акционерлерінің жалпы жиналысын өткізу туралы хабарламада: </w:t>
      </w:r>
    </w:p>
    <w:bookmarkEnd w:id="363"/>
    <w:p>
      <w:pPr>
        <w:spacing w:after="0"/>
        <w:ind w:left="0"/>
        <w:jc w:val="both"/>
      </w:pPr>
      <w:r>
        <w:rPr>
          <w:rFonts w:ascii="Times New Roman"/>
          <w:b w:val="false"/>
          <w:i w:val="false"/>
          <w:color w:val="000000"/>
          <w:sz w:val="28"/>
        </w:rPr>
        <w:t xml:space="preserve">
      1) қоғамның атқарушы органының толық атауы және орналасқан жері; </w:t>
      </w:r>
    </w:p>
    <w:p>
      <w:pPr>
        <w:spacing w:after="0"/>
        <w:ind w:left="0"/>
        <w:jc w:val="both"/>
      </w:pPr>
      <w:r>
        <w:rPr>
          <w:rFonts w:ascii="Times New Roman"/>
          <w:b w:val="false"/>
          <w:i w:val="false"/>
          <w:color w:val="000000"/>
          <w:sz w:val="28"/>
        </w:rPr>
        <w:t xml:space="preserve">
      2) қоғам акционерлерінің жалпы жиналысын шақыру бастамашысы туралы мәліметтер; </w:t>
      </w:r>
    </w:p>
    <w:p>
      <w:pPr>
        <w:spacing w:after="0"/>
        <w:ind w:left="0"/>
        <w:jc w:val="both"/>
      </w:pPr>
      <w:r>
        <w:rPr>
          <w:rFonts w:ascii="Times New Roman"/>
          <w:b w:val="false"/>
          <w:i w:val="false"/>
          <w:color w:val="000000"/>
          <w:sz w:val="28"/>
        </w:rPr>
        <w:t xml:space="preserve">
      3) қоғам акционерлерінің жалпы жиналысына қатысуға құқығы бар акционерлердің тізімі жасалған күн; </w:t>
      </w:r>
    </w:p>
    <w:p>
      <w:pPr>
        <w:spacing w:after="0"/>
        <w:ind w:left="0"/>
        <w:jc w:val="both"/>
      </w:pPr>
      <w:r>
        <w:rPr>
          <w:rFonts w:ascii="Times New Roman"/>
          <w:b w:val="false"/>
          <w:i w:val="false"/>
          <w:color w:val="000000"/>
          <w:sz w:val="28"/>
        </w:rPr>
        <w:t xml:space="preserve">
      4) сырттай дауыс беру нәтижелерін есептеу үшін бюллетеньдерді берудің басталған және аяқталған күні; </w:t>
      </w:r>
    </w:p>
    <w:p>
      <w:pPr>
        <w:spacing w:after="0"/>
        <w:ind w:left="0"/>
        <w:jc w:val="both"/>
      </w:pPr>
      <w:r>
        <w:rPr>
          <w:rFonts w:ascii="Times New Roman"/>
          <w:b w:val="false"/>
          <w:i w:val="false"/>
          <w:color w:val="000000"/>
          <w:sz w:val="28"/>
        </w:rPr>
        <w:t xml:space="preserve">
      5) сырттай дауыс беру нәтижелерін есептеу күні; </w:t>
      </w:r>
    </w:p>
    <w:p>
      <w:pPr>
        <w:spacing w:after="0"/>
        <w:ind w:left="0"/>
        <w:jc w:val="both"/>
      </w:pPr>
      <w:r>
        <w:rPr>
          <w:rFonts w:ascii="Times New Roman"/>
          <w:b w:val="false"/>
          <w:i w:val="false"/>
          <w:color w:val="000000"/>
          <w:sz w:val="28"/>
        </w:rPr>
        <w:t xml:space="preserve">
      6) қоғам акционерлері жалпы жиналысының күн тәртібі; </w:t>
      </w:r>
    </w:p>
    <w:p>
      <w:pPr>
        <w:spacing w:after="0"/>
        <w:ind w:left="0"/>
        <w:jc w:val="both"/>
      </w:pPr>
      <w:r>
        <w:rPr>
          <w:rFonts w:ascii="Times New Roman"/>
          <w:b w:val="false"/>
          <w:i w:val="false"/>
          <w:color w:val="000000"/>
          <w:sz w:val="28"/>
        </w:rPr>
        <w:t xml:space="preserve">
      7) қоғам акционерлерін акционерлердің жалпы жиналысының күн тәртібіндегі мәселелер бойынша материалдармен таныстыру тәртібі; </w:t>
      </w:r>
    </w:p>
    <w:p>
      <w:pPr>
        <w:spacing w:after="0"/>
        <w:ind w:left="0"/>
        <w:jc w:val="both"/>
      </w:pPr>
      <w:r>
        <w:rPr>
          <w:rFonts w:ascii="Times New Roman"/>
          <w:b w:val="false"/>
          <w:i w:val="false"/>
          <w:color w:val="000000"/>
          <w:sz w:val="28"/>
        </w:rPr>
        <w:t>
      8) дауыс беруді өткізу тәртібі;</w:t>
      </w:r>
    </w:p>
    <w:p>
      <w:pPr>
        <w:spacing w:after="0"/>
        <w:ind w:left="0"/>
        <w:jc w:val="both"/>
      </w:pPr>
      <w:r>
        <w:rPr>
          <w:rFonts w:ascii="Times New Roman"/>
          <w:b w:val="false"/>
          <w:i w:val="false"/>
          <w:color w:val="000000"/>
          <w:sz w:val="28"/>
        </w:rPr>
        <w:t>
      9) қоғам акционерлерінің жалпы жиналысы соған сәйкес өткізілетін Қазақстан Республикасы заңнамалық актілерінің нормалары қамтылуға тиіс.</w:t>
      </w:r>
    </w:p>
    <w:bookmarkStart w:name="z948" w:id="364"/>
    <w:p>
      <w:pPr>
        <w:spacing w:after="0"/>
        <w:ind w:left="0"/>
        <w:jc w:val="both"/>
      </w:pPr>
      <w:r>
        <w:rPr>
          <w:rFonts w:ascii="Times New Roman"/>
          <w:b w:val="false"/>
          <w:i w:val="false"/>
          <w:color w:val="000000"/>
          <w:sz w:val="28"/>
        </w:rPr>
        <w:t>
      6. Миноритарлық акционер акционерлердің жалпы жиналысының күн тәртібінде көрсетілген мәселелер бойынша шешімдер қабылдау кезінде басқа акционерлермен бірігу мақсатында орталық депозитарийге өтініш жасауға құқылы.</w:t>
      </w:r>
    </w:p>
    <w:bookmarkEnd w:id="364"/>
    <w:p>
      <w:pPr>
        <w:spacing w:after="0"/>
        <w:ind w:left="0"/>
        <w:jc w:val="both"/>
      </w:pPr>
      <w:r>
        <w:rPr>
          <w:rFonts w:ascii="Times New Roman"/>
          <w:b w:val="false"/>
          <w:i w:val="false"/>
          <w:color w:val="000000"/>
          <w:sz w:val="28"/>
        </w:rPr>
        <w:t>
      Миноритарлық акционердің өтініш жасау және орталық депозитарийдің басқа акционерлерге ақпарат тарату тәртібі орталық депозитарийдің қағидалар жинағында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41-бапқа өзгерістер енгізілді - ҚР 2005.07.08. </w:t>
      </w:r>
      <w:r>
        <w:rPr>
          <w:rFonts w:ascii="Times New Roman"/>
          <w:b w:val="false"/>
          <w:i w:val="false"/>
          <w:color w:val="ff0000"/>
          <w:sz w:val="28"/>
        </w:rPr>
        <w:t>N 72</w:t>
      </w:r>
      <w:r>
        <w:rPr>
          <w:rFonts w:ascii="Times New Roman"/>
          <w:b w:val="false"/>
          <w:i w:val="false"/>
          <w:color w:val="ff0000"/>
          <w:sz w:val="28"/>
        </w:rPr>
        <w:t xml:space="preserve">(қолданысқа енгізілу тәртібін 2-баптан қараңыз), 2007.02.19. </w:t>
      </w:r>
      <w:r>
        <w:rPr>
          <w:rFonts w:ascii="Times New Roman"/>
          <w:b w:val="false"/>
          <w:i w:val="false"/>
          <w:color w:val="ff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42-бап. Акционерлердің жалпы жиналысын қайталап өткізу </w:t>
      </w:r>
    </w:p>
    <w:p>
      <w:pPr>
        <w:spacing w:after="0"/>
        <w:ind w:left="0"/>
        <w:jc w:val="both"/>
      </w:pPr>
      <w:r>
        <w:rPr>
          <w:rFonts w:ascii="Times New Roman"/>
          <w:b w:val="false"/>
          <w:i w:val="false"/>
          <w:color w:val="000000"/>
          <w:sz w:val="28"/>
        </w:rPr>
        <w:t xml:space="preserve">
      1. Акционерлердің жалпы жиналысын қайталап өткізуді акционерлердің бастапқы (болмай қалған) жалпы жиналысы белгіленген күннен кейінгі келесі күннен ерте тағайындауға болмайды. </w:t>
      </w:r>
    </w:p>
    <w:bookmarkStart w:name="z706" w:id="365"/>
    <w:p>
      <w:pPr>
        <w:spacing w:after="0"/>
        <w:ind w:left="0"/>
        <w:jc w:val="both"/>
      </w:pPr>
      <w:r>
        <w:rPr>
          <w:rFonts w:ascii="Times New Roman"/>
          <w:b w:val="false"/>
          <w:i w:val="false"/>
          <w:color w:val="000000"/>
          <w:sz w:val="28"/>
        </w:rPr>
        <w:t xml:space="preserve">
      2. Акционерлердің қайталап өткізілетін жалпы жиналысы акционерлердің болмай қалған жалпы жиналысы белгіленген жерде өткізілуге тиіс. </w:t>
      </w:r>
    </w:p>
    <w:bookmarkEnd w:id="365"/>
    <w:bookmarkStart w:name="z707" w:id="366"/>
    <w:p>
      <w:pPr>
        <w:spacing w:after="0"/>
        <w:ind w:left="0"/>
        <w:jc w:val="both"/>
      </w:pPr>
      <w:r>
        <w:rPr>
          <w:rFonts w:ascii="Times New Roman"/>
          <w:b w:val="false"/>
          <w:i w:val="false"/>
          <w:color w:val="000000"/>
          <w:sz w:val="28"/>
        </w:rPr>
        <w:t xml:space="preserve">
      3. Акционерлердің қайталап өткізілетін жалпы жиналысы күн тәртібінің акционерлердің болмай қалған жалпы жиналысының күн тәртібінен айырмашылығы болмауға тиіс. </w:t>
      </w:r>
    </w:p>
    <w:bookmarkEnd w:id="366"/>
    <w:p>
      <w:pPr>
        <w:spacing w:after="0"/>
        <w:ind w:left="0"/>
        <w:jc w:val="both"/>
      </w:pPr>
      <w:r>
        <w:rPr>
          <w:rFonts w:ascii="Times New Roman"/>
          <w:b/>
          <w:i w:val="false"/>
          <w:color w:val="000000"/>
          <w:sz w:val="28"/>
        </w:rPr>
        <w:t xml:space="preserve">43-бап. Акционерлердің жалпы жиналысының күн тәртібі </w:t>
      </w:r>
    </w:p>
    <w:bookmarkStart w:name="z949" w:id="367"/>
    <w:p>
      <w:pPr>
        <w:spacing w:after="0"/>
        <w:ind w:left="0"/>
        <w:jc w:val="both"/>
      </w:pPr>
      <w:r>
        <w:rPr>
          <w:rFonts w:ascii="Times New Roman"/>
          <w:b w:val="false"/>
          <w:i w:val="false"/>
          <w:color w:val="000000"/>
          <w:sz w:val="28"/>
        </w:rPr>
        <w:t xml:space="preserve">
      1. Акционерлердің жалпы жиналысының күн тәртібін директорлар кеңесі қалыптастырады және онда талқылауға шығарылатын мәселелердің нақты тұжырымдалған түбегейлі тізбесі қамтылуға тиіс. </w:t>
      </w:r>
    </w:p>
    <w:bookmarkEnd w:id="367"/>
    <w:bookmarkStart w:name="z950" w:id="368"/>
    <w:p>
      <w:pPr>
        <w:spacing w:after="0"/>
        <w:ind w:left="0"/>
        <w:jc w:val="both"/>
      </w:pPr>
      <w:r>
        <w:rPr>
          <w:rFonts w:ascii="Times New Roman"/>
          <w:b w:val="false"/>
          <w:i w:val="false"/>
          <w:color w:val="000000"/>
          <w:sz w:val="28"/>
        </w:rPr>
        <w:t xml:space="preserve">
      2. Акционерлердің қатысу тәртібімен өткізілетін жалпы жиналысын ашу кезінде директорлар кеңесі күн тәртібін өзгерту бойынша алған ұсыныстары туралы баяндауға міндетті. </w:t>
      </w:r>
    </w:p>
    <w:bookmarkEnd w:id="368"/>
    <w:bookmarkStart w:name="z951" w:id="369"/>
    <w:p>
      <w:pPr>
        <w:spacing w:after="0"/>
        <w:ind w:left="0"/>
        <w:jc w:val="both"/>
      </w:pPr>
      <w:r>
        <w:rPr>
          <w:rFonts w:ascii="Times New Roman"/>
          <w:b w:val="false"/>
          <w:i w:val="false"/>
          <w:color w:val="000000"/>
          <w:sz w:val="28"/>
        </w:rPr>
        <w:t xml:space="preserve">
      3. Акционерлердің жалпы жиналысының күн тәртібін бекіту қоғамның жиналыста өкілдік еткен дауыс беретін акцияларының жалпы санының көпшілік дауысымен жүзеге асырылады. </w:t>
      </w:r>
    </w:p>
    <w:bookmarkEnd w:id="369"/>
    <w:bookmarkStart w:name="z952" w:id="370"/>
    <w:p>
      <w:pPr>
        <w:spacing w:after="0"/>
        <w:ind w:left="0"/>
        <w:jc w:val="both"/>
      </w:pPr>
      <w:r>
        <w:rPr>
          <w:rFonts w:ascii="Times New Roman"/>
          <w:b w:val="false"/>
          <w:i w:val="false"/>
          <w:color w:val="000000"/>
          <w:sz w:val="28"/>
        </w:rPr>
        <w:t>
      4. Акционерлердің қатысу тәртібімен өткізілетін жалпы жиналысының күн тәртібіне:</w:t>
      </w:r>
    </w:p>
    <w:bookmarkEnd w:id="370"/>
    <w:p>
      <w:pPr>
        <w:spacing w:after="0"/>
        <w:ind w:left="0"/>
        <w:jc w:val="both"/>
      </w:pPr>
      <w:r>
        <w:rPr>
          <w:rFonts w:ascii="Times New Roman"/>
          <w:b w:val="false"/>
          <w:i w:val="false"/>
          <w:color w:val="000000"/>
          <w:sz w:val="28"/>
        </w:rPr>
        <w:t>
      1) қоғам акционерлері жалпы жиналыс өткізілетін күнге дейін он бес күннен кешіктірілмей толықтырулар туралы хабардар етілген жағдайда, қоғамның дауыс беретін акцияларының бес және одан көп пайызын дербес немесе басқа акционерлермен жиынтықта иеленетін акционерлер немесе директорлар кеңесі ұсынған осындай толықтырулар;</w:t>
      </w:r>
    </w:p>
    <w:p>
      <w:pPr>
        <w:spacing w:after="0"/>
        <w:ind w:left="0"/>
        <w:jc w:val="both"/>
      </w:pPr>
      <w:r>
        <w:rPr>
          <w:rFonts w:ascii="Times New Roman"/>
          <w:b w:val="false"/>
          <w:i w:val="false"/>
          <w:color w:val="000000"/>
          <w:sz w:val="28"/>
        </w:rPr>
        <w:t>
      2) егер акционерлердің жалпы жиналысына қатысатын және қоғамның дауыс беретін акцияларының кемінде тоқсан бес пайызын жиынтығында иеленетін акционерлердің (немесе олардың өкілдерінің) көпшілігі енгізілуіне дауыс берсе, өзгерістер және (немесе) толықтырулар енгізілуі мүмкін.</w:t>
      </w:r>
    </w:p>
    <w:bookmarkStart w:name="z953" w:id="371"/>
    <w:p>
      <w:pPr>
        <w:spacing w:after="0"/>
        <w:ind w:left="0"/>
        <w:jc w:val="both"/>
      </w:pPr>
      <w:r>
        <w:rPr>
          <w:rFonts w:ascii="Times New Roman"/>
          <w:b w:val="false"/>
          <w:i w:val="false"/>
          <w:color w:val="000000"/>
          <w:sz w:val="28"/>
        </w:rPr>
        <w:t>
      5. Қатысу тәртібімен өткізілетін акционерлердің жалпы жиналысының күн тәртібі, егер орналастырылған (сатып алынғандарын шегере отырып) артықшылықты акциялардың жалпы санының кемінде үштен екісі енгізілуіне дауыс берсе, мәселені шешу артықшылықты акцияларды иеленетін акционерлердің құқықтарын шектеуі мүмкін мәселемен толықтырылуы мүмкін.</w:t>
      </w:r>
    </w:p>
    <w:bookmarkEnd w:id="371"/>
    <w:bookmarkStart w:name="z954" w:id="372"/>
    <w:p>
      <w:pPr>
        <w:spacing w:after="0"/>
        <w:ind w:left="0"/>
        <w:jc w:val="both"/>
      </w:pPr>
      <w:r>
        <w:rPr>
          <w:rFonts w:ascii="Times New Roman"/>
          <w:b w:val="false"/>
          <w:i w:val="false"/>
          <w:color w:val="000000"/>
          <w:sz w:val="28"/>
        </w:rPr>
        <w:t xml:space="preserve">
      6. Акционерлердің жалпы жиналысы сырттай және (немесе) аралас дауыс беру арқылы шешім қабылдаған жағдайда, акционерлердің жалпы жиналысының күн тәртібін өзгертуге және (немесе) толықтыруға болмайды. </w:t>
      </w:r>
    </w:p>
    <w:bookmarkEnd w:id="372"/>
    <w:bookmarkStart w:name="z955" w:id="373"/>
    <w:p>
      <w:pPr>
        <w:spacing w:after="0"/>
        <w:ind w:left="0"/>
        <w:jc w:val="both"/>
      </w:pPr>
      <w:r>
        <w:rPr>
          <w:rFonts w:ascii="Times New Roman"/>
          <w:b w:val="false"/>
          <w:i w:val="false"/>
          <w:color w:val="000000"/>
          <w:sz w:val="28"/>
        </w:rPr>
        <w:t>
      7. Акционерлердің жалпы жиналысы оның күн тәртібіне енгізілмеген мәселелерді қарауға және олар бойынша шешімдер қабылдауға құқылы емес.</w:t>
      </w:r>
    </w:p>
    <w:bookmarkEnd w:id="373"/>
    <w:bookmarkStart w:name="z956" w:id="374"/>
    <w:p>
      <w:pPr>
        <w:spacing w:after="0"/>
        <w:ind w:left="0"/>
        <w:jc w:val="both"/>
      </w:pPr>
      <w:r>
        <w:rPr>
          <w:rFonts w:ascii="Times New Roman"/>
          <w:b w:val="false"/>
          <w:i w:val="false"/>
          <w:color w:val="000000"/>
          <w:sz w:val="28"/>
        </w:rPr>
        <w:t>
      8. Күн тәртібінде "әр түрлі", "өзге", "басқалары" деген сөздерді қоса алғанда, кең түсінік беретін тұжырымдамаларды және осыларға ұқсас тұжырымдамаларды пайдалануға тыйым салынады.</w:t>
      </w:r>
    </w:p>
    <w:bookmarkEnd w:id="3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43-бап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44-бап. Акционерлердің жалпы жиналысының күн тәртібіндегі мәселелер бойынша материалдар </w:t>
      </w:r>
    </w:p>
    <w:p>
      <w:pPr>
        <w:spacing w:after="0"/>
        <w:ind w:left="0"/>
        <w:jc w:val="both"/>
      </w:pPr>
      <w:r>
        <w:rPr>
          <w:rFonts w:ascii="Times New Roman"/>
          <w:b w:val="false"/>
          <w:i w:val="false"/>
          <w:color w:val="000000"/>
          <w:sz w:val="28"/>
        </w:rPr>
        <w:t xml:space="preserve">
      1. Акционерлердің жалпы жиналысының күн тәртібіндегі мәселелер бойынша материалдарда осы мәселелер бойынша негізделген шешімдер қабылдауға қажетті ақпарат болуға тиіс. </w:t>
      </w:r>
    </w:p>
    <w:bookmarkStart w:name="z426" w:id="375"/>
    <w:p>
      <w:pPr>
        <w:spacing w:after="0"/>
        <w:ind w:left="0"/>
        <w:jc w:val="both"/>
      </w:pPr>
      <w:r>
        <w:rPr>
          <w:rFonts w:ascii="Times New Roman"/>
          <w:b w:val="false"/>
          <w:i w:val="false"/>
          <w:color w:val="000000"/>
          <w:sz w:val="28"/>
        </w:rPr>
        <w:t xml:space="preserve">
      2. Қоғамның органдарын сайлау мәселелері бойынша материалдарда ұсынылып отырған кандидаттар туралы мынадай ақпарат: </w:t>
      </w:r>
    </w:p>
    <w:bookmarkEnd w:id="375"/>
    <w:bookmarkStart w:name="z711" w:id="376"/>
    <w:p>
      <w:pPr>
        <w:spacing w:after="0"/>
        <w:ind w:left="0"/>
        <w:jc w:val="both"/>
      </w:pPr>
      <w:r>
        <w:rPr>
          <w:rFonts w:ascii="Times New Roman"/>
          <w:b w:val="false"/>
          <w:i w:val="false"/>
          <w:color w:val="000000"/>
          <w:sz w:val="28"/>
        </w:rPr>
        <w:t xml:space="preserve">
      1) аты-жөні, сондай-ақ тілегі бойынша - әкесінің аты; </w:t>
      </w:r>
    </w:p>
    <w:bookmarkEnd w:id="376"/>
    <w:bookmarkStart w:name="z712" w:id="377"/>
    <w:p>
      <w:pPr>
        <w:spacing w:after="0"/>
        <w:ind w:left="0"/>
        <w:jc w:val="both"/>
      </w:pPr>
      <w:r>
        <w:rPr>
          <w:rFonts w:ascii="Times New Roman"/>
          <w:b w:val="false"/>
          <w:i w:val="false"/>
          <w:color w:val="000000"/>
          <w:sz w:val="28"/>
        </w:rPr>
        <w:t xml:space="preserve">
      2) білімі туралы мәліметтер; </w:t>
      </w:r>
    </w:p>
    <w:bookmarkEnd w:id="377"/>
    <w:bookmarkStart w:name="z713" w:id="378"/>
    <w:p>
      <w:pPr>
        <w:spacing w:after="0"/>
        <w:ind w:left="0"/>
        <w:jc w:val="both"/>
      </w:pPr>
      <w:r>
        <w:rPr>
          <w:rFonts w:ascii="Times New Roman"/>
          <w:b w:val="false"/>
          <w:i w:val="false"/>
          <w:color w:val="000000"/>
          <w:sz w:val="28"/>
        </w:rPr>
        <w:t xml:space="preserve">
      2-1) қоғамға үлестестігі туралы мәліметтер; </w:t>
      </w:r>
    </w:p>
    <w:bookmarkEnd w:id="378"/>
    <w:bookmarkStart w:name="z714" w:id="379"/>
    <w:p>
      <w:pPr>
        <w:spacing w:after="0"/>
        <w:ind w:left="0"/>
        <w:jc w:val="both"/>
      </w:pPr>
      <w:r>
        <w:rPr>
          <w:rFonts w:ascii="Times New Roman"/>
          <w:b w:val="false"/>
          <w:i w:val="false"/>
          <w:color w:val="000000"/>
          <w:sz w:val="28"/>
        </w:rPr>
        <w:t xml:space="preserve">
      3) соңғы үш жылдағы жұмыс орны және атқарған қызметі туралы мәліметтер; </w:t>
      </w:r>
    </w:p>
    <w:bookmarkEnd w:id="379"/>
    <w:bookmarkStart w:name="z715" w:id="380"/>
    <w:p>
      <w:pPr>
        <w:spacing w:after="0"/>
        <w:ind w:left="0"/>
        <w:jc w:val="both"/>
      </w:pPr>
      <w:r>
        <w:rPr>
          <w:rFonts w:ascii="Times New Roman"/>
          <w:b w:val="false"/>
          <w:i w:val="false"/>
          <w:color w:val="000000"/>
          <w:sz w:val="28"/>
        </w:rPr>
        <w:t xml:space="preserve">
      4) кандидаттардың біліктілігін, жұмыс тәжірибесін растайтын өзге де ақпарат болуға тиіс. </w:t>
      </w:r>
    </w:p>
    <w:bookmarkEnd w:id="380"/>
    <w:bookmarkStart w:name="z716" w:id="381"/>
    <w:p>
      <w:pPr>
        <w:spacing w:after="0"/>
        <w:ind w:left="0"/>
        <w:jc w:val="both"/>
      </w:pPr>
      <w:r>
        <w:rPr>
          <w:rFonts w:ascii="Times New Roman"/>
          <w:b w:val="false"/>
          <w:i w:val="false"/>
          <w:color w:val="000000"/>
          <w:sz w:val="28"/>
        </w:rPr>
        <w:t>
      Акционерлердің жалпы жиналысының күн тәртібіне қоғамның директорлар кеңесін сайлау (директорлар кеңесінің жаңа мүшесін сайлау) туралы мәселе енгізілген жағдайда, материалдарда директорлар кеңесінің мүшелігіне ұсынылып отырған кандидат қай акционердің өкілі болып табылатындығы немесе ол қоғамның тәуелсіз директоры лауазымына кандидат болып табылатын-табылмайтындығы көрсетілуге тиіс. Егер директорлар кеңесінің мүшелігіне кандидат акционер не осы Заңның 54-бабының 2-тармағының 3) тармақшасындағы көрсетілген жеке тұлға болып табылса, онда бұл мәліметтер де акционерлердің тізімі қалыптастырылған күнгі қоғамның дауыс беретін акцияларын акционердің иелену үлесі туралы деректер енгізіле отырып, материалдарда көрсетілуге тиіс.</w:t>
      </w:r>
    </w:p>
    <w:bookmarkEnd w:id="381"/>
    <w:bookmarkStart w:name="z427" w:id="382"/>
    <w:p>
      <w:pPr>
        <w:spacing w:after="0"/>
        <w:ind w:left="0"/>
        <w:jc w:val="both"/>
      </w:pPr>
      <w:r>
        <w:rPr>
          <w:rFonts w:ascii="Times New Roman"/>
          <w:b w:val="false"/>
          <w:i w:val="false"/>
          <w:color w:val="000000"/>
          <w:sz w:val="28"/>
        </w:rPr>
        <w:t xml:space="preserve">
      3. Акционерлердің жылдық жалпы жиналысының күн тәртібіндегі мәселелер бойынша материалдар: </w:t>
      </w:r>
    </w:p>
    <w:bookmarkEnd w:id="382"/>
    <w:bookmarkStart w:name="z717" w:id="383"/>
    <w:p>
      <w:pPr>
        <w:spacing w:after="0"/>
        <w:ind w:left="0"/>
        <w:jc w:val="both"/>
      </w:pPr>
      <w:r>
        <w:rPr>
          <w:rFonts w:ascii="Times New Roman"/>
          <w:b w:val="false"/>
          <w:i w:val="false"/>
          <w:color w:val="000000"/>
          <w:sz w:val="28"/>
        </w:rPr>
        <w:t xml:space="preserve">
      1) қоғамның жылдық қаржы есептілігі; </w:t>
      </w:r>
    </w:p>
    <w:bookmarkEnd w:id="383"/>
    <w:bookmarkStart w:name="z718" w:id="384"/>
    <w:p>
      <w:pPr>
        <w:spacing w:after="0"/>
        <w:ind w:left="0"/>
        <w:jc w:val="both"/>
      </w:pPr>
      <w:r>
        <w:rPr>
          <w:rFonts w:ascii="Times New Roman"/>
          <w:b w:val="false"/>
          <w:i w:val="false"/>
          <w:color w:val="000000"/>
          <w:sz w:val="28"/>
        </w:rPr>
        <w:t xml:space="preserve">
      2) жылдық қаржы есептілігіне аудиторлық есеп; </w:t>
      </w:r>
    </w:p>
    <w:bookmarkEnd w:id="384"/>
    <w:bookmarkStart w:name="z719" w:id="385"/>
    <w:p>
      <w:pPr>
        <w:spacing w:after="0"/>
        <w:ind w:left="0"/>
        <w:jc w:val="both"/>
      </w:pPr>
      <w:r>
        <w:rPr>
          <w:rFonts w:ascii="Times New Roman"/>
          <w:b w:val="false"/>
          <w:i w:val="false"/>
          <w:color w:val="000000"/>
          <w:sz w:val="28"/>
        </w:rPr>
        <w:t>
      3) директорлар кеңесінің аяқталған қаржы жылындағы қоғамның таза табысын бөлу тәртібі және қоғамның бір жай акциясына шаққандағы жыл ішіндегі дивидендтің мөлшері туралы ұсыныстары;</w:t>
      </w:r>
    </w:p>
    <w:bookmarkEnd w:id="385"/>
    <w:bookmarkStart w:name="z720" w:id="386"/>
    <w:p>
      <w:pPr>
        <w:spacing w:after="0"/>
        <w:ind w:left="0"/>
        <w:jc w:val="both"/>
      </w:pPr>
      <w:r>
        <w:rPr>
          <w:rFonts w:ascii="Times New Roman"/>
          <w:b w:val="false"/>
          <w:i w:val="false"/>
          <w:color w:val="000000"/>
          <w:sz w:val="28"/>
        </w:rPr>
        <w:t>
      3-1) акционерлердің қоғамның және оның лауазымды адамдарының әрекеттеріне жүгінуі және оларды қарау қорытындылары туралы ақпарат;</w:t>
      </w:r>
    </w:p>
    <w:bookmarkEnd w:id="3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3-2)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722" w:id="387"/>
    <w:p>
      <w:pPr>
        <w:spacing w:after="0"/>
        <w:ind w:left="0"/>
        <w:jc w:val="both"/>
      </w:pPr>
      <w:r>
        <w:rPr>
          <w:rFonts w:ascii="Times New Roman"/>
          <w:b w:val="false"/>
          <w:i w:val="false"/>
          <w:color w:val="000000"/>
          <w:sz w:val="28"/>
        </w:rPr>
        <w:t xml:space="preserve">
      4) акционерлердің жалпы жиналысын өткізуге бастамашының қалауы бойынша өзге де құжаттар қамтылуға тиіс. </w:t>
      </w:r>
    </w:p>
    <w:bookmarkEnd w:id="387"/>
    <w:bookmarkStart w:name="z428" w:id="388"/>
    <w:p>
      <w:pPr>
        <w:spacing w:after="0"/>
        <w:ind w:left="0"/>
        <w:jc w:val="both"/>
      </w:pPr>
      <w:r>
        <w:rPr>
          <w:rFonts w:ascii="Times New Roman"/>
          <w:b w:val="false"/>
          <w:i w:val="false"/>
          <w:color w:val="000000"/>
          <w:sz w:val="28"/>
        </w:rPr>
        <w:t xml:space="preserve">
      4. Акционерлердің жалпы жиналысының күн тәртібінің мәселелері бойынша материалдар акционерлер танысуы үшін қоғамның атқарушы органы орналасқан жерде жиналыс өткізілетін күннен он күн бұрын дайын әрі қол жетімді болуға тиіс, ал акционердің сауал салуы болған кезде - сауал салу алынғаннан кейін оған үш жұмыс күні ішінде жіберілуге тиіс, егер жарғыда өзгеше көзделмесе, құжаттар көшірмелерін жасауға және құжаттарды жеткізуге кеткен шығыстар акционерге жүктеледі. </w:t>
      </w:r>
    </w:p>
    <w:bookmarkEnd w:id="3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44-бапқа өзгертулер енгізілді - ҚР 2007.02.19. </w:t>
      </w:r>
      <w:r>
        <w:rPr>
          <w:rFonts w:ascii="Times New Roman"/>
          <w:b w:val="false"/>
          <w:i w:val="false"/>
          <w:color w:val="00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45-бап. Акционерлердің жалпы жиналысының кворумы </w:t>
      </w:r>
    </w:p>
    <w:bookmarkStart w:name="z957" w:id="389"/>
    <w:p>
      <w:pPr>
        <w:spacing w:after="0"/>
        <w:ind w:left="0"/>
        <w:jc w:val="both"/>
      </w:pPr>
      <w:r>
        <w:rPr>
          <w:rFonts w:ascii="Times New Roman"/>
          <w:b w:val="false"/>
          <w:i w:val="false"/>
          <w:color w:val="000000"/>
          <w:sz w:val="28"/>
        </w:rPr>
        <w:t xml:space="preserve">
      1. Егер акционерлердiң жалпы жиналысына қатысушыларды тiркеу аяқталған кезде (акционерлердің жалпы жиналысын сырттай дауыс беру арқылы өткізу кезінде барлық бюллетеньді ұсыну күні не бюллетеньдерді ұсыну мерзімі аяқталған күні) оған қатысуға және онда дауыс беруге құқығы бар, қоғамның дауыс беретiн акцияларының жинақтап алғанда елу және одан да көп процентiн иеленген акционерлер (акционерлердің өкілдері) тiркелсе, жиналыс күн тәртiбiндегi мәселелердi қарауға және олар бойынша шешiм қабылдауға құқылы. </w:t>
      </w:r>
    </w:p>
    <w:bookmarkEnd w:id="389"/>
    <w:bookmarkStart w:name="z423" w:id="390"/>
    <w:p>
      <w:pPr>
        <w:spacing w:after="0"/>
        <w:ind w:left="0"/>
        <w:jc w:val="both"/>
      </w:pPr>
      <w:r>
        <w:rPr>
          <w:rFonts w:ascii="Times New Roman"/>
          <w:b w:val="false"/>
          <w:i w:val="false"/>
          <w:color w:val="000000"/>
          <w:sz w:val="28"/>
        </w:rPr>
        <w:t xml:space="preserve">
      2. Акционерлердің өтпей қалған жалпы жиналысы орнына қайталап өткізілетін жалпы жиналысы, егер: </w:t>
      </w:r>
    </w:p>
    <w:bookmarkEnd w:id="390"/>
    <w:bookmarkStart w:name="z723" w:id="391"/>
    <w:p>
      <w:pPr>
        <w:spacing w:after="0"/>
        <w:ind w:left="0"/>
        <w:jc w:val="both"/>
      </w:pPr>
      <w:r>
        <w:rPr>
          <w:rFonts w:ascii="Times New Roman"/>
          <w:b w:val="false"/>
          <w:i w:val="false"/>
          <w:color w:val="000000"/>
          <w:sz w:val="28"/>
        </w:rPr>
        <w:t xml:space="preserve">
      1) кворумның болмауы себепті акционерлердің өтпей қалған жалпы жиналысын шақыру тәртібі сақталған болса; </w:t>
      </w:r>
    </w:p>
    <w:bookmarkEnd w:id="391"/>
    <w:bookmarkStart w:name="z724" w:id="392"/>
    <w:p>
      <w:pPr>
        <w:spacing w:after="0"/>
        <w:ind w:left="0"/>
        <w:jc w:val="both"/>
      </w:pPr>
      <w:r>
        <w:rPr>
          <w:rFonts w:ascii="Times New Roman"/>
          <w:b w:val="false"/>
          <w:i w:val="false"/>
          <w:color w:val="000000"/>
          <w:sz w:val="28"/>
        </w:rPr>
        <w:t xml:space="preserve">
      2) тіркеу аяқталған кезде оған қатысу үшін қоғамның дауыс беретін акцияларының жинақтап алғанда қырық және одан да көп процентін иеленетін акционерлер (немесе олардың өкілдері), оның ішінде сырттай дауыс беретін акционерлер тіркелген болса, күн тәртібіндегі мәселелерді қарауға және олар бойынша шешім қабылдауға құқылы. </w:t>
      </w:r>
    </w:p>
    <w:bookmarkEnd w:id="392"/>
    <w:bookmarkStart w:name="z725" w:id="393"/>
    <w:p>
      <w:pPr>
        <w:spacing w:after="0"/>
        <w:ind w:left="0"/>
        <w:jc w:val="both"/>
      </w:pPr>
      <w:r>
        <w:rPr>
          <w:rFonts w:ascii="Times New Roman"/>
          <w:b w:val="false"/>
          <w:i w:val="false"/>
          <w:color w:val="000000"/>
          <w:sz w:val="28"/>
        </w:rPr>
        <w:t xml:space="preserve">
      Он мың және одан да көп акционері бар қоғамның жарғысында акционерлердің жалпы жиналысын қайталап өткізу үшін аз кворум (қоғамның дауыс беретін акцияларының кемінде он бес проценті) көзделуі мүмкін. </w:t>
      </w:r>
    </w:p>
    <w:bookmarkEnd w:id="393"/>
    <w:bookmarkStart w:name="z424" w:id="394"/>
    <w:p>
      <w:pPr>
        <w:spacing w:after="0"/>
        <w:ind w:left="0"/>
        <w:jc w:val="both"/>
      </w:pPr>
      <w:r>
        <w:rPr>
          <w:rFonts w:ascii="Times New Roman"/>
          <w:b w:val="false"/>
          <w:i w:val="false"/>
          <w:color w:val="000000"/>
          <w:sz w:val="28"/>
        </w:rPr>
        <w:t xml:space="preserve">
      3. Егер жиналысқа қатысушыларды тіркеу аяқталған кезде оған қатысу үшін қоғамның дауыс беретін акцияларын иеленетін кемінде бес жүз акционер (немесе олардың өкілдері) тіркелген болса, инвестициялық жекешелендіру қорын қайта ұйымдастыру және қайта тіркеу нәтижесінде құрылған қоғамда акционерлердің қайталап өткізілетін жалпы жиналысы мәселелерді қарауға және күн тәртібіндегі мәселелер бойынша шешімдер қабылдауға құқылы. </w:t>
      </w:r>
    </w:p>
    <w:bookmarkEnd w:id="394"/>
    <w:bookmarkStart w:name="z425" w:id="395"/>
    <w:p>
      <w:pPr>
        <w:spacing w:after="0"/>
        <w:ind w:left="0"/>
        <w:jc w:val="both"/>
      </w:pPr>
      <w:r>
        <w:rPr>
          <w:rFonts w:ascii="Times New Roman"/>
          <w:b w:val="false"/>
          <w:i w:val="false"/>
          <w:color w:val="000000"/>
          <w:sz w:val="28"/>
        </w:rPr>
        <w:t xml:space="preserve">
      4. Акционерлерге сырттай дауыс беру үшін бюллетеньдер жіберілген жағдайда, аталған бюллетеньдермен берілген және жалпы жиналысқа қатысушыларды тіркеу кезінде қоғам алған дауыстар кворумды айқындау және дауыс беру қорытындыларын шығару кезінде есепке алынады. </w:t>
      </w:r>
    </w:p>
    <w:bookmarkEnd w:id="395"/>
    <w:bookmarkStart w:name="z726" w:id="396"/>
    <w:p>
      <w:pPr>
        <w:spacing w:after="0"/>
        <w:ind w:left="0"/>
        <w:jc w:val="both"/>
      </w:pPr>
      <w:r>
        <w:rPr>
          <w:rFonts w:ascii="Times New Roman"/>
          <w:b w:val="false"/>
          <w:i w:val="false"/>
          <w:color w:val="000000"/>
          <w:sz w:val="28"/>
        </w:rPr>
        <w:t xml:space="preserve">
      Акционерлердің жалпы жиналысын сырттай дауыс беру арқылы өткізген кезде кворум болмаған жағдайда акционерлердің жалпы жиналысы қайталап өткізілмейді. </w:t>
      </w:r>
    </w:p>
    <w:bookmarkEnd w:id="39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45-бапқа өзгеріс енгізілді – ҚР 2005.07.08. </w:t>
      </w:r>
      <w:r>
        <w:rPr>
          <w:rFonts w:ascii="Times New Roman"/>
          <w:b w:val="false"/>
          <w:i w:val="false"/>
          <w:color w:val="ff0000"/>
          <w:sz w:val="28"/>
        </w:rPr>
        <w:t>N 72</w:t>
      </w:r>
      <w:r>
        <w:rPr>
          <w:rFonts w:ascii="Times New Roman"/>
          <w:b w:val="false"/>
          <w:i w:val="false"/>
          <w:color w:val="ff0000"/>
          <w:sz w:val="28"/>
        </w:rPr>
        <w:t xml:space="preserve"> (қолданысқа енгізілу тәртібін 2-баптан қараңыз);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46-бап. Есеп комиссиясы </w:t>
      </w:r>
    </w:p>
    <w:bookmarkStart w:name="z958" w:id="397"/>
    <w:p>
      <w:pPr>
        <w:spacing w:after="0"/>
        <w:ind w:left="0"/>
        <w:jc w:val="both"/>
      </w:pPr>
      <w:r>
        <w:rPr>
          <w:rFonts w:ascii="Times New Roman"/>
          <w:b w:val="false"/>
          <w:i w:val="false"/>
          <w:color w:val="000000"/>
          <w:sz w:val="28"/>
        </w:rPr>
        <w:t xml:space="preserve">
      1. Есеп комиссиясы акционерлер саны жүз және одан да көп қоғам акционерлерінің жалпы жиналысында сайланады. </w:t>
      </w:r>
    </w:p>
    <w:bookmarkEnd w:id="397"/>
    <w:bookmarkStart w:name="z727" w:id="398"/>
    <w:p>
      <w:pPr>
        <w:spacing w:after="0"/>
        <w:ind w:left="0"/>
        <w:jc w:val="both"/>
      </w:pPr>
      <w:r>
        <w:rPr>
          <w:rFonts w:ascii="Times New Roman"/>
          <w:b w:val="false"/>
          <w:i w:val="false"/>
          <w:color w:val="000000"/>
          <w:sz w:val="28"/>
        </w:rPr>
        <w:t xml:space="preserve">
      Акционерлер саны жүзден аз қоғамда есеп комиссиясының функциясын акционерлердің жалпы жиналысының хатшысы жүзеге асырады. Акционерлердің бірінші жалпы жиналысында есеп комиссиясының функциясын орталық депозитарий жүзеге асырады. </w:t>
      </w:r>
    </w:p>
    <w:bookmarkEnd w:id="398"/>
    <w:bookmarkStart w:name="z728" w:id="399"/>
    <w:p>
      <w:pPr>
        <w:spacing w:after="0"/>
        <w:ind w:left="0"/>
        <w:jc w:val="both"/>
      </w:pPr>
      <w:r>
        <w:rPr>
          <w:rFonts w:ascii="Times New Roman"/>
          <w:b w:val="false"/>
          <w:i w:val="false"/>
          <w:color w:val="000000"/>
          <w:sz w:val="28"/>
        </w:rPr>
        <w:t xml:space="preserve">
      Акционерлердің жалпы жиналысының шешімі бойынша есеп комиссиясының функциясы орталық депозитарийге жүктелуі мүмкін. </w:t>
      </w:r>
    </w:p>
    <w:bookmarkEnd w:id="399"/>
    <w:bookmarkStart w:name="z420" w:id="400"/>
    <w:p>
      <w:pPr>
        <w:spacing w:after="0"/>
        <w:ind w:left="0"/>
        <w:jc w:val="both"/>
      </w:pPr>
      <w:r>
        <w:rPr>
          <w:rFonts w:ascii="Times New Roman"/>
          <w:b w:val="false"/>
          <w:i w:val="false"/>
          <w:color w:val="000000"/>
          <w:sz w:val="28"/>
        </w:rPr>
        <w:t xml:space="preserve">
      2. Есеп комиссиясы үш адамнан кем болмауға тиіс. Есеп комиссиясына қоғамның алқалы органдары мүшелерінің, сондай-ақ қоғамның атқарушы органының функциясын жеке-дара жүзеге асыратын адамның кіруіне болмайды. </w:t>
      </w:r>
    </w:p>
    <w:bookmarkEnd w:id="400"/>
    <w:bookmarkStart w:name="z729" w:id="401"/>
    <w:p>
      <w:pPr>
        <w:spacing w:after="0"/>
        <w:ind w:left="0"/>
        <w:jc w:val="both"/>
      </w:pPr>
      <w:r>
        <w:rPr>
          <w:rFonts w:ascii="Times New Roman"/>
          <w:b w:val="false"/>
          <w:i w:val="false"/>
          <w:color w:val="000000"/>
          <w:sz w:val="28"/>
        </w:rPr>
        <w:t xml:space="preserve">
      Акционерлердің жалпы жиналысы өткізілетін уақытта есеп комиссиясының мүшесі болмаған жағдайда жиналыс өткізілетін уақытқа есеп комиссиясының мүшесін қосымша сайлауға рұқсат етіледі. </w:t>
      </w:r>
    </w:p>
    <w:bookmarkEnd w:id="401"/>
    <w:bookmarkStart w:name="z421" w:id="402"/>
    <w:p>
      <w:pPr>
        <w:spacing w:after="0"/>
        <w:ind w:left="0"/>
        <w:jc w:val="both"/>
      </w:pPr>
      <w:r>
        <w:rPr>
          <w:rFonts w:ascii="Times New Roman"/>
          <w:b w:val="false"/>
          <w:i w:val="false"/>
          <w:color w:val="000000"/>
          <w:sz w:val="28"/>
        </w:rPr>
        <w:t xml:space="preserve">
      3. Есеп комиссиясы: </w:t>
      </w:r>
    </w:p>
    <w:bookmarkEnd w:id="402"/>
    <w:bookmarkStart w:name="z730" w:id="403"/>
    <w:p>
      <w:pPr>
        <w:spacing w:after="0"/>
        <w:ind w:left="0"/>
        <w:jc w:val="both"/>
      </w:pPr>
      <w:r>
        <w:rPr>
          <w:rFonts w:ascii="Times New Roman"/>
          <w:b w:val="false"/>
          <w:i w:val="false"/>
          <w:color w:val="000000"/>
          <w:sz w:val="28"/>
        </w:rPr>
        <w:t xml:space="preserve">
      1) акционерлердің жалпы жиналысына қатысу үшін келген адамдардың өкілеттігін тексереді; </w:t>
      </w:r>
    </w:p>
    <w:bookmarkEnd w:id="403"/>
    <w:bookmarkStart w:name="z731" w:id="404"/>
    <w:p>
      <w:pPr>
        <w:spacing w:after="0"/>
        <w:ind w:left="0"/>
        <w:jc w:val="both"/>
      </w:pPr>
      <w:r>
        <w:rPr>
          <w:rFonts w:ascii="Times New Roman"/>
          <w:b w:val="false"/>
          <w:i w:val="false"/>
          <w:color w:val="000000"/>
          <w:sz w:val="28"/>
        </w:rPr>
        <w:t xml:space="preserve">
      2) акционерлердің жалпы жиналысына қатысушыларды тіркейді және оларға акционерлердің жалпы жиналысының күн тәртібіндегі мәселелер бойынша материалдарды береді; </w:t>
      </w:r>
    </w:p>
    <w:bookmarkEnd w:id="404"/>
    <w:bookmarkStart w:name="z732" w:id="405"/>
    <w:p>
      <w:pPr>
        <w:spacing w:after="0"/>
        <w:ind w:left="0"/>
        <w:jc w:val="both"/>
      </w:pPr>
      <w:r>
        <w:rPr>
          <w:rFonts w:ascii="Times New Roman"/>
          <w:b w:val="false"/>
          <w:i w:val="false"/>
          <w:color w:val="000000"/>
          <w:sz w:val="28"/>
        </w:rPr>
        <w:t xml:space="preserve">
      3) сырттай дауыс беру үшін алынған бюллетеньдердің дұрыстығын анықтайды және дұрыс бюллетеньдер мен күн тәртібіндегі әрбір мәселе бойынша оларда көрсетілген дауыстарды санайды; </w:t>
      </w:r>
    </w:p>
    <w:bookmarkEnd w:id="405"/>
    <w:bookmarkStart w:name="z733" w:id="406"/>
    <w:p>
      <w:pPr>
        <w:spacing w:after="0"/>
        <w:ind w:left="0"/>
        <w:jc w:val="both"/>
      </w:pPr>
      <w:r>
        <w:rPr>
          <w:rFonts w:ascii="Times New Roman"/>
          <w:b w:val="false"/>
          <w:i w:val="false"/>
          <w:color w:val="000000"/>
          <w:sz w:val="28"/>
        </w:rPr>
        <w:t xml:space="preserve">
      4) акционерлердің жалпы жиналысы кворумының, оның ішінде жиналыс өткізілген барлық уақыттың ішінде болуын да анықтайды және кворумның болғаны немесе болмағаны туралы хабарлайды; </w:t>
      </w:r>
    </w:p>
    <w:bookmarkEnd w:id="406"/>
    <w:bookmarkStart w:name="z734" w:id="407"/>
    <w:p>
      <w:pPr>
        <w:spacing w:after="0"/>
        <w:ind w:left="0"/>
        <w:jc w:val="both"/>
      </w:pPr>
      <w:r>
        <w:rPr>
          <w:rFonts w:ascii="Times New Roman"/>
          <w:b w:val="false"/>
          <w:i w:val="false"/>
          <w:color w:val="000000"/>
          <w:sz w:val="28"/>
        </w:rPr>
        <w:t xml:space="preserve">
      5) акционерлердің жалпы жиналысында акционерлердің құқықтарын іске асыру мәселелерін түсіндіреді; </w:t>
      </w:r>
    </w:p>
    <w:bookmarkEnd w:id="407"/>
    <w:bookmarkStart w:name="z735" w:id="408"/>
    <w:p>
      <w:pPr>
        <w:spacing w:after="0"/>
        <w:ind w:left="0"/>
        <w:jc w:val="both"/>
      </w:pPr>
      <w:r>
        <w:rPr>
          <w:rFonts w:ascii="Times New Roman"/>
          <w:b w:val="false"/>
          <w:i w:val="false"/>
          <w:color w:val="000000"/>
          <w:sz w:val="28"/>
        </w:rPr>
        <w:t xml:space="preserve">
      6) акционерлердің жалпы жиналысында қаралған мәселелер бойынша дауыстарды санайды және дауыс берудің қорытындысын шығарады; </w:t>
      </w:r>
    </w:p>
    <w:bookmarkEnd w:id="408"/>
    <w:bookmarkStart w:name="z736" w:id="409"/>
    <w:p>
      <w:pPr>
        <w:spacing w:after="0"/>
        <w:ind w:left="0"/>
        <w:jc w:val="both"/>
      </w:pPr>
      <w:r>
        <w:rPr>
          <w:rFonts w:ascii="Times New Roman"/>
          <w:b w:val="false"/>
          <w:i w:val="false"/>
          <w:color w:val="000000"/>
          <w:sz w:val="28"/>
        </w:rPr>
        <w:t xml:space="preserve">
      7) акционерлердің жалпы жиналысында дауыс беру қорытындылары туралы хаттама жасайды; </w:t>
      </w:r>
    </w:p>
    <w:bookmarkEnd w:id="409"/>
    <w:bookmarkStart w:name="z737" w:id="410"/>
    <w:p>
      <w:pPr>
        <w:spacing w:after="0"/>
        <w:ind w:left="0"/>
        <w:jc w:val="both"/>
      </w:pPr>
      <w:r>
        <w:rPr>
          <w:rFonts w:ascii="Times New Roman"/>
          <w:b w:val="false"/>
          <w:i w:val="false"/>
          <w:color w:val="000000"/>
          <w:sz w:val="28"/>
        </w:rPr>
        <w:t xml:space="preserve">
      8) дауыс беру бюллетеньдерін және дауыс беру қорытындылары туралы хаттаманы қоғамның мұрағатына береді. </w:t>
      </w:r>
    </w:p>
    <w:bookmarkEnd w:id="410"/>
    <w:bookmarkStart w:name="z422" w:id="411"/>
    <w:p>
      <w:pPr>
        <w:spacing w:after="0"/>
        <w:ind w:left="0"/>
        <w:jc w:val="both"/>
      </w:pPr>
      <w:r>
        <w:rPr>
          <w:rFonts w:ascii="Times New Roman"/>
          <w:b w:val="false"/>
          <w:i w:val="false"/>
          <w:color w:val="000000"/>
          <w:sz w:val="28"/>
        </w:rPr>
        <w:t>
      4. Есеп комиссиясы акционерлердің жалпы жиналысында дауыс беру үшін толтырылған бюллетеньдердегі ақпараттың құпиялылығын қамтамасыз етеді.</w:t>
      </w:r>
    </w:p>
    <w:bookmarkEnd w:id="4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46-бапқа өзгеріс енгізілді - ҚР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47-бап. Акционерлердің жалпы жиналысындағы өкілдік </w:t>
      </w:r>
    </w:p>
    <w:bookmarkStart w:name="z549" w:id="412"/>
    <w:p>
      <w:pPr>
        <w:spacing w:after="0"/>
        <w:ind w:left="0"/>
        <w:jc w:val="both"/>
      </w:pPr>
      <w:r>
        <w:rPr>
          <w:rFonts w:ascii="Times New Roman"/>
          <w:b w:val="false"/>
          <w:i w:val="false"/>
          <w:color w:val="000000"/>
          <w:sz w:val="28"/>
        </w:rPr>
        <w:t>
      1. Акционер жеке өзі немесе өз өкілі арқылы акционерлердің жалпы жиналысына қатысуға және қаралатын мәселелер бойынша дауыс беруге құқылы.</w:t>
      </w:r>
    </w:p>
    <w:bookmarkEnd w:id="412"/>
    <w:bookmarkStart w:name="z550" w:id="413"/>
    <w:p>
      <w:pPr>
        <w:spacing w:after="0"/>
        <w:ind w:left="0"/>
        <w:jc w:val="both"/>
      </w:pPr>
      <w:r>
        <w:rPr>
          <w:rFonts w:ascii="Times New Roman"/>
          <w:b w:val="false"/>
          <w:i w:val="false"/>
          <w:color w:val="000000"/>
          <w:sz w:val="28"/>
        </w:rPr>
        <w:t>
      Қоғамның атқарушы органы мүшелерінің акционерлердің жалпы жиналысында акционерлердің өкілдері ретінде сөз сөйлеуге құқығы жоқ.</w:t>
      </w:r>
    </w:p>
    <w:bookmarkEnd w:id="413"/>
    <w:bookmarkStart w:name="z551" w:id="414"/>
    <w:p>
      <w:pPr>
        <w:spacing w:after="0"/>
        <w:ind w:left="0"/>
        <w:jc w:val="both"/>
      </w:pPr>
      <w:r>
        <w:rPr>
          <w:rFonts w:ascii="Times New Roman"/>
          <w:b w:val="false"/>
          <w:i w:val="false"/>
          <w:color w:val="000000"/>
          <w:sz w:val="28"/>
        </w:rPr>
        <w:t>
      Мұндай өкілдік акционерлердің жалпы жиналысының күн тәртібіндегі барлық мәселелер бойынша дауыс беру туралы нақты нұсқаулары бар сенімхатқа негізделген жағдайларды қоспағанда, қоғам қызметкерлерінің акционерлердің жалпы жиналысында акционерлердің өкілдері ретінде сөз сөйлеуге құқығы жоқ.</w:t>
      </w:r>
    </w:p>
    <w:bookmarkEnd w:id="414"/>
    <w:bookmarkStart w:name="z552" w:id="415"/>
    <w:p>
      <w:pPr>
        <w:spacing w:after="0"/>
        <w:ind w:left="0"/>
        <w:jc w:val="both"/>
      </w:pPr>
      <w:r>
        <w:rPr>
          <w:rFonts w:ascii="Times New Roman"/>
          <w:b w:val="false"/>
          <w:i w:val="false"/>
          <w:color w:val="000000"/>
          <w:sz w:val="28"/>
        </w:rPr>
        <w:t xml:space="preserve">
      2. Қазақстан Республикасының заңнамасына немесе шартқа сәйкес акционердің атынан сенімхатсыз әрекет етуге немесе оның мүддесін білдіруге құқығы бар тұлға үшін акционерлердің жалпы жиналысына қатысуға және қаралатын мәселелер бойынша дауыс беруге сенімхат талап етілмейді. </w:t>
      </w:r>
    </w:p>
    <w:bookmarkEnd w:id="4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47-бап жаңа редакцияда - ҚР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48-бап. Акционерлердің жалпы жиналысын қатысу тәртібімен өткізу тәртібі</w:t>
      </w:r>
    </w:p>
    <w:p>
      <w:pPr>
        <w:spacing w:after="0"/>
        <w:ind w:left="0"/>
        <w:jc w:val="both"/>
      </w:pPr>
      <w:r>
        <w:rPr>
          <w:rFonts w:ascii="Times New Roman"/>
          <w:b w:val="false"/>
          <w:i w:val="false"/>
          <w:color w:val="ff0000"/>
          <w:sz w:val="28"/>
        </w:rPr>
        <w:t xml:space="preserve">
      Ескерту. 48-баптың тақырыбы жаңа редакцияда – ҚР 02.07.2018 </w:t>
      </w:r>
      <w:r>
        <w:rPr>
          <w:rFonts w:ascii="Times New Roman"/>
          <w:b w:val="false"/>
          <w:i w:val="false"/>
          <w:color w:val="ff0000"/>
          <w:sz w:val="28"/>
        </w:rPr>
        <w:t>№ 166-VІ</w:t>
      </w:r>
      <w:r>
        <w:rPr>
          <w:rFonts w:ascii="Times New Roman"/>
          <w:b w:val="false"/>
          <w:i w:val="false"/>
          <w:color w:val="ff0000"/>
          <w:sz w:val="28"/>
        </w:rPr>
        <w:t xml:space="preserve"> (01.01.2019 бастап қолданысқа енгізіледі) Заңымен.</w:t>
      </w:r>
    </w:p>
    <w:p>
      <w:pPr>
        <w:spacing w:after="0"/>
        <w:ind w:left="0"/>
        <w:jc w:val="both"/>
      </w:pPr>
      <w:r>
        <w:rPr>
          <w:rFonts w:ascii="Times New Roman"/>
          <w:b w:val="false"/>
          <w:i w:val="false"/>
          <w:color w:val="000000"/>
          <w:sz w:val="28"/>
        </w:rPr>
        <w:t xml:space="preserve">
      1. Акционерлердің жалпы жиналысын қатысу тәртібімен өткізу тәртібі осы Заңға, қоғамның жарғысына және қоғамның ішкі қызметін реттейтін өзге де құжаттарға сәйкес не акционерлердің жалпы жиналысының тікелей шешіммен белгіленеді. </w:t>
      </w:r>
    </w:p>
    <w:bookmarkStart w:name="z413" w:id="416"/>
    <w:p>
      <w:pPr>
        <w:spacing w:after="0"/>
        <w:ind w:left="0"/>
        <w:jc w:val="both"/>
      </w:pPr>
      <w:r>
        <w:rPr>
          <w:rFonts w:ascii="Times New Roman"/>
          <w:b w:val="false"/>
          <w:i w:val="false"/>
          <w:color w:val="000000"/>
          <w:sz w:val="28"/>
        </w:rPr>
        <w:t xml:space="preserve">
      2. Акционерлердің жалпы жиналысы ашылғанға дейін келген акционерлерді (акционерлердің өкілдерін) тіркеу жүргізіледі. Акционердің өкілі акционерлердің жалпы жиналысына қатысуға және дауыс беруге өзінің өкілеттігін растайтын сенімхатты көрсетуге тиіс. </w:t>
      </w:r>
    </w:p>
    <w:bookmarkEnd w:id="416"/>
    <w:p>
      <w:pPr>
        <w:spacing w:after="0"/>
        <w:ind w:left="0"/>
        <w:jc w:val="both"/>
      </w:pPr>
      <w:r>
        <w:rPr>
          <w:rFonts w:ascii="Times New Roman"/>
          <w:b w:val="false"/>
          <w:i w:val="false"/>
          <w:color w:val="000000"/>
          <w:sz w:val="28"/>
        </w:rPr>
        <w:t>
      Шешімдері аралас дауыс беру арқылы қабылданатын акционерлердің жалпы жиналысының кворумын айқындау кезінде сырттай дауыс берген акционерлердің (акционерлер өкілдерінің) бюллетеньдері ескеріледі.</w:t>
      </w:r>
    </w:p>
    <w:p>
      <w:pPr>
        <w:spacing w:after="0"/>
        <w:ind w:left="0"/>
        <w:jc w:val="both"/>
      </w:pPr>
      <w:r>
        <w:rPr>
          <w:rFonts w:ascii="Times New Roman"/>
          <w:b w:val="false"/>
          <w:i w:val="false"/>
          <w:color w:val="000000"/>
          <w:sz w:val="28"/>
        </w:rPr>
        <w:t>
      Акционерлердің қатысу тәртібімен өткізілетін жалпы жиналысына келген акционер (акционердің өкілі) тіркелуге міндетті.</w:t>
      </w:r>
    </w:p>
    <w:bookmarkStart w:name="z738" w:id="417"/>
    <w:p>
      <w:pPr>
        <w:spacing w:after="0"/>
        <w:ind w:left="0"/>
        <w:jc w:val="both"/>
      </w:pPr>
      <w:r>
        <w:rPr>
          <w:rFonts w:ascii="Times New Roman"/>
          <w:b w:val="false"/>
          <w:i w:val="false"/>
          <w:color w:val="000000"/>
          <w:sz w:val="28"/>
        </w:rPr>
        <w:t xml:space="preserve">
      Тіркеуден өтпеген акционер (акционердің өкілі) кворумды анықтау кезінде есепке алынбайды және оның дауыс беруге қатысуға құқығы жоқ. </w:t>
      </w:r>
    </w:p>
    <w:bookmarkEnd w:id="417"/>
    <w:bookmarkStart w:name="z739" w:id="418"/>
    <w:p>
      <w:pPr>
        <w:spacing w:after="0"/>
        <w:ind w:left="0"/>
        <w:jc w:val="both"/>
      </w:pPr>
      <w:r>
        <w:rPr>
          <w:rFonts w:ascii="Times New Roman"/>
          <w:b w:val="false"/>
          <w:i w:val="false"/>
          <w:color w:val="000000"/>
          <w:sz w:val="28"/>
        </w:rPr>
        <w:t xml:space="preserve">
      Қоғамның артықшылықты акцияларының меншік иесі болып табылатын акционер акционерлердің қатысу тәртібімен өткізілетін жалпы жиналысына қатысуға және онда қаралатын мәселелерді талқылауға қатысуға құқылы. </w:t>
      </w:r>
    </w:p>
    <w:bookmarkEnd w:id="418"/>
    <w:bookmarkStart w:name="z740" w:id="419"/>
    <w:p>
      <w:pPr>
        <w:spacing w:after="0"/>
        <w:ind w:left="0"/>
        <w:jc w:val="both"/>
      </w:pPr>
      <w:r>
        <w:rPr>
          <w:rFonts w:ascii="Times New Roman"/>
          <w:b w:val="false"/>
          <w:i w:val="false"/>
          <w:color w:val="000000"/>
          <w:sz w:val="28"/>
        </w:rPr>
        <w:t xml:space="preserve">
      Егер қоғамның жарғысында немесе акционерлердің қатысу тәртібімен өткізілетін жалпы жиналысының шешімінде өзгеше белгіленбесе, оған өзге адамдар шақырусыз қатыса алады. Акционерлердің жалпы жиналысында мұндай адамдардың сөз сөйлеу құқығы қоғамның жарғысында немесе акционерлердің жалпы жиналысының шешімінде белгіленеді. </w:t>
      </w:r>
    </w:p>
    <w:bookmarkEnd w:id="419"/>
    <w:bookmarkStart w:name="z959" w:id="420"/>
    <w:p>
      <w:pPr>
        <w:spacing w:after="0"/>
        <w:ind w:left="0"/>
        <w:jc w:val="both"/>
      </w:pPr>
      <w:r>
        <w:rPr>
          <w:rFonts w:ascii="Times New Roman"/>
          <w:b w:val="false"/>
          <w:i w:val="false"/>
          <w:color w:val="000000"/>
          <w:sz w:val="28"/>
        </w:rPr>
        <w:t>
      2-1. Егер дауыс беру үшін бұрын бюллетень жіберген акционер аралас дауыс беру пайдаланылатын акционерлердің жалпы жиналысына қатысу және дауыс беру үшін келген болса, оның бұрын жіберген бюллетені акционерлердің жалпы жиналысының кворумын айқындау және күн тәртібіндегі мәселелер бойынша дауыстарды есептеу кезінде есепке алынбайды.</w:t>
      </w:r>
    </w:p>
    <w:bookmarkEnd w:id="420"/>
    <w:bookmarkStart w:name="z414" w:id="421"/>
    <w:p>
      <w:pPr>
        <w:spacing w:after="0"/>
        <w:ind w:left="0"/>
        <w:jc w:val="both"/>
      </w:pPr>
      <w:r>
        <w:rPr>
          <w:rFonts w:ascii="Times New Roman"/>
          <w:b w:val="false"/>
          <w:i w:val="false"/>
          <w:color w:val="000000"/>
          <w:sz w:val="28"/>
        </w:rPr>
        <w:t xml:space="preserve">
      3. Акционерлердің жалпы жиналысы кворум болған жағдайда хабарланған уақытта ашылады. </w:t>
      </w:r>
    </w:p>
    <w:bookmarkEnd w:id="421"/>
    <w:bookmarkStart w:name="z741" w:id="422"/>
    <w:p>
      <w:pPr>
        <w:spacing w:after="0"/>
        <w:ind w:left="0"/>
        <w:jc w:val="both"/>
      </w:pPr>
      <w:r>
        <w:rPr>
          <w:rFonts w:ascii="Times New Roman"/>
          <w:b w:val="false"/>
          <w:i w:val="false"/>
          <w:color w:val="000000"/>
          <w:sz w:val="28"/>
        </w:rPr>
        <w:t xml:space="preserve">
      Барлық акционерлер (олардың өкілдері) тіркелген, хабарланған және жиналыстың ашылу уақытын өзгертуге қарсылық білдірмеген жағдайларды қоспағанда, акционерлердің жалпы жиналысы хабарланған уақытынан ерте ашылмауы керек. </w:t>
      </w:r>
    </w:p>
    <w:bookmarkEnd w:id="422"/>
    <w:bookmarkStart w:name="z415" w:id="423"/>
    <w:p>
      <w:pPr>
        <w:spacing w:after="0"/>
        <w:ind w:left="0"/>
        <w:jc w:val="both"/>
      </w:pPr>
      <w:r>
        <w:rPr>
          <w:rFonts w:ascii="Times New Roman"/>
          <w:b w:val="false"/>
          <w:i w:val="false"/>
          <w:color w:val="000000"/>
          <w:sz w:val="28"/>
        </w:rPr>
        <w:t xml:space="preserve">
      4. Акционерлердің жалпы жиналысы жалпы жиналыстың төрағасын (төралқасын) және хатшысын сайлайды. </w:t>
      </w:r>
    </w:p>
    <w:bookmarkEnd w:id="423"/>
    <w:bookmarkStart w:name="z742" w:id="424"/>
    <w:p>
      <w:pPr>
        <w:spacing w:after="0"/>
        <w:ind w:left="0"/>
        <w:jc w:val="both"/>
      </w:pPr>
      <w:r>
        <w:rPr>
          <w:rFonts w:ascii="Times New Roman"/>
          <w:b w:val="false"/>
          <w:i w:val="false"/>
          <w:color w:val="000000"/>
          <w:sz w:val="28"/>
        </w:rPr>
        <w:t xml:space="preserve">
      Акционерлердің жалпы жиналысы ашық немесе жасырын (бюллетеньдер бойынша) дауыс беру нысанын белгілейді. Егер қоғамның жарғысында өзгеше көзделмесе, акционерлердің жалпы жиналысының төрағасын (төралқасын) және хатшысын сайлау туралы мәселе бойынша дауыс беру кезінде әрбір акционердің бір дауысы болады, ал шешім қатысушылар санының жай көпшілік даусымен қабылданады. </w:t>
      </w:r>
    </w:p>
    <w:bookmarkEnd w:id="424"/>
    <w:bookmarkStart w:name="z743" w:id="425"/>
    <w:p>
      <w:pPr>
        <w:spacing w:after="0"/>
        <w:ind w:left="0"/>
        <w:jc w:val="both"/>
      </w:pPr>
      <w:r>
        <w:rPr>
          <w:rFonts w:ascii="Times New Roman"/>
          <w:b w:val="false"/>
          <w:i w:val="false"/>
          <w:color w:val="000000"/>
          <w:sz w:val="28"/>
        </w:rPr>
        <w:t xml:space="preserve">
      Жиналысқа қатысушы акционерлердің барлығы атқарушы органға кіретін жағдайларды қоспағанда, атқарушы органның мүшелері акционерлердің жалпы жиналысында төрағалық ете алмайды. </w:t>
      </w:r>
    </w:p>
    <w:bookmarkEnd w:id="425"/>
    <w:bookmarkStart w:name="z416" w:id="426"/>
    <w:p>
      <w:pPr>
        <w:spacing w:after="0"/>
        <w:ind w:left="0"/>
        <w:jc w:val="both"/>
      </w:pPr>
      <w:r>
        <w:rPr>
          <w:rFonts w:ascii="Times New Roman"/>
          <w:b w:val="false"/>
          <w:i w:val="false"/>
          <w:color w:val="000000"/>
          <w:sz w:val="28"/>
        </w:rPr>
        <w:t xml:space="preserve">
      5. Акционерлердің жалпы жиналысын өткізу барысында оның төрағасы қаралып отырған мәселе бойынша жарыссөзді тоқтату туралы, сондай-ақ ол бойынша дауыс берудің әдісін өзгерту туралы ұсынысты дауысқа салуға құқылы. </w:t>
      </w:r>
    </w:p>
    <w:bookmarkEnd w:id="426"/>
    <w:bookmarkStart w:name="z744" w:id="427"/>
    <w:p>
      <w:pPr>
        <w:spacing w:after="0"/>
        <w:ind w:left="0"/>
        <w:jc w:val="both"/>
      </w:pPr>
      <w:r>
        <w:rPr>
          <w:rFonts w:ascii="Times New Roman"/>
          <w:b w:val="false"/>
          <w:i w:val="false"/>
          <w:color w:val="000000"/>
          <w:sz w:val="28"/>
        </w:rPr>
        <w:t xml:space="preserve">
      Төрағаның күн тәртібіндегі мәселелерді талқылауға қатысуға құқығы бар адамдардың сөз сөйлеуіне, мұндай сөздер акционерлердің жалпы жиналысының регламентін бұзуға әкеп соғатын немесе осы мәселе бойынша жарыссөз тоқтатылған жағдайларды қоспағанда, бөгет жасауға құқығы жоқ. </w:t>
      </w:r>
    </w:p>
    <w:bookmarkEnd w:id="427"/>
    <w:bookmarkStart w:name="z417" w:id="428"/>
    <w:p>
      <w:pPr>
        <w:spacing w:after="0"/>
        <w:ind w:left="0"/>
        <w:jc w:val="both"/>
      </w:pPr>
      <w:r>
        <w:rPr>
          <w:rFonts w:ascii="Times New Roman"/>
          <w:b w:val="false"/>
          <w:i w:val="false"/>
          <w:color w:val="000000"/>
          <w:sz w:val="28"/>
        </w:rPr>
        <w:t xml:space="preserve">
      6. Акционерлердің жалпы жиналысы өзінің жұмысында үзіліс жариялау туралы және жұмыс мерзімін ұзарту туралы, оның ішінде акционерлердің жалпы жиналысының күн тәртібіндегі жекелеген мәселелердің қаралуын келесі күнге ауыстыру туралы шешім қабылдауға құқылы. </w:t>
      </w:r>
    </w:p>
    <w:bookmarkEnd w:id="428"/>
    <w:bookmarkStart w:name="z418" w:id="429"/>
    <w:p>
      <w:pPr>
        <w:spacing w:after="0"/>
        <w:ind w:left="0"/>
        <w:jc w:val="both"/>
      </w:pPr>
      <w:r>
        <w:rPr>
          <w:rFonts w:ascii="Times New Roman"/>
          <w:b w:val="false"/>
          <w:i w:val="false"/>
          <w:color w:val="000000"/>
          <w:sz w:val="28"/>
        </w:rPr>
        <w:t xml:space="preserve">
      7. Акционерлердің жалпы жиналысын күн тәртібіндегі барлық мәселелер қаралып, олар бойынша шешімдер қабылданғаннан кейін ғана жабық деп жариялауға болады. </w:t>
      </w:r>
    </w:p>
    <w:bookmarkEnd w:id="429"/>
    <w:bookmarkStart w:name="z419" w:id="430"/>
    <w:p>
      <w:pPr>
        <w:spacing w:after="0"/>
        <w:ind w:left="0"/>
        <w:jc w:val="both"/>
      </w:pPr>
      <w:r>
        <w:rPr>
          <w:rFonts w:ascii="Times New Roman"/>
          <w:b w:val="false"/>
          <w:i w:val="false"/>
          <w:color w:val="000000"/>
          <w:sz w:val="28"/>
        </w:rPr>
        <w:t xml:space="preserve">
      8. Акционерлердің жалпы жиналысының хатшысы акционерлердің жалпы жиналысының хаттамасында көрсетілген мәліметтердің толық және дұрыс болуы үшін жауап береді. </w:t>
      </w:r>
    </w:p>
    <w:bookmarkEnd w:id="4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49-бапқа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49-бап. Акционерлердің жалпы жиналысының сырттай дауыс беру арқылы шешімдер қабылдауы </w:t>
      </w:r>
    </w:p>
    <w:p>
      <w:pPr>
        <w:spacing w:after="0"/>
        <w:ind w:left="0"/>
        <w:jc w:val="both"/>
      </w:pPr>
      <w:r>
        <w:rPr>
          <w:rFonts w:ascii="Times New Roman"/>
          <w:b w:val="false"/>
          <w:i w:val="false"/>
          <w:color w:val="000000"/>
          <w:sz w:val="28"/>
        </w:rPr>
        <w:t xml:space="preserve">
      1. Акционерлердің жалпы жиналысының шешімдері сырттай дауыс беруді өткізу арқылы қабылдануы мүмкін. Сырттай дауыс беру акционерлердің жалпы жиналысына қатысып отырған акционерлердің дауыс беруімен (аралас дауыс берумен) бірге не акционерлердің жалпы жиналысының отырысы өткізілмей қолданылуы мүмкін. </w:t>
      </w:r>
    </w:p>
    <w:bookmarkStart w:name="z406" w:id="431"/>
    <w:p>
      <w:pPr>
        <w:spacing w:after="0"/>
        <w:ind w:left="0"/>
        <w:jc w:val="both"/>
      </w:pPr>
      <w:r>
        <w:rPr>
          <w:rFonts w:ascii="Times New Roman"/>
          <w:b w:val="false"/>
          <w:i w:val="false"/>
          <w:color w:val="000000"/>
          <w:sz w:val="28"/>
        </w:rPr>
        <w:t xml:space="preserve">
      2. Қоғамның жарғысында акционерлердің жалпы жиналысының күн тәртібіндегі барлық немесе жекелеген мәселелер бойынша шешімдерді сырттай дауыс беру арқылы қабылдауға тыйым салу белгіленуі мүмкін. </w:t>
      </w:r>
    </w:p>
    <w:bookmarkEnd w:id="431"/>
    <w:bookmarkStart w:name="z407" w:id="432"/>
    <w:p>
      <w:pPr>
        <w:spacing w:after="0"/>
        <w:ind w:left="0"/>
        <w:jc w:val="both"/>
      </w:pPr>
      <w:r>
        <w:rPr>
          <w:rFonts w:ascii="Times New Roman"/>
          <w:b w:val="false"/>
          <w:i w:val="false"/>
          <w:color w:val="000000"/>
          <w:sz w:val="28"/>
        </w:rPr>
        <w:t xml:space="preserve">
      3. Сырттай дауыс беруді өткізген кезде дауыс беру үшін бірыңғай нысандағы бюллетеньдер акционерлердің тізіміне енгізілген адамдарға жіберіледі (таратылады). </w:t>
      </w:r>
    </w:p>
    <w:bookmarkEnd w:id="432"/>
    <w:bookmarkStart w:name="z745" w:id="433"/>
    <w:p>
      <w:pPr>
        <w:spacing w:after="0"/>
        <w:ind w:left="0"/>
        <w:jc w:val="both"/>
      </w:pPr>
      <w:r>
        <w:rPr>
          <w:rFonts w:ascii="Times New Roman"/>
          <w:b w:val="false"/>
          <w:i w:val="false"/>
          <w:color w:val="000000"/>
          <w:sz w:val="28"/>
        </w:rPr>
        <w:t xml:space="preserve">
      Акционерлердің жалпы жиналысында дауыс беру нәтижелеріне ықпал ету мақсатымен қоғамның дауыс беруге арналған бюллетеньдерді жекелеген акционерлерге таңдап жіберуге құқығы жоқ. </w:t>
      </w:r>
    </w:p>
    <w:bookmarkEnd w:id="433"/>
    <w:bookmarkStart w:name="z408" w:id="434"/>
    <w:p>
      <w:pPr>
        <w:spacing w:after="0"/>
        <w:ind w:left="0"/>
        <w:jc w:val="both"/>
      </w:pPr>
      <w:r>
        <w:rPr>
          <w:rFonts w:ascii="Times New Roman"/>
          <w:b w:val="false"/>
          <w:i w:val="false"/>
          <w:color w:val="000000"/>
          <w:sz w:val="28"/>
        </w:rPr>
        <w:t>
      4. Дауыс беруге арналған бюллетень акционерлердің тізіміне енгізілген адамдарға:</w:t>
      </w:r>
    </w:p>
    <w:bookmarkEnd w:id="434"/>
    <w:p>
      <w:pPr>
        <w:spacing w:after="0"/>
        <w:ind w:left="0"/>
        <w:jc w:val="both"/>
      </w:pPr>
      <w:r>
        <w:rPr>
          <w:rFonts w:ascii="Times New Roman"/>
          <w:b w:val="false"/>
          <w:i w:val="false"/>
          <w:color w:val="000000"/>
          <w:sz w:val="28"/>
        </w:rPr>
        <w:t>
      1) пошта байланысының құралдары қолданылған кезде – акционерлердің жалпы жиналысы өткізілген күнге дейін күнтізбелік қырық бес күннен кешіктірілмей;</w:t>
      </w:r>
    </w:p>
    <w:p>
      <w:pPr>
        <w:spacing w:after="0"/>
        <w:ind w:left="0"/>
        <w:jc w:val="both"/>
      </w:pPr>
      <w:r>
        <w:rPr>
          <w:rFonts w:ascii="Times New Roman"/>
          <w:b w:val="false"/>
          <w:i w:val="false"/>
          <w:color w:val="000000"/>
          <w:sz w:val="28"/>
        </w:rPr>
        <w:t>
      2) хабарлама электрондық тәсілмен жіберілген немесе ол қаржылық есептілік депозитарийінің интернет-ресурсында орналастырылған кезде – акционерлердің жалпы жиналысы өткізілген күнге дейін күнтізбелік отыз күннен кешіктірілмей жіберілуге тиіс.</w:t>
      </w:r>
    </w:p>
    <w:p>
      <w:pPr>
        <w:spacing w:after="0"/>
        <w:ind w:left="0"/>
        <w:jc w:val="both"/>
      </w:pPr>
      <w:r>
        <w:rPr>
          <w:rFonts w:ascii="Times New Roman"/>
          <w:b w:val="false"/>
          <w:i w:val="false"/>
          <w:color w:val="000000"/>
          <w:sz w:val="28"/>
        </w:rPr>
        <w:t xml:space="preserve">
      Акционерлерінің саны жүз және одан көп қоғамда сырттай дауыс беру кезінде осы қоғам қаржылық есептілік депозитарийінің интернет-ресурсында акционерлердің жалпы жиналысын өткізу туралы хабарламамен бірге акционерлердің жалпы жиналысында сырттай дауыс беруге арналған бюллетеньді жариялауға міндетті. </w:t>
      </w:r>
    </w:p>
    <w:bookmarkStart w:name="z409" w:id="435"/>
    <w:p>
      <w:pPr>
        <w:spacing w:after="0"/>
        <w:ind w:left="0"/>
        <w:jc w:val="both"/>
      </w:pPr>
      <w:r>
        <w:rPr>
          <w:rFonts w:ascii="Times New Roman"/>
          <w:b w:val="false"/>
          <w:i w:val="false"/>
          <w:color w:val="000000"/>
          <w:sz w:val="28"/>
        </w:rPr>
        <w:t xml:space="preserve">
      5. Сырттай дауыс беруге арналған бюллетеньде: </w:t>
      </w:r>
    </w:p>
    <w:bookmarkEnd w:id="435"/>
    <w:bookmarkStart w:name="z746" w:id="436"/>
    <w:p>
      <w:pPr>
        <w:spacing w:after="0"/>
        <w:ind w:left="0"/>
        <w:jc w:val="both"/>
      </w:pPr>
      <w:r>
        <w:rPr>
          <w:rFonts w:ascii="Times New Roman"/>
          <w:b w:val="false"/>
          <w:i w:val="false"/>
          <w:color w:val="000000"/>
          <w:sz w:val="28"/>
        </w:rPr>
        <w:t xml:space="preserve">
      1) қоғамның атқарушы органының толық атауы және орналасқан жері; </w:t>
      </w:r>
    </w:p>
    <w:bookmarkEnd w:id="436"/>
    <w:bookmarkStart w:name="z747" w:id="437"/>
    <w:p>
      <w:pPr>
        <w:spacing w:after="0"/>
        <w:ind w:left="0"/>
        <w:jc w:val="both"/>
      </w:pPr>
      <w:r>
        <w:rPr>
          <w:rFonts w:ascii="Times New Roman"/>
          <w:b w:val="false"/>
          <w:i w:val="false"/>
          <w:color w:val="000000"/>
          <w:sz w:val="28"/>
        </w:rPr>
        <w:t xml:space="preserve">
      2) жиналысты шақырудың бастамашысы туралы мәліметтер; </w:t>
      </w:r>
    </w:p>
    <w:bookmarkEnd w:id="437"/>
    <w:bookmarkStart w:name="z748" w:id="438"/>
    <w:p>
      <w:pPr>
        <w:spacing w:after="0"/>
        <w:ind w:left="0"/>
        <w:jc w:val="both"/>
      </w:pPr>
      <w:r>
        <w:rPr>
          <w:rFonts w:ascii="Times New Roman"/>
          <w:b w:val="false"/>
          <w:i w:val="false"/>
          <w:color w:val="000000"/>
          <w:sz w:val="28"/>
        </w:rPr>
        <w:t xml:space="preserve">
      3) сырттай дауыс беруге арналған бюллетеньдерді берудің нақты күні; </w:t>
      </w:r>
    </w:p>
    <w:bookmarkEnd w:id="438"/>
    <w:bookmarkStart w:name="z749" w:id="439"/>
    <w:p>
      <w:pPr>
        <w:spacing w:after="0"/>
        <w:ind w:left="0"/>
        <w:jc w:val="both"/>
      </w:pPr>
      <w:r>
        <w:rPr>
          <w:rFonts w:ascii="Times New Roman"/>
          <w:b w:val="false"/>
          <w:i w:val="false"/>
          <w:color w:val="000000"/>
          <w:sz w:val="28"/>
        </w:rPr>
        <w:t xml:space="preserve">
      4) акционердің жалпы жиналысы жабылатын күн; </w:t>
      </w:r>
    </w:p>
    <w:bookmarkEnd w:id="439"/>
    <w:bookmarkStart w:name="z750" w:id="440"/>
    <w:p>
      <w:pPr>
        <w:spacing w:after="0"/>
        <w:ind w:left="0"/>
        <w:jc w:val="both"/>
      </w:pPr>
      <w:r>
        <w:rPr>
          <w:rFonts w:ascii="Times New Roman"/>
          <w:b w:val="false"/>
          <w:i w:val="false"/>
          <w:color w:val="000000"/>
          <w:sz w:val="28"/>
        </w:rPr>
        <w:t xml:space="preserve">
      5) акционерлердің жалпы жиналысының күн тәртібі; </w:t>
      </w:r>
    </w:p>
    <w:bookmarkEnd w:id="440"/>
    <w:bookmarkStart w:name="z751" w:id="441"/>
    <w:p>
      <w:pPr>
        <w:spacing w:after="0"/>
        <w:ind w:left="0"/>
        <w:jc w:val="both"/>
      </w:pPr>
      <w:r>
        <w:rPr>
          <w:rFonts w:ascii="Times New Roman"/>
          <w:b w:val="false"/>
          <w:i w:val="false"/>
          <w:color w:val="000000"/>
          <w:sz w:val="28"/>
        </w:rPr>
        <w:t xml:space="preserve">
      6) егер акционерлердің жалпы жиналысының күн тәртібінде директорлар кеңесінің мүшелерін сайлау туралы мәселелер болса, сайлауға ұсынылатын кандидаттардың есімдері; </w:t>
      </w:r>
    </w:p>
    <w:bookmarkEnd w:id="441"/>
    <w:bookmarkStart w:name="z752" w:id="442"/>
    <w:p>
      <w:pPr>
        <w:spacing w:after="0"/>
        <w:ind w:left="0"/>
        <w:jc w:val="both"/>
      </w:pPr>
      <w:r>
        <w:rPr>
          <w:rFonts w:ascii="Times New Roman"/>
          <w:b w:val="false"/>
          <w:i w:val="false"/>
          <w:color w:val="000000"/>
          <w:sz w:val="28"/>
        </w:rPr>
        <w:t xml:space="preserve">
      7) дауыс берілетін мәселелердің тұжырымдалуы; </w:t>
      </w:r>
    </w:p>
    <w:bookmarkEnd w:id="442"/>
    <w:bookmarkStart w:name="z753" w:id="443"/>
    <w:p>
      <w:pPr>
        <w:spacing w:after="0"/>
        <w:ind w:left="0"/>
        <w:jc w:val="both"/>
      </w:pPr>
      <w:r>
        <w:rPr>
          <w:rFonts w:ascii="Times New Roman"/>
          <w:b w:val="false"/>
          <w:i w:val="false"/>
          <w:color w:val="000000"/>
          <w:sz w:val="28"/>
        </w:rPr>
        <w:t xml:space="preserve">
      8) акционерлердің жалпы жиналысының күн тәртібіндегі әрбір мәселе бойынша дауыс берудің "жақтайды", "қарсы", "қалыс қалды" деген сөздермен білдірілген нұсқалары; </w:t>
      </w:r>
    </w:p>
    <w:bookmarkEnd w:id="443"/>
    <w:bookmarkStart w:name="z754" w:id="444"/>
    <w:p>
      <w:pPr>
        <w:spacing w:after="0"/>
        <w:ind w:left="0"/>
        <w:jc w:val="both"/>
      </w:pPr>
      <w:r>
        <w:rPr>
          <w:rFonts w:ascii="Times New Roman"/>
          <w:b w:val="false"/>
          <w:i w:val="false"/>
          <w:color w:val="000000"/>
          <w:sz w:val="28"/>
        </w:rPr>
        <w:t xml:space="preserve">
      9) күн тәртібіндегі әрбір мәселе бойынша дауыс беру (бюллетеньді толтыру) тәртібінің түсіндірмесі болуға тиіс. </w:t>
      </w:r>
    </w:p>
    <w:bookmarkEnd w:id="444"/>
    <w:bookmarkStart w:name="z410" w:id="445"/>
    <w:p>
      <w:pPr>
        <w:spacing w:after="0"/>
        <w:ind w:left="0"/>
        <w:jc w:val="both"/>
      </w:pPr>
      <w:r>
        <w:rPr>
          <w:rFonts w:ascii="Times New Roman"/>
          <w:b w:val="false"/>
          <w:i w:val="false"/>
          <w:color w:val="000000"/>
          <w:sz w:val="28"/>
        </w:rPr>
        <w:t xml:space="preserve">
      6. Сырттай дауыс беруге арналған бюллетеньге жеке тұлға – акционер (жеке тұлға – акционердің өкілі) осы адамның жеке басын куәландыратын құжат туралы мәліметтерді көрсете отырып қол қоюға тиіс. </w:t>
      </w:r>
    </w:p>
    <w:bookmarkEnd w:id="445"/>
    <w:bookmarkStart w:name="z755" w:id="446"/>
    <w:p>
      <w:pPr>
        <w:spacing w:after="0"/>
        <w:ind w:left="0"/>
        <w:jc w:val="both"/>
      </w:pPr>
      <w:r>
        <w:rPr>
          <w:rFonts w:ascii="Times New Roman"/>
          <w:b w:val="false"/>
          <w:i w:val="false"/>
          <w:color w:val="000000"/>
          <w:sz w:val="28"/>
        </w:rPr>
        <w:t>
      Заңды тұлға – акционердің сырттай дауыс беруіне арналған бюллетенге оның басшысы (заңды тұлға – акционердің өкілі) қол қоюға тиіс.</w:t>
      </w:r>
    </w:p>
    <w:bookmarkEnd w:id="446"/>
    <w:p>
      <w:pPr>
        <w:spacing w:after="0"/>
        <w:ind w:left="0"/>
        <w:jc w:val="both"/>
      </w:pPr>
      <w:r>
        <w:rPr>
          <w:rFonts w:ascii="Times New Roman"/>
          <w:b w:val="false"/>
          <w:i w:val="false"/>
          <w:color w:val="000000"/>
          <w:sz w:val="28"/>
        </w:rPr>
        <w:t>
      Акционердің өкілі сырттай дауыс беру үшін бюллетеньге қол қойған жағдайда, сырттай дауыс беруге арналған бюллетеньге акционер өкілінің өкілеттілігін растайтын сенімхаттың немесе өзге құжаттың көшірмесі қоса беріледі.</w:t>
      </w:r>
    </w:p>
    <w:p>
      <w:pPr>
        <w:spacing w:after="0"/>
        <w:ind w:left="0"/>
        <w:jc w:val="both"/>
      </w:pPr>
      <w:r>
        <w:rPr>
          <w:rFonts w:ascii="Times New Roman"/>
          <w:b w:val="false"/>
          <w:i w:val="false"/>
          <w:color w:val="000000"/>
          <w:sz w:val="28"/>
        </w:rPr>
        <w:t>
      Жеке тұлға – акционердің не заңды тұлға – акционер басшысының немесе жеке тұлға – акционер өкілінің не заңды тұлға – акционер өкілінің қолы қойылмаған бюллетень жарамсыз деп есептеледі.</w:t>
      </w:r>
    </w:p>
    <w:bookmarkStart w:name="z757" w:id="447"/>
    <w:p>
      <w:pPr>
        <w:spacing w:after="0"/>
        <w:ind w:left="0"/>
        <w:jc w:val="both"/>
      </w:pPr>
      <w:r>
        <w:rPr>
          <w:rFonts w:ascii="Times New Roman"/>
          <w:b w:val="false"/>
          <w:i w:val="false"/>
          <w:color w:val="000000"/>
          <w:sz w:val="28"/>
        </w:rPr>
        <w:t xml:space="preserve">
      Дауыстарды есептеу кезінде акционер (акционердің өкілі) бюллетеньде белгіленген дауыс беру тәртібін сақтаған және дауыс берудің тек бір ғана ықтимал нұсқасы қойылған мәселелер бойынша дауыстар есептеледі. </w:t>
      </w:r>
    </w:p>
    <w:bookmarkEnd w:id="447"/>
    <w:bookmarkStart w:name="z411" w:id="448"/>
    <w:p>
      <w:pPr>
        <w:spacing w:after="0"/>
        <w:ind w:left="0"/>
        <w:jc w:val="both"/>
      </w:pPr>
      <w:r>
        <w:rPr>
          <w:rFonts w:ascii="Times New Roman"/>
          <w:b w:val="false"/>
          <w:i w:val="false"/>
          <w:color w:val="000000"/>
          <w:sz w:val="28"/>
        </w:rPr>
        <w:t>
      7. Егер акционерлердің жалпы жиналысының күн тәртібінде директорлар кеңесінің мүшелерін сайлау туралы мәселелер болса, сырттай дауыс беруге арналған бюллетеньде жекелеген кандидаттарға берілген дауыстардың санын көрсететін орын болуға тиіс.</w:t>
      </w:r>
    </w:p>
    <w:bookmarkEnd w:id="448"/>
    <w:bookmarkStart w:name="z553" w:id="449"/>
    <w:p>
      <w:pPr>
        <w:spacing w:after="0"/>
        <w:ind w:left="0"/>
        <w:jc w:val="both"/>
      </w:pPr>
      <w:r>
        <w:rPr>
          <w:rFonts w:ascii="Times New Roman"/>
          <w:b w:val="false"/>
          <w:i w:val="false"/>
          <w:color w:val="000000"/>
          <w:sz w:val="28"/>
        </w:rPr>
        <w:t>
      7-1. Егер акционерлердің жалпы жиналысы сырттай дауыс беру арқылы өткізілген жағдайда тиісті түрде толтырылған бюллетеньдер барлық акционерлерден дауыстарды санау белгіленген күннен бұрын келіп түскен болса, онда дауыстарды уақытынан ертерек күні санауға жол беріледі, бұл дауыс беру қорытындылары туралы хаттамада көрсетіледі.</w:t>
      </w:r>
    </w:p>
    <w:bookmarkEnd w:id="4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 Алып тасталды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49-бапқа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2007.02.19 </w:t>
      </w:r>
      <w:r>
        <w:rPr>
          <w:rFonts w:ascii="Times New Roman"/>
          <w:b w:val="false"/>
          <w:i w:val="false"/>
          <w:color w:val="00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50-бап. Акционерлердің жалпы жиналысында дауыс беру </w:t>
      </w:r>
    </w:p>
    <w:p>
      <w:pPr>
        <w:spacing w:after="0"/>
        <w:ind w:left="0"/>
        <w:jc w:val="both"/>
      </w:pPr>
      <w:r>
        <w:rPr>
          <w:rFonts w:ascii="Times New Roman"/>
          <w:b w:val="false"/>
          <w:i w:val="false"/>
          <w:color w:val="000000"/>
          <w:sz w:val="28"/>
        </w:rPr>
        <w:t xml:space="preserve">
      1. Акционерлердің жалпы жиналысында дауыс беру: </w:t>
      </w:r>
    </w:p>
    <w:bookmarkStart w:name="z758" w:id="450"/>
    <w:p>
      <w:pPr>
        <w:spacing w:after="0"/>
        <w:ind w:left="0"/>
        <w:jc w:val="both"/>
      </w:pPr>
      <w:r>
        <w:rPr>
          <w:rFonts w:ascii="Times New Roman"/>
          <w:b w:val="false"/>
          <w:i w:val="false"/>
          <w:color w:val="000000"/>
          <w:sz w:val="28"/>
        </w:rPr>
        <w:t xml:space="preserve">
      1) Қазақстан Республикасының заң актілерінде көзделген жағдайларда бір акционерге берілетін акциялар бойынша дауыстардың ең көп санын шектеуді; </w:t>
      </w:r>
    </w:p>
    <w:bookmarkEnd w:id="450"/>
    <w:bookmarkStart w:name="z759" w:id="451"/>
    <w:p>
      <w:pPr>
        <w:spacing w:after="0"/>
        <w:ind w:left="0"/>
        <w:jc w:val="both"/>
      </w:pPr>
      <w:r>
        <w:rPr>
          <w:rFonts w:ascii="Times New Roman"/>
          <w:b w:val="false"/>
          <w:i w:val="false"/>
          <w:color w:val="000000"/>
          <w:sz w:val="28"/>
        </w:rPr>
        <w:t xml:space="preserve">
      2) директорлар кеңесінің мүшелерін сайлау кезінде кумулятивтік дауыс беруді; </w:t>
      </w:r>
    </w:p>
    <w:bookmarkEnd w:id="451"/>
    <w:bookmarkStart w:name="z760" w:id="452"/>
    <w:p>
      <w:pPr>
        <w:spacing w:after="0"/>
        <w:ind w:left="0"/>
        <w:jc w:val="both"/>
      </w:pPr>
      <w:r>
        <w:rPr>
          <w:rFonts w:ascii="Times New Roman"/>
          <w:b w:val="false"/>
          <w:i w:val="false"/>
          <w:color w:val="000000"/>
          <w:sz w:val="28"/>
        </w:rPr>
        <w:t xml:space="preserve">
      3) акционерлердің жалпы жиналысында дауыс беру құқығы бар әрбір адамға акционерлердің жалпы жиналысын өткізудің рәсімдік мәселелері бойынша бір дауыстан беруді қоспағанда, "бір акция - бір дауыс" принципі бойынша жүзеге асырылады. </w:t>
      </w:r>
    </w:p>
    <w:bookmarkEnd w:id="452"/>
    <w:bookmarkStart w:name="z403" w:id="453"/>
    <w:p>
      <w:pPr>
        <w:spacing w:after="0"/>
        <w:ind w:left="0"/>
        <w:jc w:val="both"/>
      </w:pPr>
      <w:r>
        <w:rPr>
          <w:rFonts w:ascii="Times New Roman"/>
          <w:b w:val="false"/>
          <w:i w:val="false"/>
          <w:color w:val="000000"/>
          <w:sz w:val="28"/>
        </w:rPr>
        <w:t xml:space="preserve">
      2. Акциялар бойынша берілетін кумулятивтік дауыс беру кезінде дауыстарды акционер директорлар кеңесінің мүшелігіне бір кандидат үшін толық беруі немесе ол директорлар кеңесінің мүшелігіне бірнеше кандидат арасында бөліп беруі мүмкін. Дауыстар саны ең көп берілген кандидаттар директорлар кеңесіне сайланған болып танылады. </w:t>
      </w:r>
    </w:p>
    <w:bookmarkEnd w:id="453"/>
    <w:bookmarkStart w:name="z404" w:id="454"/>
    <w:p>
      <w:pPr>
        <w:spacing w:after="0"/>
        <w:ind w:left="0"/>
        <w:jc w:val="both"/>
      </w:pPr>
      <w:r>
        <w:rPr>
          <w:rFonts w:ascii="Times New Roman"/>
          <w:b w:val="false"/>
          <w:i w:val="false"/>
          <w:color w:val="000000"/>
          <w:sz w:val="28"/>
        </w:rPr>
        <w:t xml:space="preserve">
      3. Акционерлердің қатысу тәртібімен өткізілетін жалпы жиналысында дауыс беру жасырын әдіспен жүргізілген жағдайда мұндай дауыс беруге арналған бюллетеньдер (бұдан әрі осы бапта - қатысып жасырын дауыс беруге арналған бюллетеньдер) дауыс беру жасырын тәсілмен жүргізілетін әрбір жекелеген мәселе бойынша жасалуға тиіс. Бұл орайда қатысып жасырын дауыс беруге арналған бюллетеньде: </w:t>
      </w:r>
    </w:p>
    <w:bookmarkEnd w:id="454"/>
    <w:bookmarkStart w:name="z761" w:id="455"/>
    <w:p>
      <w:pPr>
        <w:spacing w:after="0"/>
        <w:ind w:left="0"/>
        <w:jc w:val="both"/>
      </w:pPr>
      <w:r>
        <w:rPr>
          <w:rFonts w:ascii="Times New Roman"/>
          <w:b w:val="false"/>
          <w:i w:val="false"/>
          <w:color w:val="000000"/>
          <w:sz w:val="28"/>
        </w:rPr>
        <w:t xml:space="preserve">
      1) мәселенің тұжырымдалуы немесе жиналыстың күн тәртібіндегі оның рет нөмірі; </w:t>
      </w:r>
    </w:p>
    <w:bookmarkEnd w:id="455"/>
    <w:bookmarkStart w:name="z762" w:id="456"/>
    <w:p>
      <w:pPr>
        <w:spacing w:after="0"/>
        <w:ind w:left="0"/>
        <w:jc w:val="both"/>
      </w:pPr>
      <w:r>
        <w:rPr>
          <w:rFonts w:ascii="Times New Roman"/>
          <w:b w:val="false"/>
          <w:i w:val="false"/>
          <w:color w:val="000000"/>
          <w:sz w:val="28"/>
        </w:rPr>
        <w:t xml:space="preserve">
      2) мәселелер бойынша "жақтайды", "қарсы", "қалыс қалды" деген сөздермен білдірілген дауыс беру нұсқалары немесе қоғамның органына әрбір кандидат бойынша дауыс беру нұсқалары; </w:t>
      </w:r>
    </w:p>
    <w:bookmarkEnd w:id="456"/>
    <w:bookmarkStart w:name="z763" w:id="457"/>
    <w:p>
      <w:pPr>
        <w:spacing w:after="0"/>
        <w:ind w:left="0"/>
        <w:jc w:val="both"/>
      </w:pPr>
      <w:r>
        <w:rPr>
          <w:rFonts w:ascii="Times New Roman"/>
          <w:b w:val="false"/>
          <w:i w:val="false"/>
          <w:color w:val="000000"/>
          <w:sz w:val="28"/>
        </w:rPr>
        <w:t xml:space="preserve">
      3) акционерге тиесілі дауыстар саны болуға тиіс. </w:t>
      </w:r>
    </w:p>
    <w:bookmarkEnd w:id="457"/>
    <w:bookmarkStart w:name="z405" w:id="458"/>
    <w:p>
      <w:pPr>
        <w:spacing w:after="0"/>
        <w:ind w:left="0"/>
        <w:jc w:val="both"/>
      </w:pPr>
      <w:r>
        <w:rPr>
          <w:rFonts w:ascii="Times New Roman"/>
          <w:b w:val="false"/>
          <w:i w:val="false"/>
          <w:color w:val="000000"/>
          <w:sz w:val="28"/>
        </w:rPr>
        <w:t xml:space="preserve">
      4. Акционер бюллетеньге өзі қол қоюға, оның ішінде өзіне тиесілі акцияларды осы Заңға сәйкес сатып алу туралы қоғамға талап қою мақсатында тілек білдірген жағдайды қоспағанда, акционер қатысып жасырын дауыс беруге арналған бюллетеньге қол қоймайды. </w:t>
      </w:r>
    </w:p>
    <w:bookmarkEnd w:id="458"/>
    <w:bookmarkStart w:name="z764" w:id="459"/>
    <w:p>
      <w:pPr>
        <w:spacing w:after="0"/>
        <w:ind w:left="0"/>
        <w:jc w:val="both"/>
      </w:pPr>
      <w:r>
        <w:rPr>
          <w:rFonts w:ascii="Times New Roman"/>
          <w:b w:val="false"/>
          <w:i w:val="false"/>
          <w:color w:val="000000"/>
          <w:sz w:val="28"/>
        </w:rPr>
        <w:t xml:space="preserve">
      Қатысып жасырын дауыс беруге арналған бюллетеньдер бойынша дауыстарды есептеу кезінде дауыс берушілердің бюллетеньде белгіленген дауыс беру тәртібі сақталған және дауыс берудің тек бір ғана ықтимал нұсқасы қалдырылған мәселелер бойынша дауыстары есепке алынады. </w:t>
      </w:r>
    </w:p>
    <w:bookmarkEnd w:id="459"/>
    <w:p>
      <w:pPr>
        <w:spacing w:after="0"/>
        <w:ind w:left="0"/>
        <w:jc w:val="both"/>
      </w:pPr>
      <w:r>
        <w:rPr>
          <w:rFonts w:ascii="Times New Roman"/>
          <w:b/>
          <w:i w:val="false"/>
          <w:color w:val="000000"/>
          <w:sz w:val="28"/>
        </w:rPr>
        <w:t xml:space="preserve">51-бап. Дауыс беру қорытындылары туралы хаттама </w:t>
      </w:r>
    </w:p>
    <w:p>
      <w:pPr>
        <w:spacing w:after="0"/>
        <w:ind w:left="0"/>
        <w:jc w:val="both"/>
      </w:pPr>
      <w:r>
        <w:rPr>
          <w:rFonts w:ascii="Times New Roman"/>
          <w:b w:val="false"/>
          <w:i w:val="false"/>
          <w:color w:val="000000"/>
          <w:sz w:val="28"/>
        </w:rPr>
        <w:t xml:space="preserve">
      1. Дауыс беру қорытындылары бойынша есеп комиссиясы дауыс беру қорытындылары туралы хаттама жасап, оған қол қояды. </w:t>
      </w:r>
    </w:p>
    <w:bookmarkStart w:name="z765" w:id="460"/>
    <w:p>
      <w:pPr>
        <w:spacing w:after="0"/>
        <w:ind w:left="0"/>
        <w:jc w:val="both"/>
      </w:pPr>
      <w:r>
        <w:rPr>
          <w:rFonts w:ascii="Times New Roman"/>
          <w:b w:val="false"/>
          <w:i w:val="false"/>
          <w:color w:val="000000"/>
          <w:sz w:val="28"/>
        </w:rPr>
        <w:t xml:space="preserve">
      2. Акционердің дауыс беруге қойылған мәселе бойынша ерекше пікірі болған жағдайда қоғамның есеп комиссиясы хаттамаға тиісті жазба енгізуге міндетті. </w:t>
      </w:r>
    </w:p>
    <w:bookmarkEnd w:id="460"/>
    <w:bookmarkStart w:name="z766" w:id="461"/>
    <w:p>
      <w:pPr>
        <w:spacing w:after="0"/>
        <w:ind w:left="0"/>
        <w:jc w:val="both"/>
      </w:pPr>
      <w:r>
        <w:rPr>
          <w:rFonts w:ascii="Times New Roman"/>
          <w:b w:val="false"/>
          <w:i w:val="false"/>
          <w:color w:val="000000"/>
          <w:sz w:val="28"/>
        </w:rPr>
        <w:t xml:space="preserve">
      3. Дауыс беру қорытындылары туралы хаттама жасалып, оған қол қойылғаннан кейін қатысып жасырын және сырттай дауыс беру үшін толтырылған (оның ішінде жарамсыз деп танылған бюллетеньдер де), соның негізінде хаттама жасалған бюллетеньдер хаттамамен бірге тігіледі және қоғамда сақталады. </w:t>
      </w:r>
    </w:p>
    <w:bookmarkEnd w:id="461"/>
    <w:bookmarkStart w:name="z767" w:id="462"/>
    <w:p>
      <w:pPr>
        <w:spacing w:after="0"/>
        <w:ind w:left="0"/>
        <w:jc w:val="both"/>
      </w:pPr>
      <w:r>
        <w:rPr>
          <w:rFonts w:ascii="Times New Roman"/>
          <w:b w:val="false"/>
          <w:i w:val="false"/>
          <w:color w:val="000000"/>
          <w:sz w:val="28"/>
        </w:rPr>
        <w:t xml:space="preserve">
      4. Дауыс беру қорытындылары туралы хаттама акционерлердің жалпы жиналысының хаттамасына қоса тіркелуге тиіс. </w:t>
      </w:r>
    </w:p>
    <w:bookmarkEnd w:id="462"/>
    <w:bookmarkStart w:name="z768" w:id="463"/>
    <w:p>
      <w:pPr>
        <w:spacing w:after="0"/>
        <w:ind w:left="0"/>
        <w:jc w:val="both"/>
      </w:pPr>
      <w:r>
        <w:rPr>
          <w:rFonts w:ascii="Times New Roman"/>
          <w:b w:val="false"/>
          <w:i w:val="false"/>
          <w:color w:val="000000"/>
          <w:sz w:val="28"/>
        </w:rPr>
        <w:t xml:space="preserve">
      5. Дауыс беру қорытындылары акционерлердің дауыс беру өткізілген жалпы жиналысының барысында жария етіледі. </w:t>
      </w:r>
    </w:p>
    <w:bookmarkEnd w:id="463"/>
    <w:bookmarkStart w:name="z769" w:id="464"/>
    <w:p>
      <w:pPr>
        <w:spacing w:after="0"/>
        <w:ind w:left="0"/>
        <w:jc w:val="both"/>
      </w:pPr>
      <w:r>
        <w:rPr>
          <w:rFonts w:ascii="Times New Roman"/>
          <w:b w:val="false"/>
          <w:i w:val="false"/>
          <w:color w:val="000000"/>
          <w:sz w:val="28"/>
        </w:rPr>
        <w:t xml:space="preserve">
      6. Акционерлердің жалпы жиналысының дауыс беру қорытындылары немесе сырттай дауыс беру нәтижелері акционерлердің назарына акционерлердің жалпы жиналысы жабылғаннан күннен кейін күнтізбелік он бес күн ішінде қаржылық есептілік депозитарийінің интернет-ресурсында оларды қазақ және орыс тілдерінде жариялау арқылы және қоғамның жарғысында айқындалған тәртіппен (осындай тәртіп болған кезде) жеткізіледі. </w:t>
      </w:r>
    </w:p>
    <w:bookmarkEnd w:id="4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51-бапқа өзгеріс енгізілді – ҚР 2005.07.08. </w:t>
      </w:r>
      <w:r>
        <w:rPr>
          <w:rFonts w:ascii="Times New Roman"/>
          <w:b w:val="false"/>
          <w:i w:val="false"/>
          <w:color w:val="ff0000"/>
          <w:sz w:val="28"/>
        </w:rPr>
        <w:t>N 72</w:t>
      </w:r>
      <w:r>
        <w:rPr>
          <w:rFonts w:ascii="Times New Roman"/>
          <w:b w:val="false"/>
          <w:i w:val="false"/>
          <w:color w:val="ff0000"/>
          <w:sz w:val="28"/>
        </w:rPr>
        <w:t xml:space="preserve"> (қолданысқа енгізілу тәртібін 2-баптан қараңыз),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52-бап. Акционерлердің жалпы жиналысының хаттамасы </w:t>
      </w:r>
    </w:p>
    <w:p>
      <w:pPr>
        <w:spacing w:after="0"/>
        <w:ind w:left="0"/>
        <w:jc w:val="both"/>
      </w:pPr>
      <w:r>
        <w:rPr>
          <w:rFonts w:ascii="Times New Roman"/>
          <w:b w:val="false"/>
          <w:i w:val="false"/>
          <w:color w:val="000000"/>
          <w:sz w:val="28"/>
        </w:rPr>
        <w:t xml:space="preserve">
      1. Акционерлердің жалпы жиналысының хаттамасы жиналыс жабылғаннан кейін үш жұмыс күні ішінде жасалып, қол қойылуға тиіс. </w:t>
      </w:r>
    </w:p>
    <w:bookmarkStart w:name="z399" w:id="465"/>
    <w:p>
      <w:pPr>
        <w:spacing w:after="0"/>
        <w:ind w:left="0"/>
        <w:jc w:val="both"/>
      </w:pPr>
      <w:r>
        <w:rPr>
          <w:rFonts w:ascii="Times New Roman"/>
          <w:b w:val="false"/>
          <w:i w:val="false"/>
          <w:color w:val="000000"/>
          <w:sz w:val="28"/>
        </w:rPr>
        <w:t xml:space="preserve">
      2. Акционерлердің жалпы жиналысының хаттамасында: </w:t>
      </w:r>
    </w:p>
    <w:bookmarkEnd w:id="465"/>
    <w:bookmarkStart w:name="z771" w:id="466"/>
    <w:p>
      <w:pPr>
        <w:spacing w:after="0"/>
        <w:ind w:left="0"/>
        <w:jc w:val="both"/>
      </w:pPr>
      <w:r>
        <w:rPr>
          <w:rFonts w:ascii="Times New Roman"/>
          <w:b w:val="false"/>
          <w:i w:val="false"/>
          <w:color w:val="000000"/>
          <w:sz w:val="28"/>
        </w:rPr>
        <w:t xml:space="preserve">
      1) қоғамның атқарушы органының толық атауы және орналасқан жері; </w:t>
      </w:r>
    </w:p>
    <w:bookmarkEnd w:id="466"/>
    <w:bookmarkStart w:name="z772" w:id="467"/>
    <w:p>
      <w:pPr>
        <w:spacing w:after="0"/>
        <w:ind w:left="0"/>
        <w:jc w:val="both"/>
      </w:pPr>
      <w:r>
        <w:rPr>
          <w:rFonts w:ascii="Times New Roman"/>
          <w:b w:val="false"/>
          <w:i w:val="false"/>
          <w:color w:val="000000"/>
          <w:sz w:val="28"/>
        </w:rPr>
        <w:t xml:space="preserve">
      2) акционерлердің жалпы жиналысының өткізілген күні, уақыты және орны; </w:t>
      </w:r>
    </w:p>
    <w:bookmarkEnd w:id="467"/>
    <w:bookmarkStart w:name="z773" w:id="468"/>
    <w:p>
      <w:pPr>
        <w:spacing w:after="0"/>
        <w:ind w:left="0"/>
        <w:jc w:val="both"/>
      </w:pPr>
      <w:r>
        <w:rPr>
          <w:rFonts w:ascii="Times New Roman"/>
          <w:b w:val="false"/>
          <w:i w:val="false"/>
          <w:color w:val="000000"/>
          <w:sz w:val="28"/>
        </w:rPr>
        <w:t xml:space="preserve">
      3) қоғамның акционерлердің жалпы жиналысындағы ұсынған дауыс беретін акцияларының саны туралы мәліметтер; </w:t>
      </w:r>
    </w:p>
    <w:bookmarkEnd w:id="468"/>
    <w:bookmarkStart w:name="z774" w:id="469"/>
    <w:p>
      <w:pPr>
        <w:spacing w:after="0"/>
        <w:ind w:left="0"/>
        <w:jc w:val="both"/>
      </w:pPr>
      <w:r>
        <w:rPr>
          <w:rFonts w:ascii="Times New Roman"/>
          <w:b w:val="false"/>
          <w:i w:val="false"/>
          <w:color w:val="000000"/>
          <w:sz w:val="28"/>
        </w:rPr>
        <w:t xml:space="preserve">
      4) акционерлердің жалпы жиналысының кворумы; </w:t>
      </w:r>
    </w:p>
    <w:bookmarkEnd w:id="469"/>
    <w:bookmarkStart w:name="z775" w:id="470"/>
    <w:p>
      <w:pPr>
        <w:spacing w:after="0"/>
        <w:ind w:left="0"/>
        <w:jc w:val="both"/>
      </w:pPr>
      <w:r>
        <w:rPr>
          <w:rFonts w:ascii="Times New Roman"/>
          <w:b w:val="false"/>
          <w:i w:val="false"/>
          <w:color w:val="000000"/>
          <w:sz w:val="28"/>
        </w:rPr>
        <w:t xml:space="preserve">
      5) акционерлердің жалпы жиналысының күн тәртібі; </w:t>
      </w:r>
    </w:p>
    <w:bookmarkEnd w:id="470"/>
    <w:bookmarkStart w:name="z776" w:id="471"/>
    <w:p>
      <w:pPr>
        <w:spacing w:after="0"/>
        <w:ind w:left="0"/>
        <w:jc w:val="both"/>
      </w:pPr>
      <w:r>
        <w:rPr>
          <w:rFonts w:ascii="Times New Roman"/>
          <w:b w:val="false"/>
          <w:i w:val="false"/>
          <w:color w:val="000000"/>
          <w:sz w:val="28"/>
        </w:rPr>
        <w:t xml:space="preserve">
      6) акционерлердің жалпы жиналысында дауыс беру тәртібі; </w:t>
      </w:r>
    </w:p>
    <w:bookmarkEnd w:id="471"/>
    <w:bookmarkStart w:name="z777" w:id="472"/>
    <w:p>
      <w:pPr>
        <w:spacing w:after="0"/>
        <w:ind w:left="0"/>
        <w:jc w:val="both"/>
      </w:pPr>
      <w:r>
        <w:rPr>
          <w:rFonts w:ascii="Times New Roman"/>
          <w:b w:val="false"/>
          <w:i w:val="false"/>
          <w:color w:val="000000"/>
          <w:sz w:val="28"/>
        </w:rPr>
        <w:t xml:space="preserve">
      7) акционерлердің жалпы жиналысының төрағасы (төралқасы) және хатшысы; </w:t>
      </w:r>
    </w:p>
    <w:bookmarkEnd w:id="472"/>
    <w:bookmarkStart w:name="z778" w:id="473"/>
    <w:p>
      <w:pPr>
        <w:spacing w:after="0"/>
        <w:ind w:left="0"/>
        <w:jc w:val="both"/>
      </w:pPr>
      <w:r>
        <w:rPr>
          <w:rFonts w:ascii="Times New Roman"/>
          <w:b w:val="false"/>
          <w:i w:val="false"/>
          <w:color w:val="000000"/>
          <w:sz w:val="28"/>
        </w:rPr>
        <w:t xml:space="preserve">
      8) акционерлердің жалпы жиналысына қатысқан адамдардың сөйлеген сөздері; </w:t>
      </w:r>
    </w:p>
    <w:bookmarkEnd w:id="473"/>
    <w:bookmarkStart w:name="z779" w:id="474"/>
    <w:p>
      <w:pPr>
        <w:spacing w:after="0"/>
        <w:ind w:left="0"/>
        <w:jc w:val="both"/>
      </w:pPr>
      <w:r>
        <w:rPr>
          <w:rFonts w:ascii="Times New Roman"/>
          <w:b w:val="false"/>
          <w:i w:val="false"/>
          <w:color w:val="000000"/>
          <w:sz w:val="28"/>
        </w:rPr>
        <w:t xml:space="preserve">
      9) акционерлердің жалпы жиналысының күн тәртібіндегі дауыс беруге қойылған әрбір мәселе бойынша акционерлердің жалпы дауыс саны; </w:t>
      </w:r>
    </w:p>
    <w:bookmarkEnd w:id="474"/>
    <w:bookmarkStart w:name="z780" w:id="475"/>
    <w:p>
      <w:pPr>
        <w:spacing w:after="0"/>
        <w:ind w:left="0"/>
        <w:jc w:val="both"/>
      </w:pPr>
      <w:r>
        <w:rPr>
          <w:rFonts w:ascii="Times New Roman"/>
          <w:b w:val="false"/>
          <w:i w:val="false"/>
          <w:color w:val="000000"/>
          <w:sz w:val="28"/>
        </w:rPr>
        <w:t xml:space="preserve">
      10) дауысқа қойылған мәселелер, олар бойынша дауыс беру қорытындылары; </w:t>
      </w:r>
    </w:p>
    <w:bookmarkEnd w:id="475"/>
    <w:bookmarkStart w:name="z781" w:id="476"/>
    <w:p>
      <w:pPr>
        <w:spacing w:after="0"/>
        <w:ind w:left="0"/>
        <w:jc w:val="both"/>
      </w:pPr>
      <w:r>
        <w:rPr>
          <w:rFonts w:ascii="Times New Roman"/>
          <w:b w:val="false"/>
          <w:i w:val="false"/>
          <w:color w:val="000000"/>
          <w:sz w:val="28"/>
        </w:rPr>
        <w:t xml:space="preserve">
      11) акционерлердің жалпы жиналысында қабылданған шешімдер көрсетіледі. </w:t>
      </w:r>
    </w:p>
    <w:bookmarkEnd w:id="476"/>
    <w:bookmarkStart w:name="z782" w:id="477"/>
    <w:p>
      <w:pPr>
        <w:spacing w:after="0"/>
        <w:ind w:left="0"/>
        <w:jc w:val="both"/>
      </w:pPr>
      <w:r>
        <w:rPr>
          <w:rFonts w:ascii="Times New Roman"/>
          <w:b w:val="false"/>
          <w:i w:val="false"/>
          <w:color w:val="000000"/>
          <w:sz w:val="28"/>
        </w:rPr>
        <w:t xml:space="preserve">
      Жалпы жиналыста қоғамның директорлар кеңесін (директорлар кеңесінің жаңа мүшесін) сайлау туралы мәселе қаралған жағдайда жалпы жиналыстың хаттамасында: директорлар кеңесінің сайланған мүшесі қандай акционердің өкілі болып табылатыны және (немесе) директорлар кеңесінің сайланған мүшелерінің қайсысы тәуелсіз директор болып табылатыны көрсетіледі. </w:t>
      </w:r>
    </w:p>
    <w:bookmarkEnd w:id="477"/>
    <w:bookmarkStart w:name="z400" w:id="478"/>
    <w:p>
      <w:pPr>
        <w:spacing w:after="0"/>
        <w:ind w:left="0"/>
        <w:jc w:val="both"/>
      </w:pPr>
      <w:r>
        <w:rPr>
          <w:rFonts w:ascii="Times New Roman"/>
          <w:b w:val="false"/>
          <w:i w:val="false"/>
          <w:color w:val="000000"/>
          <w:sz w:val="28"/>
        </w:rPr>
        <w:t>
      3. Акционерлердің қатысу тәртібімен өткізілетін жалпы жиналысының хаттамасына:</w:t>
      </w:r>
    </w:p>
    <w:bookmarkEnd w:id="478"/>
    <w:bookmarkStart w:name="z554" w:id="479"/>
    <w:p>
      <w:pPr>
        <w:spacing w:after="0"/>
        <w:ind w:left="0"/>
        <w:jc w:val="both"/>
      </w:pPr>
      <w:r>
        <w:rPr>
          <w:rFonts w:ascii="Times New Roman"/>
          <w:b w:val="false"/>
          <w:i w:val="false"/>
          <w:color w:val="000000"/>
          <w:sz w:val="28"/>
        </w:rPr>
        <w:t>
      1) акционерлердің жалпы жиналысының төрағасы (төралқа мүшелері) мен хатшысы;</w:t>
      </w:r>
    </w:p>
    <w:bookmarkEnd w:id="479"/>
    <w:bookmarkStart w:name="z555" w:id="480"/>
    <w:p>
      <w:pPr>
        <w:spacing w:after="0"/>
        <w:ind w:left="0"/>
        <w:jc w:val="both"/>
      </w:pPr>
      <w:r>
        <w:rPr>
          <w:rFonts w:ascii="Times New Roman"/>
          <w:b w:val="false"/>
          <w:i w:val="false"/>
          <w:color w:val="000000"/>
          <w:sz w:val="28"/>
        </w:rPr>
        <w:t>
      2) есеп комиссиясының мүшелері (болған кезде) қол қоюға тиіс.</w:t>
      </w:r>
    </w:p>
    <w:bookmarkEnd w:id="48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960" w:id="481"/>
    <w:p>
      <w:pPr>
        <w:spacing w:after="0"/>
        <w:ind w:left="0"/>
        <w:jc w:val="both"/>
      </w:pPr>
      <w:r>
        <w:rPr>
          <w:rFonts w:ascii="Times New Roman"/>
          <w:b w:val="false"/>
          <w:i w:val="false"/>
          <w:color w:val="000000"/>
          <w:sz w:val="28"/>
        </w:rPr>
        <w:t>
      3-1. Акционерлердің сырттай дауыс беру арқылы өткізілетін жалпы жиналысының хаттамасына есеп комиссиясының мүшелері (егер есеп комиссиясын сайлау талап етілмесе – акционерлердің жалпы жиналысының хатшысы) қол қоюға тиіс.</w:t>
      </w:r>
    </w:p>
    <w:bookmarkEnd w:id="481"/>
    <w:bookmarkStart w:name="z401" w:id="482"/>
    <w:p>
      <w:pPr>
        <w:spacing w:after="0"/>
        <w:ind w:left="0"/>
        <w:jc w:val="both"/>
      </w:pPr>
      <w:r>
        <w:rPr>
          <w:rFonts w:ascii="Times New Roman"/>
          <w:b w:val="false"/>
          <w:i w:val="false"/>
          <w:color w:val="000000"/>
          <w:sz w:val="28"/>
        </w:rPr>
        <w:t xml:space="preserve">
      4. Осы баптың 3 және 3-1-тармақтарында аталған адамдардың біреуі хаттаманың мазмұнымен келіспеген жағдайда, ол адам бас тарту себебіне жазбаша түсініктеме бере отырып, оған қол қоюдан бас тартуға құқылы, ол хаттамаға қоса тіркелуге тиіс. </w:t>
      </w:r>
    </w:p>
    <w:bookmarkEnd w:id="482"/>
    <w:bookmarkStart w:name="z402" w:id="483"/>
    <w:p>
      <w:pPr>
        <w:spacing w:after="0"/>
        <w:ind w:left="0"/>
        <w:jc w:val="both"/>
      </w:pPr>
      <w:r>
        <w:rPr>
          <w:rFonts w:ascii="Times New Roman"/>
          <w:b w:val="false"/>
          <w:i w:val="false"/>
          <w:color w:val="000000"/>
          <w:sz w:val="28"/>
        </w:rPr>
        <w:t xml:space="preserve">
      5. Акционерлердің жалпы жиналысының хаттамасы дауыс беру қорытындылары туралы хаттамамен, жалпы жиналысқа қатысу және дауыс беру құқығына берілген сенімхаттармен, сондай-ақ хаттамаға қол қоюмен және хаттамаға қол қоюдан бас тарту себептерінің жазбаша түсініктемелерімен бірге тігіледі. Аталған құжаттар атқарушы органда сақталуға және танысу үшін акционерлерге кез келген уақытта берілуге тиіс. Акционердің талап етуі бойынша оған акционерлердің жалпы жиналысы хаттамасының көшірмесі беріледі. </w:t>
      </w:r>
    </w:p>
    <w:bookmarkEnd w:id="48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52-бапқа өзгертулер енгізілді – ҚР 2005.07.08. </w:t>
      </w:r>
      <w:r>
        <w:rPr>
          <w:rFonts w:ascii="Times New Roman"/>
          <w:b w:val="false"/>
          <w:i w:val="false"/>
          <w:color w:val="ff0000"/>
          <w:sz w:val="28"/>
        </w:rPr>
        <w:t>N 72</w:t>
      </w:r>
      <w:r>
        <w:rPr>
          <w:rFonts w:ascii="Times New Roman"/>
          <w:b w:val="false"/>
          <w:i w:val="false"/>
          <w:color w:val="ff0000"/>
          <w:sz w:val="28"/>
        </w:rPr>
        <w:t xml:space="preserve">(қолданысқа енгізілу тәртібін 2-баптан қараңыз), 2007.02.19. </w:t>
      </w:r>
      <w:r>
        <w:rPr>
          <w:rFonts w:ascii="Times New Roman"/>
          <w:b w:val="false"/>
          <w:i w:val="false"/>
          <w:color w:val="ff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53-бап. Директорлар кеңесі </w:t>
      </w:r>
    </w:p>
    <w:p>
      <w:pPr>
        <w:spacing w:after="0"/>
        <w:ind w:left="0"/>
        <w:jc w:val="both"/>
      </w:pPr>
      <w:r>
        <w:rPr>
          <w:rFonts w:ascii="Times New Roman"/>
          <w:b w:val="false"/>
          <w:i w:val="false"/>
          <w:color w:val="000000"/>
          <w:sz w:val="28"/>
        </w:rPr>
        <w:t xml:space="preserve">
      1. Осы Заңда және (немесе) қоғамның жарғысында акционерлердің жалпы жиналысының айрықша құзыретіне жатқызылған мәселелерді шешуді қоспағанда, директорлар кеңесі қоғамның қызметіне жалпы басшылықты жүзеге асырады. </w:t>
      </w:r>
    </w:p>
    <w:bookmarkStart w:name="z395" w:id="484"/>
    <w:p>
      <w:pPr>
        <w:spacing w:after="0"/>
        <w:ind w:left="0"/>
        <w:jc w:val="both"/>
      </w:pPr>
      <w:r>
        <w:rPr>
          <w:rFonts w:ascii="Times New Roman"/>
          <w:b w:val="false"/>
          <w:i w:val="false"/>
          <w:color w:val="000000"/>
          <w:sz w:val="28"/>
        </w:rPr>
        <w:t xml:space="preserve">
      2. Егер осы Заңда және (немесе) қоғамның жарғысында өзгеше белгіленбесе, мынадай мәселелер директорлар кеңесінің айрықша құзыретіне жатады: </w:t>
      </w:r>
    </w:p>
    <w:bookmarkEnd w:id="484"/>
    <w:bookmarkStart w:name="z783" w:id="485"/>
    <w:p>
      <w:pPr>
        <w:spacing w:after="0"/>
        <w:ind w:left="0"/>
        <w:jc w:val="both"/>
      </w:pPr>
      <w:r>
        <w:rPr>
          <w:rFonts w:ascii="Times New Roman"/>
          <w:b w:val="false"/>
          <w:i w:val="false"/>
          <w:color w:val="000000"/>
          <w:sz w:val="28"/>
        </w:rPr>
        <w:t>
      1) қоғам қызметінің басым бағыттарын және қоғамның даму стратегиясын айқындау немесе Қазақстан Республикасының заңнамалық актілерінде көзделген жағдайларда қоғамның даму жоспарын бекіту;</w:t>
      </w:r>
    </w:p>
    <w:bookmarkEnd w:id="485"/>
    <w:bookmarkStart w:name="z784" w:id="486"/>
    <w:p>
      <w:pPr>
        <w:spacing w:after="0"/>
        <w:ind w:left="0"/>
        <w:jc w:val="both"/>
      </w:pPr>
      <w:r>
        <w:rPr>
          <w:rFonts w:ascii="Times New Roman"/>
          <w:b w:val="false"/>
          <w:i w:val="false"/>
          <w:color w:val="000000"/>
          <w:sz w:val="28"/>
        </w:rPr>
        <w:t xml:space="preserve">
      2) акционерлердің жылдық және кезектен тыс жалпы жиналысын шақыру туралы шешім қабылдау; </w:t>
      </w:r>
    </w:p>
    <w:bookmarkEnd w:id="486"/>
    <w:bookmarkStart w:name="z785" w:id="487"/>
    <w:p>
      <w:pPr>
        <w:spacing w:after="0"/>
        <w:ind w:left="0"/>
        <w:jc w:val="both"/>
      </w:pPr>
      <w:r>
        <w:rPr>
          <w:rFonts w:ascii="Times New Roman"/>
          <w:b w:val="false"/>
          <w:i w:val="false"/>
          <w:color w:val="000000"/>
          <w:sz w:val="28"/>
        </w:rPr>
        <w:t xml:space="preserve">
      3)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екінші және үшінші бөліктерінде көзделген жағдайларды қоспағанда, жарияланған акциялар саны шегiнде акцияларды орналастыру (өткiзу) туралы, оның iшiнде орналастырылатын (өткiзiлетiн) акциялар саны, оларды орналастыру (өткiзу) тәсiлi мен бағасы туралы шешiм қабылдау;</w:t>
      </w:r>
    </w:p>
    <w:bookmarkEnd w:id="487"/>
    <w:bookmarkStart w:name="z786" w:id="488"/>
    <w:p>
      <w:pPr>
        <w:spacing w:after="0"/>
        <w:ind w:left="0"/>
        <w:jc w:val="both"/>
      </w:pPr>
      <w:r>
        <w:rPr>
          <w:rFonts w:ascii="Times New Roman"/>
          <w:b w:val="false"/>
          <w:i w:val="false"/>
          <w:color w:val="000000"/>
          <w:sz w:val="28"/>
        </w:rPr>
        <w:t xml:space="preserve">
      4) қоғамның орналастырылған акцияларды немесе басқа да бағалы қағаздарды сатып алуы және оларды сатып алу бағасы туралы шешім қабылдау; </w:t>
      </w:r>
    </w:p>
    <w:bookmarkEnd w:id="488"/>
    <w:bookmarkStart w:name="z787" w:id="489"/>
    <w:p>
      <w:pPr>
        <w:spacing w:after="0"/>
        <w:ind w:left="0"/>
        <w:jc w:val="both"/>
      </w:pPr>
      <w:r>
        <w:rPr>
          <w:rFonts w:ascii="Times New Roman"/>
          <w:b w:val="false"/>
          <w:i w:val="false"/>
          <w:color w:val="000000"/>
          <w:sz w:val="28"/>
        </w:rPr>
        <w:t>
      5) қоғамның жылдық қаржы есептілігін алдын ала бекіту;</w:t>
      </w:r>
    </w:p>
    <w:bookmarkEnd w:id="489"/>
    <w:bookmarkStart w:name="z788" w:id="490"/>
    <w:p>
      <w:pPr>
        <w:spacing w:after="0"/>
        <w:ind w:left="0"/>
        <w:jc w:val="both"/>
      </w:pPr>
      <w:r>
        <w:rPr>
          <w:rFonts w:ascii="Times New Roman"/>
          <w:b w:val="false"/>
          <w:i w:val="false"/>
          <w:color w:val="000000"/>
          <w:sz w:val="28"/>
        </w:rPr>
        <w:t>
      5-1) директорлар кеңесінің комитеттері туралы ережелерді бекіту;</w:t>
      </w:r>
    </w:p>
    <w:bookmarkEnd w:id="490"/>
    <w:bookmarkStart w:name="z789" w:id="491"/>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алынып тасталды</w:t>
      </w:r>
      <w:r>
        <w:rPr>
          <w:rFonts w:ascii="Times New Roman"/>
          <w:b w:val="false"/>
          <w:i w:val="false"/>
          <w:color w:val="000000"/>
          <w:sz w:val="28"/>
        </w:rPr>
        <w:t xml:space="preserve">; </w:t>
      </w:r>
    </w:p>
    <w:bookmarkEnd w:id="491"/>
    <w:bookmarkStart w:name="z790" w:id="492"/>
    <w:p>
      <w:pPr>
        <w:spacing w:after="0"/>
        <w:ind w:left="0"/>
        <w:jc w:val="both"/>
      </w:pPr>
      <w:r>
        <w:rPr>
          <w:rFonts w:ascii="Times New Roman"/>
          <w:b w:val="false"/>
          <w:i w:val="false"/>
          <w:color w:val="000000"/>
          <w:sz w:val="28"/>
        </w:rPr>
        <w:t xml:space="preserve">
      7) қоғамның облигацияларын және туынды бағалы қағаздарын шығару талаптарын айқындау, сондай-ақ оларды шығару туралы шешімдер қабылдау; </w:t>
      </w:r>
    </w:p>
    <w:bookmarkEnd w:id="492"/>
    <w:bookmarkStart w:name="z791" w:id="493"/>
    <w:p>
      <w:pPr>
        <w:spacing w:after="0"/>
        <w:ind w:left="0"/>
        <w:jc w:val="both"/>
      </w:pPr>
      <w:r>
        <w:rPr>
          <w:rFonts w:ascii="Times New Roman"/>
          <w:b w:val="false"/>
          <w:i w:val="false"/>
          <w:color w:val="000000"/>
          <w:sz w:val="28"/>
        </w:rPr>
        <w:t xml:space="preserve">
      8) атқарушы органның сан құрамын, өкілеттік мерзімін анықтау, оның басшысын және мүшелерін (атқарушы органның функциясын жеке-дара жүзеге асыратын адамды) сайлау, сондай-ақ олардың өкілеттіктерін мерзімінен бұрын тоқтату; </w:t>
      </w:r>
    </w:p>
    <w:bookmarkEnd w:id="493"/>
    <w:bookmarkStart w:name="z792" w:id="494"/>
    <w:p>
      <w:pPr>
        <w:spacing w:after="0"/>
        <w:ind w:left="0"/>
        <w:jc w:val="both"/>
      </w:pPr>
      <w:r>
        <w:rPr>
          <w:rFonts w:ascii="Times New Roman"/>
          <w:b w:val="false"/>
          <w:i w:val="false"/>
          <w:color w:val="000000"/>
          <w:sz w:val="28"/>
        </w:rPr>
        <w:t xml:space="preserve">
      9) атқарушы органның басшысы мен мүшелерінің (атқарушы органның функциясын жеке-дара жүзеге асыратын адамның) лауазымдық айлықақыларының мөлшерін және оларға еңбекақы және сыйлықақы төлеу талаптарын айқындау; </w:t>
      </w:r>
    </w:p>
    <w:bookmarkEnd w:id="494"/>
    <w:bookmarkStart w:name="z793" w:id="495"/>
    <w:p>
      <w:pPr>
        <w:spacing w:after="0"/>
        <w:ind w:left="0"/>
        <w:jc w:val="both"/>
      </w:pPr>
      <w:r>
        <w:rPr>
          <w:rFonts w:ascii="Times New Roman"/>
          <w:b w:val="false"/>
          <w:i w:val="false"/>
          <w:color w:val="000000"/>
          <w:sz w:val="28"/>
        </w:rPr>
        <w:t xml:space="preserve">
      10) ішкі аудит қызметінің сандық құрамын, өкілеттік мерзімін айқындау, оның басшысы мен мүшелерін тағайындау, сондай-ақ олардың өкілеттіктерін мерзімінен бұрын тоқтату, ішкі аудит қызметінің жұмыс тәртібін, ішкі аудит қызметі қызметкерлеріне еңбекақы және сыйлықақы төлеудің мөлшері мен талаптарын айқындау; </w:t>
      </w:r>
    </w:p>
    <w:bookmarkEnd w:id="495"/>
    <w:bookmarkStart w:name="z794" w:id="496"/>
    <w:p>
      <w:pPr>
        <w:spacing w:after="0"/>
        <w:ind w:left="0"/>
        <w:jc w:val="both"/>
      </w:pPr>
      <w:r>
        <w:rPr>
          <w:rFonts w:ascii="Times New Roman"/>
          <w:b w:val="false"/>
          <w:i w:val="false"/>
          <w:color w:val="000000"/>
          <w:sz w:val="28"/>
        </w:rPr>
        <w:t xml:space="preserve">
      10-1) корпоративтік хатшыны тағайындау, оның өкілеттік мерзімін айқындау, оның өкілеттігін мерзімінен бұрын тоқтату, сондай-ақ корпоративтік хатшының лауазымдық жалақысы мөлшерін және сыйақы шарттарын айқындау; </w:t>
      </w:r>
    </w:p>
    <w:bookmarkEnd w:id="496"/>
    <w:bookmarkStart w:name="z795" w:id="497"/>
    <w:p>
      <w:pPr>
        <w:spacing w:after="0"/>
        <w:ind w:left="0"/>
        <w:jc w:val="both"/>
      </w:pPr>
      <w:r>
        <w:rPr>
          <w:rFonts w:ascii="Times New Roman"/>
          <w:b w:val="false"/>
          <w:i w:val="false"/>
          <w:color w:val="000000"/>
          <w:sz w:val="28"/>
        </w:rPr>
        <w:t xml:space="preserve">
      11) қаржылық есептіліктің аудиті үшін аудиторлық ұйымның, сондай-ақ қоғамның акцияларын төлеуге берілген не ірі мәміле нысанасы болып табылатын мүліктің нарықтық құнын бағалау жөніндегі бағалаушының қызметіне ақы төлеу мөлшерін айқындау; </w:t>
      </w:r>
    </w:p>
    <w:bookmarkEnd w:id="4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 (алып тасталды) </w:t>
      </w:r>
      <w:r>
        <w:br/>
      </w:r>
      <w:r>
        <w:rPr>
          <w:rFonts w:ascii="Times New Roman"/>
          <w:b w:val="false"/>
          <w:i w:val="false"/>
          <w:color w:val="000000"/>
          <w:sz w:val="28"/>
        </w:rPr>
        <w:t>
</w:t>
      </w:r>
    </w:p>
    <w:bookmarkStart w:name="z797" w:id="498"/>
    <w:p>
      <w:pPr>
        <w:spacing w:after="0"/>
        <w:ind w:left="0"/>
        <w:jc w:val="both"/>
      </w:pPr>
      <w:r>
        <w:rPr>
          <w:rFonts w:ascii="Times New Roman"/>
          <w:b w:val="false"/>
          <w:i w:val="false"/>
          <w:color w:val="000000"/>
          <w:sz w:val="28"/>
        </w:rPr>
        <w:t xml:space="preserve">
      13) қоғамның ішкі қызметін реттейтін құжаттарды (бұған қоғам қызметін ұйымдастыру мақсатында атқарушы орган қабылдайтын құжаттар қосылмайды), оның ішінде аукциондар өткізу және қоғамның бағалы қағаздарына қол қою шарттары мен тәртібін белгілейтін ішкі құжатты бекіту; </w:t>
      </w:r>
    </w:p>
    <w:bookmarkEnd w:id="498"/>
    <w:bookmarkStart w:name="z798" w:id="499"/>
    <w:p>
      <w:pPr>
        <w:spacing w:after="0"/>
        <w:ind w:left="0"/>
        <w:jc w:val="both"/>
      </w:pPr>
      <w:r>
        <w:rPr>
          <w:rFonts w:ascii="Times New Roman"/>
          <w:b w:val="false"/>
          <w:i w:val="false"/>
          <w:color w:val="000000"/>
          <w:sz w:val="28"/>
        </w:rPr>
        <w:t xml:space="preserve">
      14) қоғамның филиалдары мен өкілдіктерін құру және жабу туралы шешімдер қабылдау және олар туралы ережелерді бекіту; </w:t>
      </w:r>
    </w:p>
    <w:bookmarkEnd w:id="499"/>
    <w:bookmarkStart w:name="z799" w:id="500"/>
    <w:p>
      <w:pPr>
        <w:spacing w:after="0"/>
        <w:ind w:left="0"/>
        <w:jc w:val="both"/>
      </w:pPr>
      <w:r>
        <w:rPr>
          <w:rFonts w:ascii="Times New Roman"/>
          <w:b w:val="false"/>
          <w:i w:val="false"/>
          <w:color w:val="000000"/>
          <w:sz w:val="28"/>
        </w:rPr>
        <w:t xml:space="preserve">
      15) қоғамның басқа заңды тұлғалардың акцияларының он және одан да көп пайызын (жарғылық капиталға қатысу үлестерiн) сатып алу (иелігінен шығару) туралы шешімдерін қабылдау; </w:t>
      </w:r>
    </w:p>
    <w:bookmarkEnd w:id="500"/>
    <w:bookmarkStart w:name="z800" w:id="501"/>
    <w:p>
      <w:pPr>
        <w:spacing w:after="0"/>
        <w:ind w:left="0"/>
        <w:jc w:val="both"/>
      </w:pPr>
      <w:r>
        <w:rPr>
          <w:rFonts w:ascii="Times New Roman"/>
          <w:b w:val="false"/>
          <w:i w:val="false"/>
          <w:color w:val="000000"/>
          <w:sz w:val="28"/>
        </w:rPr>
        <w:t xml:space="preserve">
      15-1) акцияларының (жарғылық капиталдағы қатысу үлесінің) он және одан да көп проценті қоғамға тиесілі заңды тұлға акционерлерінің (қатысушыларының) жалпы жиналысының құзыретіне жатқызылатын қызмет мәселелері бойынша шешімдер қабылдау; </w:t>
      </w:r>
    </w:p>
    <w:bookmarkEnd w:id="501"/>
    <w:bookmarkStart w:name="z801" w:id="502"/>
    <w:p>
      <w:pPr>
        <w:spacing w:after="0"/>
        <w:ind w:left="0"/>
        <w:jc w:val="both"/>
      </w:pPr>
      <w:r>
        <w:rPr>
          <w:rFonts w:ascii="Times New Roman"/>
          <w:b w:val="false"/>
          <w:i w:val="false"/>
          <w:color w:val="000000"/>
          <w:sz w:val="28"/>
        </w:rPr>
        <w:t xml:space="preserve">
      16) қоғамның міндеттемелерін оның өзіндік капиталы мөлшерінің он және одан да көп проценті болатын шамаға көбейту; </w:t>
      </w:r>
    </w:p>
    <w:bookmarkEnd w:id="502"/>
    <w:bookmarkStart w:name="z802" w:id="503"/>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17) </w:t>
      </w:r>
      <w:r>
        <w:rPr>
          <w:rFonts w:ascii="Times New Roman"/>
          <w:b w:val="false"/>
          <w:i w:val="false"/>
          <w:color w:val="000000"/>
          <w:sz w:val="28"/>
        </w:rPr>
        <w:t xml:space="preserve">алып тасталды - ҚР 2011.12.28 </w:t>
      </w:r>
      <w:r>
        <w:rPr>
          <w:rFonts w:ascii="Times New Roman"/>
          <w:b w:val="false"/>
          <w:i w:val="false"/>
          <w:color w:val="000000"/>
          <w:sz w:val="28"/>
        </w:rPr>
        <w:t>№ 524</w:t>
      </w:r>
      <w:r>
        <w:rPr>
          <w:rFonts w:ascii="Times New Roman"/>
          <w:b w:val="false"/>
          <w:i w:val="false"/>
          <w:color w:val="00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000000"/>
          <w:sz w:val="28"/>
        </w:rPr>
        <w:t xml:space="preserve"> қараңыз) Заңдарымен</w:t>
      </w:r>
    </w:p>
    <w:bookmarkEnd w:id="503"/>
    <w:bookmarkStart w:name="z803" w:id="504"/>
    <w:p>
      <w:pPr>
        <w:spacing w:after="0"/>
        <w:ind w:left="0"/>
        <w:jc w:val="both"/>
      </w:pPr>
      <w:r>
        <w:rPr>
          <w:rFonts w:ascii="Times New Roman"/>
          <w:b w:val="false"/>
          <w:i w:val="false"/>
          <w:color w:val="000000"/>
          <w:sz w:val="28"/>
        </w:rPr>
        <w:t xml:space="preserve">
      18) қоғам немесе оның қызметтік, коммерциялық немесе заңмен қорғалатын өзге де құпия болып табылатын қызметі туралы ақпаратты айқындау; </w:t>
      </w:r>
    </w:p>
    <w:bookmarkEnd w:id="504"/>
    <w:bookmarkStart w:name="z804" w:id="505"/>
    <w:p>
      <w:pPr>
        <w:spacing w:after="0"/>
        <w:ind w:left="0"/>
        <w:jc w:val="both"/>
      </w:pPr>
      <w:r>
        <w:rPr>
          <w:rFonts w:ascii="Times New Roman"/>
          <w:b w:val="false"/>
          <w:i w:val="false"/>
          <w:color w:val="000000"/>
          <w:sz w:val="28"/>
        </w:rPr>
        <w:t xml:space="preserve">
      19) жасасу туралы шешім осы Заңның </w:t>
      </w:r>
      <w:r>
        <w:rPr>
          <w:rFonts w:ascii="Times New Roman"/>
          <w:b w:val="false"/>
          <w:i w:val="false"/>
          <w:color w:val="000000"/>
          <w:sz w:val="28"/>
        </w:rPr>
        <w:t>36-бабы</w:t>
      </w:r>
      <w:r>
        <w:rPr>
          <w:rFonts w:ascii="Times New Roman"/>
          <w:b w:val="false"/>
          <w:i w:val="false"/>
          <w:color w:val="000000"/>
          <w:sz w:val="28"/>
        </w:rPr>
        <w:t xml:space="preserve"> 1-тармағының 17-1) тармақшасына және </w:t>
      </w:r>
      <w:r>
        <w:rPr>
          <w:rFonts w:ascii="Times New Roman"/>
          <w:b w:val="false"/>
          <w:i w:val="false"/>
          <w:color w:val="000000"/>
          <w:sz w:val="28"/>
        </w:rPr>
        <w:t>73-бабының</w:t>
      </w:r>
      <w:r>
        <w:rPr>
          <w:rFonts w:ascii="Times New Roman"/>
          <w:b w:val="false"/>
          <w:i w:val="false"/>
          <w:color w:val="000000"/>
          <w:sz w:val="28"/>
        </w:rPr>
        <w:t xml:space="preserve"> 3-1-тармағына сәйкес қоғам акционерлерінің жалпы жиналысында қабылданатын ірі мәмілелерді қоспағанда, ірі мәмілелер және жасауға қоғам мүдделі мәмілелер жасасу туралы шешімдер қабылдау;</w:t>
      </w:r>
    </w:p>
    <w:bookmarkEnd w:id="505"/>
    <w:bookmarkStart w:name="z805" w:id="506"/>
    <w:p>
      <w:pPr>
        <w:spacing w:after="0"/>
        <w:ind w:left="0"/>
        <w:jc w:val="both"/>
      </w:pPr>
      <w:r>
        <w:rPr>
          <w:rFonts w:ascii="Times New Roman"/>
          <w:b w:val="false"/>
          <w:i w:val="false"/>
          <w:color w:val="000000"/>
          <w:sz w:val="28"/>
        </w:rPr>
        <w:t xml:space="preserve">
      20) осы Заңда және (немесе) қоғамның жарғысында көзделген, акционерлердің жалпы жиналысының айрықша құзыретіне жатпайтын өзге де мәселелер. </w:t>
      </w:r>
    </w:p>
    <w:bookmarkEnd w:id="506"/>
    <w:bookmarkStart w:name="z396" w:id="507"/>
    <w:p>
      <w:pPr>
        <w:spacing w:after="0"/>
        <w:ind w:left="0"/>
        <w:jc w:val="both"/>
      </w:pPr>
      <w:r>
        <w:rPr>
          <w:rFonts w:ascii="Times New Roman"/>
          <w:b w:val="false"/>
          <w:i w:val="false"/>
          <w:color w:val="000000"/>
          <w:sz w:val="28"/>
        </w:rPr>
        <w:t xml:space="preserve">
      3. Тiзбесi осы баптың 2-тармағында белгiленген мәселелердi атқарушы органның шешуiне беруге болмайды. </w:t>
      </w:r>
    </w:p>
    <w:bookmarkEnd w:id="507"/>
    <w:bookmarkStart w:name="z467" w:id="508"/>
    <w:p>
      <w:pPr>
        <w:spacing w:after="0"/>
        <w:ind w:left="0"/>
        <w:jc w:val="both"/>
      </w:pPr>
      <w:r>
        <w:rPr>
          <w:rFonts w:ascii="Times New Roman"/>
          <w:b w:val="false"/>
          <w:i w:val="false"/>
          <w:color w:val="000000"/>
          <w:sz w:val="28"/>
        </w:rPr>
        <w:t>
      3-1. Ұлттық басқарушы холдингтердің, ұлттық холдингтердің директорлар кеңесі құзыретінің ерекшеліктері "Мемлекеттік мүлік туралы" Қазақстан Республикасының Заңымен белгіленеді.</w:t>
      </w:r>
    </w:p>
    <w:bookmarkEnd w:id="508"/>
    <w:bookmarkStart w:name="z397" w:id="509"/>
    <w:p>
      <w:pPr>
        <w:spacing w:after="0"/>
        <w:ind w:left="0"/>
        <w:jc w:val="both"/>
      </w:pPr>
      <w:r>
        <w:rPr>
          <w:rFonts w:ascii="Times New Roman"/>
          <w:b w:val="false"/>
          <w:i w:val="false"/>
          <w:color w:val="000000"/>
          <w:sz w:val="28"/>
        </w:rPr>
        <w:t xml:space="preserve">
      4. Қоғамның жарғысына сәйкес оның атқарушы органының құзыретіне жатқызылған мәселелер бойынша директорлар кеңесінің шешім қабылдауға, сондай-ақ акционерлердің жалпы жиналысының шешімдеріне қайшы келетін шешімдер қабылдауға құқығы жоқ. </w:t>
      </w:r>
    </w:p>
    <w:bookmarkEnd w:id="509"/>
    <w:bookmarkStart w:name="z398" w:id="510"/>
    <w:p>
      <w:pPr>
        <w:spacing w:after="0"/>
        <w:ind w:left="0"/>
        <w:jc w:val="both"/>
      </w:pPr>
      <w:r>
        <w:rPr>
          <w:rFonts w:ascii="Times New Roman"/>
          <w:b w:val="false"/>
          <w:i w:val="false"/>
          <w:color w:val="000000"/>
          <w:sz w:val="28"/>
        </w:rPr>
        <w:t>
      5. Директорлар кеңесі қабылдаған шешімдер вето құқығы белгіленген мәселелер бойынша "алтын акция" иесімен келісілуге тиіс.</w:t>
      </w:r>
    </w:p>
    <w:bookmarkEnd w:id="510"/>
    <w:bookmarkStart w:name="z476" w:id="511"/>
    <w:p>
      <w:pPr>
        <w:spacing w:after="0"/>
        <w:ind w:left="0"/>
        <w:jc w:val="both"/>
      </w:pPr>
      <w:r>
        <w:rPr>
          <w:rFonts w:ascii="Times New Roman"/>
          <w:b w:val="false"/>
          <w:i w:val="false"/>
          <w:color w:val="000000"/>
          <w:sz w:val="28"/>
        </w:rPr>
        <w:t>
      6. Директорлар кеңесі:</w:t>
      </w:r>
    </w:p>
    <w:bookmarkEnd w:id="511"/>
    <w:bookmarkStart w:name="z806" w:id="512"/>
    <w:p>
      <w:pPr>
        <w:spacing w:after="0"/>
        <w:ind w:left="0"/>
        <w:jc w:val="both"/>
      </w:pPr>
      <w:r>
        <w:rPr>
          <w:rFonts w:ascii="Times New Roman"/>
          <w:b w:val="false"/>
          <w:i w:val="false"/>
          <w:color w:val="000000"/>
          <w:sz w:val="28"/>
        </w:rPr>
        <w:t>
      1) мүдделердің ықтимал қақтығысын, оның ішінде қоғам меншігін заңсыз пайдалануды және мүдделілік болуына орай жасалатын мәмілелерді жасасқан кезде асыра пайдалануды лауазымды адамдар мен акционерлер деңгейінде қадағалауға және оларды мүмкіндігінше жоюға;</w:t>
      </w:r>
    </w:p>
    <w:bookmarkEnd w:id="512"/>
    <w:bookmarkStart w:name="z807" w:id="513"/>
    <w:p>
      <w:pPr>
        <w:spacing w:after="0"/>
        <w:ind w:left="0"/>
        <w:jc w:val="both"/>
      </w:pPr>
      <w:r>
        <w:rPr>
          <w:rFonts w:ascii="Times New Roman"/>
          <w:b w:val="false"/>
          <w:i w:val="false"/>
          <w:color w:val="000000"/>
          <w:sz w:val="28"/>
        </w:rPr>
        <w:t>
      2) қоғамдағы корпоративтік басқару практикасының тиімділігін бақылауды жүзеге асыруға тиіс.</w:t>
      </w:r>
    </w:p>
    <w:bookmarkEnd w:id="51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53-бапқа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2007.02.19 </w:t>
      </w:r>
      <w:r>
        <w:rPr>
          <w:rFonts w:ascii="Times New Roman"/>
          <w:b w:val="false"/>
          <w:i w:val="false"/>
          <w:color w:val="00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2008.10.23 </w:t>
      </w:r>
      <w:r>
        <w:rPr>
          <w:rFonts w:ascii="Times New Roman"/>
          <w:b w:val="false"/>
          <w:i w:val="false"/>
          <w:color w:val="000000"/>
          <w:sz w:val="28"/>
        </w:rPr>
        <w:t>N 72-IV</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2009.02.13. </w:t>
      </w:r>
      <w:r>
        <w:rPr>
          <w:rFonts w:ascii="Times New Roman"/>
          <w:b w:val="false"/>
          <w:i w:val="false"/>
          <w:color w:val="000000"/>
          <w:sz w:val="28"/>
        </w:rPr>
        <w:t>N 135-IV</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2012.02.01 </w:t>
      </w:r>
      <w:r>
        <w:rPr>
          <w:rFonts w:ascii="Times New Roman"/>
          <w:b w:val="false"/>
          <w:i w:val="false"/>
          <w:color w:val="000000"/>
          <w:sz w:val="28"/>
        </w:rPr>
        <w:t>N 551-IV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53-1-бап. Директорлар кеңесінің комитеттері </w:t>
      </w:r>
    </w:p>
    <w:bookmarkStart w:name="z558" w:id="514"/>
    <w:p>
      <w:pPr>
        <w:spacing w:after="0"/>
        <w:ind w:left="0"/>
        <w:jc w:val="both"/>
      </w:pPr>
      <w:r>
        <w:rPr>
          <w:rFonts w:ascii="Times New Roman"/>
          <w:b w:val="false"/>
          <w:i w:val="false"/>
          <w:color w:val="000000"/>
          <w:sz w:val="28"/>
        </w:rPr>
        <w:t>
      1. Аса маңызды мәселелерді қарау және директорлар кеңесіне ұсынымдар әзірлеу үшін қоғамда директорлар кеңесінің комитеттері құрылуға тиіс.</w:t>
      </w:r>
    </w:p>
    <w:bookmarkEnd w:id="514"/>
    <w:bookmarkStart w:name="z559" w:id="515"/>
    <w:p>
      <w:pPr>
        <w:spacing w:after="0"/>
        <w:ind w:left="0"/>
        <w:jc w:val="both"/>
      </w:pPr>
      <w:r>
        <w:rPr>
          <w:rFonts w:ascii="Times New Roman"/>
          <w:b w:val="false"/>
          <w:i w:val="false"/>
          <w:color w:val="000000"/>
          <w:sz w:val="28"/>
        </w:rPr>
        <w:t>
      2. Директорлар кеңесінің комитеттері мынадай мәселелерді қарайды:</w:t>
      </w:r>
    </w:p>
    <w:bookmarkEnd w:id="515"/>
    <w:bookmarkStart w:name="z560" w:id="516"/>
    <w:p>
      <w:pPr>
        <w:spacing w:after="0"/>
        <w:ind w:left="0"/>
        <w:jc w:val="both"/>
      </w:pPr>
      <w:r>
        <w:rPr>
          <w:rFonts w:ascii="Times New Roman"/>
          <w:b w:val="false"/>
          <w:i w:val="false"/>
          <w:color w:val="000000"/>
          <w:sz w:val="28"/>
        </w:rPr>
        <w:t>
      1) стратегиялық жоспарлау;</w:t>
      </w:r>
    </w:p>
    <w:bookmarkEnd w:id="516"/>
    <w:bookmarkStart w:name="z561" w:id="517"/>
    <w:p>
      <w:pPr>
        <w:spacing w:after="0"/>
        <w:ind w:left="0"/>
        <w:jc w:val="both"/>
      </w:pPr>
      <w:r>
        <w:rPr>
          <w:rFonts w:ascii="Times New Roman"/>
          <w:b w:val="false"/>
          <w:i w:val="false"/>
          <w:color w:val="000000"/>
          <w:sz w:val="28"/>
        </w:rPr>
        <w:t>
      2) кадрлар және сыйақылар;</w:t>
      </w:r>
    </w:p>
    <w:bookmarkEnd w:id="517"/>
    <w:bookmarkStart w:name="z562" w:id="518"/>
    <w:p>
      <w:pPr>
        <w:spacing w:after="0"/>
        <w:ind w:left="0"/>
        <w:jc w:val="both"/>
      </w:pPr>
      <w:r>
        <w:rPr>
          <w:rFonts w:ascii="Times New Roman"/>
          <w:b w:val="false"/>
          <w:i w:val="false"/>
          <w:color w:val="000000"/>
          <w:sz w:val="28"/>
        </w:rPr>
        <w:t>
      3) ішкі аудит;</w:t>
      </w:r>
    </w:p>
    <w:bookmarkEnd w:id="518"/>
    <w:bookmarkStart w:name="z563" w:id="519"/>
    <w:p>
      <w:pPr>
        <w:spacing w:after="0"/>
        <w:ind w:left="0"/>
        <w:jc w:val="both"/>
      </w:pPr>
      <w:r>
        <w:rPr>
          <w:rFonts w:ascii="Times New Roman"/>
          <w:b w:val="false"/>
          <w:i w:val="false"/>
          <w:color w:val="000000"/>
          <w:sz w:val="28"/>
        </w:rPr>
        <w:t>
      4) әлеуметтік мәселелер;</w:t>
      </w:r>
    </w:p>
    <w:bookmarkEnd w:id="519"/>
    <w:bookmarkStart w:name="z564" w:id="520"/>
    <w:p>
      <w:pPr>
        <w:spacing w:after="0"/>
        <w:ind w:left="0"/>
        <w:jc w:val="both"/>
      </w:pPr>
      <w:r>
        <w:rPr>
          <w:rFonts w:ascii="Times New Roman"/>
          <w:b w:val="false"/>
          <w:i w:val="false"/>
          <w:color w:val="000000"/>
          <w:sz w:val="28"/>
        </w:rPr>
        <w:t>
      5) қоғамның ішкі құжаттарында көзделген өзге де мәселелер.</w:t>
      </w:r>
    </w:p>
    <w:bookmarkEnd w:id="520"/>
    <w:bookmarkStart w:name="z565" w:id="521"/>
    <w:p>
      <w:pPr>
        <w:spacing w:after="0"/>
        <w:ind w:left="0"/>
        <w:jc w:val="both"/>
      </w:pPr>
      <w:r>
        <w:rPr>
          <w:rFonts w:ascii="Times New Roman"/>
          <w:b w:val="false"/>
          <w:i w:val="false"/>
          <w:color w:val="000000"/>
          <w:sz w:val="28"/>
        </w:rPr>
        <w:t>
      Директорлар кеңесінің жеке комитеті қарайтын ішкі аудит мәселелерін қоспағанда, осы тармақтың бірінші бөлігінде санамаланған мәселелерді қарау директорлар кеңесінің бір немесе бірнеше комитетінің құзыретіне жатқызылуы мүмкін.</w:t>
      </w:r>
    </w:p>
    <w:bookmarkEnd w:id="521"/>
    <w:bookmarkStart w:name="z566" w:id="522"/>
    <w:p>
      <w:pPr>
        <w:spacing w:after="0"/>
        <w:ind w:left="0"/>
        <w:jc w:val="both"/>
      </w:pPr>
      <w:r>
        <w:rPr>
          <w:rFonts w:ascii="Times New Roman"/>
          <w:b w:val="false"/>
          <w:i w:val="false"/>
          <w:color w:val="000000"/>
          <w:sz w:val="28"/>
        </w:rPr>
        <w:t>
      3. Директорлар кеңесінің комитеттері директорлар кеңесінің мүшелерінен және нақты комитетте жұмыс істеу үшін қажетті кәсіптік білімі бар сарапшылардан тұрады.</w:t>
      </w:r>
    </w:p>
    <w:bookmarkEnd w:id="522"/>
    <w:bookmarkStart w:name="z567" w:id="523"/>
    <w:p>
      <w:pPr>
        <w:spacing w:after="0"/>
        <w:ind w:left="0"/>
        <w:jc w:val="both"/>
      </w:pPr>
      <w:r>
        <w:rPr>
          <w:rFonts w:ascii="Times New Roman"/>
          <w:b w:val="false"/>
          <w:i w:val="false"/>
          <w:color w:val="000000"/>
          <w:sz w:val="28"/>
        </w:rPr>
        <w:t>
      Директорлар кеңесінің комитетін директорлар кеңесінің мүшесі басқарады. Тәуелсіз директорлар функцияларына осы баптың 2-тармағы бірінші бөлігінің 1) - 4) тармақшаларында көзделген мәселелерді қарау кіретін директорлар кеңесі комитеттерінің басшылары (төрағалары) болып табылады.</w:t>
      </w:r>
    </w:p>
    <w:bookmarkEnd w:id="523"/>
    <w:bookmarkStart w:name="z908" w:id="524"/>
    <w:p>
      <w:pPr>
        <w:spacing w:after="0"/>
        <w:ind w:left="0"/>
        <w:jc w:val="both"/>
      </w:pPr>
      <w:r>
        <w:rPr>
          <w:rFonts w:ascii="Times New Roman"/>
          <w:b w:val="false"/>
          <w:i w:val="false"/>
          <w:color w:val="000000"/>
          <w:sz w:val="28"/>
        </w:rPr>
        <w:t>
      Атқарушы органның басшысы директорлар кеңесі комитетінің төрағасы бола алмайды.</w:t>
      </w:r>
    </w:p>
    <w:bookmarkEnd w:id="524"/>
    <w:p>
      <w:pPr>
        <w:spacing w:after="0"/>
        <w:ind w:left="0"/>
        <w:jc w:val="both"/>
      </w:pPr>
      <w:r>
        <w:rPr>
          <w:rFonts w:ascii="Times New Roman"/>
          <w:b w:val="false"/>
          <w:i w:val="false"/>
          <w:color w:val="000000"/>
          <w:sz w:val="28"/>
        </w:rPr>
        <w:t>
      Ішкі аудит мәселелері жөніндегі комитет тек қана директорлар кеңесінің мүшелерінен тұруға тиіс.</w:t>
      </w:r>
    </w:p>
    <w:bookmarkStart w:name="z909" w:id="525"/>
    <w:p>
      <w:pPr>
        <w:spacing w:after="0"/>
        <w:ind w:left="0"/>
        <w:jc w:val="both"/>
      </w:pPr>
      <w:r>
        <w:rPr>
          <w:rFonts w:ascii="Times New Roman"/>
          <w:b w:val="false"/>
          <w:i w:val="false"/>
          <w:color w:val="000000"/>
          <w:sz w:val="28"/>
        </w:rPr>
        <w:t>
      4. Директорлар кеңесі комитеттерін қалыптастыру және олардың жұмыс істеу тәртібі, олардың саны, сондай-ақ сандық құрамы қоғамның директорлар кеңесі бекітетін ішкі құжатында белгіленеді.</w:t>
      </w:r>
    </w:p>
    <w:bookmarkEnd w:id="5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53-1-баппен толықтырылды - ҚР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жаңа редакцияда - 21.06.2013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 өзгерістер енгізілді - ҚР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54-бап. Директорлар кеңесінің құрамы </w:t>
      </w:r>
    </w:p>
    <w:bookmarkStart w:name="z390" w:id="526"/>
    <w:p>
      <w:pPr>
        <w:spacing w:after="0"/>
        <w:ind w:left="0"/>
        <w:jc w:val="both"/>
      </w:pPr>
      <w:r>
        <w:rPr>
          <w:rFonts w:ascii="Times New Roman"/>
          <w:b w:val="false"/>
          <w:i w:val="false"/>
          <w:color w:val="000000"/>
          <w:sz w:val="28"/>
        </w:rPr>
        <w:t>
      1. Жеке адам ғана директорлар кеңесiнiң мүшесi бола алады.</w:t>
      </w:r>
    </w:p>
    <w:bookmarkEnd w:id="526"/>
    <w:bookmarkStart w:name="z391" w:id="527"/>
    <w:p>
      <w:pPr>
        <w:spacing w:after="0"/>
        <w:ind w:left="0"/>
        <w:jc w:val="both"/>
      </w:pPr>
      <w:r>
        <w:rPr>
          <w:rFonts w:ascii="Times New Roman"/>
          <w:b w:val="false"/>
          <w:i w:val="false"/>
          <w:color w:val="000000"/>
          <w:sz w:val="28"/>
        </w:rPr>
        <w:t>
      Директорлар кеңесінің мүшесі осы Заңға және (немесе) қоғамның жарғысына сәйкес өзіне жүктелген функцияларды орындауды өзге адамдарға беруге құқылы емес.</w:t>
      </w:r>
    </w:p>
    <w:bookmarkEnd w:id="527"/>
    <w:bookmarkStart w:name="z392" w:id="528"/>
    <w:p>
      <w:pPr>
        <w:spacing w:after="0"/>
        <w:ind w:left="0"/>
        <w:jc w:val="both"/>
      </w:pPr>
      <w:r>
        <w:rPr>
          <w:rFonts w:ascii="Times New Roman"/>
          <w:b w:val="false"/>
          <w:i w:val="false"/>
          <w:color w:val="000000"/>
          <w:sz w:val="28"/>
        </w:rPr>
        <w:t>
      2. Директорлар кеңесiнiң мүшелерi:</w:t>
      </w:r>
    </w:p>
    <w:bookmarkEnd w:id="528"/>
    <w:bookmarkStart w:name="z393" w:id="529"/>
    <w:p>
      <w:pPr>
        <w:spacing w:after="0"/>
        <w:ind w:left="0"/>
        <w:jc w:val="both"/>
      </w:pPr>
      <w:r>
        <w:rPr>
          <w:rFonts w:ascii="Times New Roman"/>
          <w:b w:val="false"/>
          <w:i w:val="false"/>
          <w:color w:val="000000"/>
          <w:sz w:val="28"/>
        </w:rPr>
        <w:t>
      1) акционерлер – жеке адамдар;</w:t>
      </w:r>
    </w:p>
    <w:bookmarkEnd w:id="529"/>
    <w:bookmarkStart w:name="z394" w:id="530"/>
    <w:p>
      <w:pPr>
        <w:spacing w:after="0"/>
        <w:ind w:left="0"/>
        <w:jc w:val="both"/>
      </w:pPr>
      <w:r>
        <w:rPr>
          <w:rFonts w:ascii="Times New Roman"/>
          <w:b w:val="false"/>
          <w:i w:val="false"/>
          <w:color w:val="000000"/>
          <w:sz w:val="28"/>
        </w:rPr>
        <w:t>
      2) директорлар кеңесiне акционерлердiң өкiлдерi ретiнде сайлауға ұсынылған (ұсыным берiлген) адамдар;</w:t>
      </w:r>
    </w:p>
    <w:bookmarkEnd w:id="530"/>
    <w:bookmarkStart w:name="z568" w:id="531"/>
    <w:p>
      <w:pPr>
        <w:spacing w:after="0"/>
        <w:ind w:left="0"/>
        <w:jc w:val="both"/>
      </w:pPr>
      <w:r>
        <w:rPr>
          <w:rFonts w:ascii="Times New Roman"/>
          <w:b w:val="false"/>
          <w:i w:val="false"/>
          <w:color w:val="000000"/>
          <w:sz w:val="28"/>
        </w:rPr>
        <w:t>
      3) қоғамның акционері болып табылмайтын және директорлар кеңесiне акционердiң өкiлi ретiнде сайлауға ұсынылмаған (ұсыным берiлмеген) жеке адамдар арасынан сайланады.</w:t>
      </w:r>
    </w:p>
    <w:bookmarkEnd w:id="531"/>
    <w:bookmarkStart w:name="z569" w:id="532"/>
    <w:p>
      <w:pPr>
        <w:spacing w:after="0"/>
        <w:ind w:left="0"/>
        <w:jc w:val="both"/>
      </w:pPr>
      <w:r>
        <w:rPr>
          <w:rFonts w:ascii="Times New Roman"/>
          <w:b w:val="false"/>
          <w:i w:val="false"/>
          <w:color w:val="000000"/>
          <w:sz w:val="28"/>
        </w:rPr>
        <w:t>
      3. Директорлар кеңесінде бір орынға бір кандидат сайлауға түсетін жағдайды қоспағанда, акционерлер директорлар кеңесінің мүшелерін сайлауды дауыс беруге арналған бюллетеньдерді пайдалана отырып, кумулятивтік дауыс беру арқылы жүзеге асырады. Кумулятивтік дауыс беру бюллетенінің мынадай бағандары болуы тиіс:</w:t>
      </w:r>
    </w:p>
    <w:bookmarkEnd w:id="532"/>
    <w:bookmarkStart w:name="z570" w:id="533"/>
    <w:p>
      <w:pPr>
        <w:spacing w:after="0"/>
        <w:ind w:left="0"/>
        <w:jc w:val="both"/>
      </w:pPr>
      <w:r>
        <w:rPr>
          <w:rFonts w:ascii="Times New Roman"/>
          <w:b w:val="false"/>
          <w:i w:val="false"/>
          <w:color w:val="000000"/>
          <w:sz w:val="28"/>
        </w:rPr>
        <w:t>
      1) директорлар кеңесінің мүшелігіне ұсынылған кандидаттардың тізбесі;</w:t>
      </w:r>
    </w:p>
    <w:bookmarkEnd w:id="533"/>
    <w:bookmarkStart w:name="z571" w:id="534"/>
    <w:p>
      <w:pPr>
        <w:spacing w:after="0"/>
        <w:ind w:left="0"/>
        <w:jc w:val="both"/>
      </w:pPr>
      <w:r>
        <w:rPr>
          <w:rFonts w:ascii="Times New Roman"/>
          <w:b w:val="false"/>
          <w:i w:val="false"/>
          <w:color w:val="000000"/>
          <w:sz w:val="28"/>
        </w:rPr>
        <w:t>
      2) акционерге тиесілі дауыстар саны;</w:t>
      </w:r>
    </w:p>
    <w:bookmarkEnd w:id="534"/>
    <w:bookmarkStart w:name="z572" w:id="535"/>
    <w:p>
      <w:pPr>
        <w:spacing w:after="0"/>
        <w:ind w:left="0"/>
        <w:jc w:val="both"/>
      </w:pPr>
      <w:r>
        <w:rPr>
          <w:rFonts w:ascii="Times New Roman"/>
          <w:b w:val="false"/>
          <w:i w:val="false"/>
          <w:color w:val="000000"/>
          <w:sz w:val="28"/>
        </w:rPr>
        <w:t>
      3) акционердің директорлар кеңесінің мүшелігіне ұсынылған кандидатқа берген дауыстарының саны.</w:t>
      </w:r>
    </w:p>
    <w:bookmarkEnd w:id="535"/>
    <w:bookmarkStart w:name="z573" w:id="536"/>
    <w:p>
      <w:pPr>
        <w:spacing w:after="0"/>
        <w:ind w:left="0"/>
        <w:jc w:val="both"/>
      </w:pPr>
      <w:r>
        <w:rPr>
          <w:rFonts w:ascii="Times New Roman"/>
          <w:b w:val="false"/>
          <w:i w:val="false"/>
          <w:color w:val="000000"/>
          <w:sz w:val="28"/>
        </w:rPr>
        <w:t>
      Кумулятивтік дауыс беруге арналған бюллетеньге "қарсы" және "қалыс қалды" деген дауыс беру нұсқаларын енгізуге тыйым салынады.</w:t>
      </w:r>
    </w:p>
    <w:bookmarkEnd w:id="536"/>
    <w:bookmarkStart w:name="z574" w:id="537"/>
    <w:p>
      <w:pPr>
        <w:spacing w:after="0"/>
        <w:ind w:left="0"/>
        <w:jc w:val="both"/>
      </w:pPr>
      <w:r>
        <w:rPr>
          <w:rFonts w:ascii="Times New Roman"/>
          <w:b w:val="false"/>
          <w:i w:val="false"/>
          <w:color w:val="000000"/>
          <w:sz w:val="28"/>
        </w:rPr>
        <w:t>
      Акционер өзіне тиесілі акциялар бойынша дауысты директорлар кеңесінің мүшелігіне бір кандидатқа толығымен беруге немесе оларды бірнеше кандидаттар арасында бөліп беруге құқылы. Ең көп дауыс санын жинаған кандидаттар директорлар кеңесіне сайланған болып есептеледі. Егер директорлар кеңесінің мүшелігіне екі және одан көп кандидат тең дауыс санын жинаған болса, бұл кандидаттарға қатысты тең дауыс санын жинаған кандидаттар көрсетілген кумулятивтік дауыс беру бюллетеньдерін акционерлерге ұсыну арқылы қосымша кумулятивтік дауыс беру өткізіледі.</w:t>
      </w:r>
    </w:p>
    <w:bookmarkEnd w:id="537"/>
    <w:bookmarkStart w:name="z575" w:id="538"/>
    <w:p>
      <w:pPr>
        <w:spacing w:after="0"/>
        <w:ind w:left="0"/>
        <w:jc w:val="both"/>
      </w:pPr>
      <w:r>
        <w:rPr>
          <w:rFonts w:ascii="Times New Roman"/>
          <w:b w:val="false"/>
          <w:i w:val="false"/>
          <w:color w:val="000000"/>
          <w:sz w:val="28"/>
        </w:rPr>
        <w:t>
      4. Атқарушы органның басшысынан басқа мүшелерi директорлар кеңесiне сайлана алмайды. Атқарушы органның басшысы директорлар кеңесiнiң төрағасы болып сайлана алмайды.</w:t>
      </w:r>
    </w:p>
    <w:bookmarkEnd w:id="538"/>
    <w:bookmarkStart w:name="z576" w:id="539"/>
    <w:p>
      <w:pPr>
        <w:spacing w:after="0"/>
        <w:ind w:left="0"/>
        <w:jc w:val="both"/>
      </w:pPr>
      <w:r>
        <w:rPr>
          <w:rFonts w:ascii="Times New Roman"/>
          <w:b w:val="false"/>
          <w:i w:val="false"/>
          <w:color w:val="000000"/>
          <w:sz w:val="28"/>
        </w:rPr>
        <w:t>
      5. Директорлар кеңесi мүшелерiнiң саны кемiнде үш адам болуға тиiс. Қоғамның директорлар кеңесі құрамының кем дегенде отыз пайызы тәуелсіз директорлар болуға тиіс.</w:t>
      </w:r>
    </w:p>
    <w:bookmarkEnd w:id="539"/>
    <w:bookmarkStart w:name="z577" w:id="540"/>
    <w:p>
      <w:pPr>
        <w:spacing w:after="0"/>
        <w:ind w:left="0"/>
        <w:jc w:val="both"/>
      </w:pPr>
      <w:r>
        <w:rPr>
          <w:rFonts w:ascii="Times New Roman"/>
          <w:b w:val="false"/>
          <w:i w:val="false"/>
          <w:color w:val="000000"/>
          <w:sz w:val="28"/>
        </w:rPr>
        <w:t>
      6. Директорлар кеңесiнiң құрамына сайланатын адамдарға қойылатын талаптар Қазақстан Республикасының заңнамасында және қоғамның жарғысында белгiленедi.</w:t>
      </w:r>
    </w:p>
    <w:bookmarkEnd w:id="540"/>
    <w:bookmarkStart w:name="z910" w:id="541"/>
    <w:p>
      <w:pPr>
        <w:spacing w:after="0"/>
        <w:ind w:left="0"/>
        <w:jc w:val="both"/>
      </w:pPr>
      <w:r>
        <w:rPr>
          <w:rFonts w:ascii="Times New Roman"/>
          <w:b w:val="false"/>
          <w:i w:val="false"/>
          <w:color w:val="000000"/>
          <w:sz w:val="28"/>
        </w:rPr>
        <w:t>
      7. Арнайы экономикалық аймақтың басқарушы компаниясы директорлар кеңесінің құрамына тәуелсіз директорды сайлау ерекшеліктері "Арнайы экономикалық және индустриялық аймақтар туралы" Қазақстан Республикасының Заңында белгіленеді.</w:t>
      </w:r>
    </w:p>
    <w:bookmarkEnd w:id="54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54-бап жаңа редакцияда - ҚР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өзгерістер енгізілді - ҚР 04.07.2013 </w:t>
      </w:r>
      <w:r>
        <w:rPr>
          <w:rFonts w:ascii="Times New Roman"/>
          <w:b w:val="false"/>
          <w:i w:val="false"/>
          <w:color w:val="000000"/>
          <w:sz w:val="28"/>
        </w:rPr>
        <w:t>№ 130-V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03.04.2019 </w:t>
      </w:r>
      <w:r>
        <w:rPr>
          <w:rFonts w:ascii="Times New Roman"/>
          <w:b w:val="false"/>
          <w:i w:val="false"/>
          <w:color w:val="000000"/>
          <w:sz w:val="28"/>
        </w:rPr>
        <w:t>№ 243-VI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55-бап. Директорлар кеңесі мүшелерінің өкілеттік мерзімі </w:t>
      </w:r>
    </w:p>
    <w:p>
      <w:pPr>
        <w:spacing w:after="0"/>
        <w:ind w:left="0"/>
        <w:jc w:val="both"/>
      </w:pPr>
      <w:r>
        <w:rPr>
          <w:rFonts w:ascii="Times New Roman"/>
          <w:b w:val="false"/>
          <w:i w:val="false"/>
          <w:color w:val="000000"/>
          <w:sz w:val="28"/>
        </w:rPr>
        <w:t xml:space="preserve">
      1. Директорлар кеңесінің құрамына сайланған адамдардың, егер Қазақстан Республикасының заңдарында және қоғамның жарғысында өзгеше көзделмесе, қайта сайлануына шек қойылмауы мүмкін. </w:t>
      </w:r>
    </w:p>
    <w:bookmarkStart w:name="z808" w:id="542"/>
    <w:p>
      <w:pPr>
        <w:spacing w:after="0"/>
        <w:ind w:left="0"/>
        <w:jc w:val="both"/>
      </w:pPr>
      <w:r>
        <w:rPr>
          <w:rFonts w:ascii="Times New Roman"/>
          <w:b w:val="false"/>
          <w:i w:val="false"/>
          <w:color w:val="000000"/>
          <w:sz w:val="28"/>
        </w:rPr>
        <w:t xml:space="preserve">
      2. Директорлар кеңесінің өкілеттік мерзімін акционерлердің жалпы жиналысы белгілейді. </w:t>
      </w:r>
    </w:p>
    <w:bookmarkEnd w:id="542"/>
    <w:bookmarkStart w:name="z809" w:id="543"/>
    <w:p>
      <w:pPr>
        <w:spacing w:after="0"/>
        <w:ind w:left="0"/>
        <w:jc w:val="both"/>
      </w:pPr>
      <w:r>
        <w:rPr>
          <w:rFonts w:ascii="Times New Roman"/>
          <w:b w:val="false"/>
          <w:i w:val="false"/>
          <w:color w:val="000000"/>
          <w:sz w:val="28"/>
        </w:rPr>
        <w:t xml:space="preserve">
      Директорлар кеңесінің өкілеттік мерзімі акционерлердің жаңа директорлар кеңесін сайлау өткізілетін жалпы жиналысын өткізу кезінде аяқталады. </w:t>
      </w:r>
    </w:p>
    <w:bookmarkEnd w:id="543"/>
    <w:bookmarkStart w:name="z810" w:id="544"/>
    <w:p>
      <w:pPr>
        <w:spacing w:after="0"/>
        <w:ind w:left="0"/>
        <w:jc w:val="both"/>
      </w:pPr>
      <w:r>
        <w:rPr>
          <w:rFonts w:ascii="Times New Roman"/>
          <w:b w:val="false"/>
          <w:i w:val="false"/>
          <w:color w:val="000000"/>
          <w:sz w:val="28"/>
        </w:rPr>
        <w:t xml:space="preserve">
      3. Акционерлердің жалпы жиналысы директорлар кеңесінің барлық немесе жекелеген мүшелерінің өкілеттіктерін мерзімінен бұрын тоқтатуға құқылы. </w:t>
      </w:r>
    </w:p>
    <w:bookmarkEnd w:id="544"/>
    <w:p>
      <w:pPr>
        <w:spacing w:after="0"/>
        <w:ind w:left="0"/>
        <w:jc w:val="both"/>
      </w:pPr>
      <w:r>
        <w:rPr>
          <w:rFonts w:ascii="Times New Roman"/>
          <w:b w:val="false"/>
          <w:i w:val="false"/>
          <w:color w:val="000000"/>
          <w:sz w:val="28"/>
        </w:rPr>
        <w:t>
      Директорлар кеңесінің мұндай мүшесінің өкілеттіктері акционерлердің жалпы жиналысы оның өкілеттіктерін мерзімінен бұрын тоқтату туралы шешім қабылдаған күннен бастап тоқтатылады.</w:t>
      </w:r>
    </w:p>
    <w:bookmarkStart w:name="z811" w:id="545"/>
    <w:p>
      <w:pPr>
        <w:spacing w:after="0"/>
        <w:ind w:left="0"/>
        <w:jc w:val="both"/>
      </w:pPr>
      <w:r>
        <w:rPr>
          <w:rFonts w:ascii="Times New Roman"/>
          <w:b w:val="false"/>
          <w:i w:val="false"/>
          <w:color w:val="000000"/>
          <w:sz w:val="28"/>
        </w:rPr>
        <w:t xml:space="preserve">
      4. Директорлар кеңесі мүшесінің өкілеттігін өз бастамасы бойынша мерзімінен бұрын тоқтату директорлар кеңесіне берілген жазбаша хабарлама негізінде жүзеге асырылады. </w:t>
      </w:r>
    </w:p>
    <w:bookmarkEnd w:id="545"/>
    <w:bookmarkStart w:name="z812" w:id="546"/>
    <w:p>
      <w:pPr>
        <w:spacing w:after="0"/>
        <w:ind w:left="0"/>
        <w:jc w:val="both"/>
      </w:pPr>
      <w:r>
        <w:rPr>
          <w:rFonts w:ascii="Times New Roman"/>
          <w:b w:val="false"/>
          <w:i w:val="false"/>
          <w:color w:val="000000"/>
          <w:sz w:val="28"/>
        </w:rPr>
        <w:t xml:space="preserve">
      Директорлар кеңесінің мұндай мүшесінің өкілеттігі, егер хабарламада директорлар кеңесі мүшесінің өкілеттіктерін мерзімінен бұрын тоқтату күні көрсетілмесе, директорлар кеңесі аталған хабарламаны алған кезден бастап тоқтатылады. </w:t>
      </w:r>
    </w:p>
    <w:bookmarkEnd w:id="546"/>
    <w:bookmarkStart w:name="z813" w:id="547"/>
    <w:p>
      <w:pPr>
        <w:spacing w:after="0"/>
        <w:ind w:left="0"/>
        <w:jc w:val="both"/>
      </w:pPr>
      <w:r>
        <w:rPr>
          <w:rFonts w:ascii="Times New Roman"/>
          <w:b w:val="false"/>
          <w:i w:val="false"/>
          <w:color w:val="000000"/>
          <w:sz w:val="28"/>
        </w:rPr>
        <w:t xml:space="preserve">
      5. Директорлар кеңесі мүшесінің өкілеттігі мерзімінен бұрын тоқтатылған жағдайда, директорлар кеңесінің жаңа мүшесін сайлау акционерлердің жалпы жиналысында ұсынылған кумулятивтiк дауыс берумен жүзеге асырылады, бұл орайда директорлар кеңесінің жаңадан сайланған мүшесiнiң өкілеттігі тұтас алғанда директорлар кеңесінің өкілеттік мерзімінің өтуімен бір мезгілде аяқталады. </w:t>
      </w:r>
    </w:p>
    <w:bookmarkEnd w:id="5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55-бапқа өзгеріс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56-бап. Директорлар кеңесінің төрағасы </w:t>
      </w:r>
    </w:p>
    <w:p>
      <w:pPr>
        <w:spacing w:after="0"/>
        <w:ind w:left="0"/>
        <w:jc w:val="both"/>
      </w:pPr>
      <w:r>
        <w:rPr>
          <w:rFonts w:ascii="Times New Roman"/>
          <w:b w:val="false"/>
          <w:i w:val="false"/>
          <w:color w:val="000000"/>
          <w:sz w:val="28"/>
        </w:rPr>
        <w:t xml:space="preserve">
      1. Егер қоғам жарғысында өзгеше көзделмесе, директорлар кеңесінің төрағасы директорлар кеңесі мүшелерінің жалпы санының көпшілік даусымен жасырын дауыс беру арқылы оның мүшелері арасынан сайланады. </w:t>
      </w:r>
    </w:p>
    <w:bookmarkStart w:name="z814" w:id="548"/>
    <w:p>
      <w:pPr>
        <w:spacing w:after="0"/>
        <w:ind w:left="0"/>
        <w:jc w:val="both"/>
      </w:pPr>
      <w:r>
        <w:rPr>
          <w:rFonts w:ascii="Times New Roman"/>
          <w:b w:val="false"/>
          <w:i w:val="false"/>
          <w:color w:val="000000"/>
          <w:sz w:val="28"/>
        </w:rPr>
        <w:t xml:space="preserve">
      Егер қоғам жарғысында өзгеше көзделмесе, директорлар кеңесі төрағаны кез келген уақытта қайта сайлауға құқылы. </w:t>
      </w:r>
    </w:p>
    <w:bookmarkEnd w:id="548"/>
    <w:bookmarkStart w:name="z815" w:id="549"/>
    <w:p>
      <w:pPr>
        <w:spacing w:after="0"/>
        <w:ind w:left="0"/>
        <w:jc w:val="both"/>
      </w:pPr>
      <w:r>
        <w:rPr>
          <w:rFonts w:ascii="Times New Roman"/>
          <w:b w:val="false"/>
          <w:i w:val="false"/>
          <w:color w:val="000000"/>
          <w:sz w:val="28"/>
        </w:rPr>
        <w:t xml:space="preserve">
      2. Директорлар кеңесінің төрағасы директорлар кеңесінің жұмысын ұйымдастырады, оның отырыстарын жүргізеді, сондай-ақ қоғам жарғысында белгіленген өзге де функцияларды жүзеге асырады. </w:t>
      </w:r>
    </w:p>
    <w:bookmarkEnd w:id="549"/>
    <w:bookmarkStart w:name="z816" w:id="550"/>
    <w:p>
      <w:pPr>
        <w:spacing w:after="0"/>
        <w:ind w:left="0"/>
        <w:jc w:val="both"/>
      </w:pPr>
      <w:r>
        <w:rPr>
          <w:rFonts w:ascii="Times New Roman"/>
          <w:b w:val="false"/>
          <w:i w:val="false"/>
          <w:color w:val="000000"/>
          <w:sz w:val="28"/>
        </w:rPr>
        <w:t xml:space="preserve">
      3. Директорлар кеңесінің төрағасы болмаған жағдайда, оның функцияларын директорлар кеңесінің шешімі бойынша директорлар кеңесі мүшелерінің бірі жүзеге асырады. </w:t>
      </w:r>
    </w:p>
    <w:bookmarkEnd w:id="550"/>
    <w:p>
      <w:pPr>
        <w:spacing w:after="0"/>
        <w:ind w:left="0"/>
        <w:jc w:val="both"/>
      </w:pPr>
      <w:r>
        <w:rPr>
          <w:rFonts w:ascii="Times New Roman"/>
          <w:b/>
          <w:i w:val="false"/>
          <w:color w:val="000000"/>
          <w:sz w:val="28"/>
        </w:rPr>
        <w:t xml:space="preserve">57-бап. Директорлар кеңесінің отырысын шақыру </w:t>
      </w:r>
    </w:p>
    <w:p>
      <w:pPr>
        <w:spacing w:after="0"/>
        <w:ind w:left="0"/>
        <w:jc w:val="both"/>
      </w:pPr>
      <w:r>
        <w:rPr>
          <w:rFonts w:ascii="Times New Roman"/>
          <w:b w:val="false"/>
          <w:i w:val="false"/>
          <w:color w:val="000000"/>
          <w:sz w:val="28"/>
        </w:rPr>
        <w:t>
      1. Директорлар кеңесiнiң отырысы оның төрағасының немесе атқарушы органның бастамасы бойынша, не:</w:t>
      </w:r>
    </w:p>
    <w:bookmarkStart w:name="z387" w:id="551"/>
    <w:p>
      <w:pPr>
        <w:spacing w:after="0"/>
        <w:ind w:left="0"/>
        <w:jc w:val="both"/>
      </w:pPr>
      <w:r>
        <w:rPr>
          <w:rFonts w:ascii="Times New Roman"/>
          <w:b w:val="false"/>
          <w:i w:val="false"/>
          <w:color w:val="000000"/>
          <w:sz w:val="28"/>
        </w:rPr>
        <w:t>
      1) директорлар кеңесiнiң кез келген мүшесiнiң;</w:t>
      </w:r>
    </w:p>
    <w:bookmarkEnd w:id="551"/>
    <w:bookmarkStart w:name="z388" w:id="552"/>
    <w:p>
      <w:pPr>
        <w:spacing w:after="0"/>
        <w:ind w:left="0"/>
        <w:jc w:val="both"/>
      </w:pPr>
      <w:r>
        <w:rPr>
          <w:rFonts w:ascii="Times New Roman"/>
          <w:b w:val="false"/>
          <w:i w:val="false"/>
          <w:color w:val="000000"/>
          <w:sz w:val="28"/>
        </w:rPr>
        <w:t>
      2) қоғамның iшкi аудит қызметiнiң;</w:t>
      </w:r>
    </w:p>
    <w:bookmarkEnd w:id="552"/>
    <w:bookmarkStart w:name="z389" w:id="553"/>
    <w:p>
      <w:pPr>
        <w:spacing w:after="0"/>
        <w:ind w:left="0"/>
        <w:jc w:val="both"/>
      </w:pPr>
      <w:r>
        <w:rPr>
          <w:rFonts w:ascii="Times New Roman"/>
          <w:b w:val="false"/>
          <w:i w:val="false"/>
          <w:color w:val="000000"/>
          <w:sz w:val="28"/>
        </w:rPr>
        <w:t>
      3) қоғамға аудиттi жүзеге асыратын аудиторлық ұйымның;</w:t>
      </w:r>
    </w:p>
    <w:bookmarkEnd w:id="553"/>
    <w:bookmarkStart w:name="z477" w:id="554"/>
    <w:p>
      <w:pPr>
        <w:spacing w:after="0"/>
        <w:ind w:left="0"/>
        <w:jc w:val="both"/>
      </w:pPr>
      <w:r>
        <w:rPr>
          <w:rFonts w:ascii="Times New Roman"/>
          <w:b w:val="false"/>
          <w:i w:val="false"/>
          <w:color w:val="000000"/>
          <w:sz w:val="28"/>
        </w:rPr>
        <w:t>
      4) iрi акционердiң талап етуi бойынша шақырылуы мүмкiн.</w:t>
      </w:r>
    </w:p>
    <w:bookmarkEnd w:id="554"/>
    <w:bookmarkStart w:name="z478" w:id="555"/>
    <w:p>
      <w:pPr>
        <w:spacing w:after="0"/>
        <w:ind w:left="0"/>
        <w:jc w:val="both"/>
      </w:pPr>
      <w:r>
        <w:rPr>
          <w:rFonts w:ascii="Times New Roman"/>
          <w:b w:val="false"/>
          <w:i w:val="false"/>
          <w:color w:val="000000"/>
          <w:sz w:val="28"/>
        </w:rPr>
        <w:t>
      2. Директорлар кеңесiнiң отырысын шақыру туралы талап директорлар кеңесiнiң төрағасына директорлар кеңесi отырысының ұсынылатын күн тәртiбi бар тиiстi жазбаша хабар жiберу арқылы қойылады.</w:t>
      </w:r>
    </w:p>
    <w:bookmarkEnd w:id="555"/>
    <w:bookmarkStart w:name="z479" w:id="556"/>
    <w:p>
      <w:pPr>
        <w:spacing w:after="0"/>
        <w:ind w:left="0"/>
        <w:jc w:val="both"/>
      </w:pPr>
      <w:r>
        <w:rPr>
          <w:rFonts w:ascii="Times New Roman"/>
          <w:b w:val="false"/>
          <w:i w:val="false"/>
          <w:color w:val="000000"/>
          <w:sz w:val="28"/>
        </w:rPr>
        <w:t>
      Директорлар кеңесiнiң төрағасы отырысты шақырудан бас тартқан жағдайда, бастамашы аталған талаппен атқарушы органға жүгiнуге құқылы, ол директорлар кеңесiнiң отырысын шақыруға мiндеттi.</w:t>
      </w:r>
    </w:p>
    <w:bookmarkEnd w:id="556"/>
    <w:bookmarkStart w:name="z480" w:id="557"/>
    <w:p>
      <w:pPr>
        <w:spacing w:after="0"/>
        <w:ind w:left="0"/>
        <w:jc w:val="both"/>
      </w:pPr>
      <w:r>
        <w:rPr>
          <w:rFonts w:ascii="Times New Roman"/>
          <w:b w:val="false"/>
          <w:i w:val="false"/>
          <w:color w:val="000000"/>
          <w:sz w:val="28"/>
        </w:rPr>
        <w:t>
      Директорлар кеңесiнiң отырысын директорлар кеңесiнiң төрағасы немесе атқарушы орган, егер қоғам жарғысында өзгеше мерзiм белгiленбесе, шақыру туралы талап келiп түскен күннен бастап күнтізбелік он күннен кешiктiрмей шақыруға тиiс.</w:t>
      </w:r>
    </w:p>
    <w:bookmarkEnd w:id="557"/>
    <w:bookmarkStart w:name="z481" w:id="558"/>
    <w:p>
      <w:pPr>
        <w:spacing w:after="0"/>
        <w:ind w:left="0"/>
        <w:jc w:val="both"/>
      </w:pPr>
      <w:r>
        <w:rPr>
          <w:rFonts w:ascii="Times New Roman"/>
          <w:b w:val="false"/>
          <w:i w:val="false"/>
          <w:color w:val="000000"/>
          <w:sz w:val="28"/>
        </w:rPr>
        <w:t>
      Директорлар кеңесiнiң отырысы аталған талапты қойған адамды мiндеттi түрде шақыра отырып өткiзiледi.</w:t>
      </w:r>
    </w:p>
    <w:bookmarkEnd w:id="558"/>
    <w:bookmarkStart w:name="z482" w:id="559"/>
    <w:p>
      <w:pPr>
        <w:spacing w:after="0"/>
        <w:ind w:left="0"/>
        <w:jc w:val="both"/>
      </w:pPr>
      <w:r>
        <w:rPr>
          <w:rFonts w:ascii="Times New Roman"/>
          <w:b w:val="false"/>
          <w:i w:val="false"/>
          <w:color w:val="000000"/>
          <w:sz w:val="28"/>
        </w:rPr>
        <w:t>
      3. Директорлар кеңесiнiң мүшелерiне директорлар кеңесiнiң отырысын өткiзу туралы хабарлама жiберу тәртiбiн директорлар кеңесi айқындайды, ал "алтын акция" иесiне хабарлама жiберу тәртiбi қоғамның жарғысында айқындалады.</w:t>
      </w:r>
    </w:p>
    <w:bookmarkEnd w:id="559"/>
    <w:bookmarkStart w:name="z483" w:id="560"/>
    <w:p>
      <w:pPr>
        <w:spacing w:after="0"/>
        <w:ind w:left="0"/>
        <w:jc w:val="both"/>
      </w:pPr>
      <w:r>
        <w:rPr>
          <w:rFonts w:ascii="Times New Roman"/>
          <w:b w:val="false"/>
          <w:i w:val="false"/>
          <w:color w:val="000000"/>
          <w:sz w:val="28"/>
        </w:rPr>
        <w:t>
      4. Күн тәртібіндегі мәселелер бойынша материалдар директорлар кеңесінің мүшелеріне, егер қоғамның жарғысында өзгеше мерзім айқындалмаса, отырыс өткізілетін күнге дейін кемінде күнтізбелік жеті күн бұрын беріледі.</w:t>
      </w:r>
    </w:p>
    <w:bookmarkEnd w:id="560"/>
    <w:bookmarkStart w:name="z484" w:id="561"/>
    <w:p>
      <w:pPr>
        <w:spacing w:after="0"/>
        <w:ind w:left="0"/>
        <w:jc w:val="both"/>
      </w:pPr>
      <w:r>
        <w:rPr>
          <w:rFonts w:ascii="Times New Roman"/>
          <w:b w:val="false"/>
          <w:i w:val="false"/>
          <w:color w:val="000000"/>
          <w:sz w:val="28"/>
        </w:rPr>
        <w:t>
      Ірі мәміле және (немесе) мүдделілік болуына орай жасалатын мәміле жасасу жөнінде шешім қабылдау туралы мәселелер қаралған жағдайда, мәміле туралы ақпаратта мәміленің тараптары, мәміленің орындалу мерзімдері мен талаптары, тартылған адамдардың қатысу үлесінің сипаты мен көлемі туралы мәліметтер, сондай-ақ бағалаушының есебі (осы Заңның 69-бабының 1-тармағында көзделген жағдайда) қамтылуға тиіс.</w:t>
      </w:r>
    </w:p>
    <w:bookmarkEnd w:id="561"/>
    <w:bookmarkStart w:name="z485" w:id="562"/>
    <w:p>
      <w:pPr>
        <w:spacing w:after="0"/>
        <w:ind w:left="0"/>
        <w:jc w:val="both"/>
      </w:pPr>
      <w:r>
        <w:rPr>
          <w:rFonts w:ascii="Times New Roman"/>
          <w:b w:val="false"/>
          <w:i w:val="false"/>
          <w:color w:val="000000"/>
          <w:sz w:val="28"/>
        </w:rPr>
        <w:t>
      5. Директорлар кеңесiнiң мүшесi өзiнiң директорлар кеңесiнiң отырысына қатыса алмайтыны туралы атқарушы органға алдын ала хабарлауға мiндеттi.</w:t>
      </w:r>
    </w:p>
    <w:bookmarkEnd w:id="5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57-бап жаңа редакцияда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58-бап. Директорлар кеңесінің отырысы </w:t>
      </w:r>
    </w:p>
    <w:p>
      <w:pPr>
        <w:spacing w:after="0"/>
        <w:ind w:left="0"/>
        <w:jc w:val="both"/>
      </w:pPr>
      <w:r>
        <w:rPr>
          <w:rFonts w:ascii="Times New Roman"/>
          <w:b w:val="false"/>
          <w:i w:val="false"/>
          <w:color w:val="000000"/>
          <w:sz w:val="28"/>
        </w:rPr>
        <w:t xml:space="preserve">
      1. Директорлар кеңесінің отырысын өткізу үшін кворум қоғамның жарғысында белгіленеді, бірақ ол директорлар кеңесі мүшелері санының жартысынан кем болмауға тиіс. </w:t>
      </w:r>
    </w:p>
    <w:bookmarkStart w:name="z817" w:id="563"/>
    <w:p>
      <w:pPr>
        <w:spacing w:after="0"/>
        <w:ind w:left="0"/>
        <w:jc w:val="both"/>
      </w:pPr>
      <w:r>
        <w:rPr>
          <w:rFonts w:ascii="Times New Roman"/>
          <w:b w:val="false"/>
          <w:i w:val="false"/>
          <w:color w:val="000000"/>
          <w:sz w:val="28"/>
        </w:rPr>
        <w:t xml:space="preserve">
      Директорлар кеңесі мүшелерінің жалпы саны жарғыда белгіленген кворумға қол жеткізу үшін жеткіліксіз болған жағдайда, директорлар кеңесінің жаңа мүшелерін сайлау үшін директорлар кеңесі акционерлердің кезектен тыс жалпы жиналысын шақыруға міндетті. Директорлар кеңесінің қалған мүшелері акционерлердің мұндай кезектен тыс жалпы жиналысын шақыру туралы ғана шешім қабылдауға құқылы. </w:t>
      </w:r>
    </w:p>
    <w:bookmarkEnd w:id="563"/>
    <w:bookmarkStart w:name="z382" w:id="564"/>
    <w:p>
      <w:pPr>
        <w:spacing w:after="0"/>
        <w:ind w:left="0"/>
        <w:jc w:val="both"/>
      </w:pPr>
      <w:r>
        <w:rPr>
          <w:rFonts w:ascii="Times New Roman"/>
          <w:b w:val="false"/>
          <w:i w:val="false"/>
          <w:color w:val="000000"/>
          <w:sz w:val="28"/>
        </w:rPr>
        <w:t xml:space="preserve">
      2. Директорлар кеңесінің әрбір мүшесінің бір даусы болады. </w:t>
      </w:r>
    </w:p>
    <w:bookmarkEnd w:id="564"/>
    <w:bookmarkStart w:name="z818" w:id="565"/>
    <w:p>
      <w:pPr>
        <w:spacing w:after="0"/>
        <w:ind w:left="0"/>
        <w:jc w:val="both"/>
      </w:pPr>
      <w:r>
        <w:rPr>
          <w:rFonts w:ascii="Times New Roman"/>
          <w:b w:val="false"/>
          <w:i w:val="false"/>
          <w:color w:val="000000"/>
          <w:sz w:val="28"/>
        </w:rPr>
        <w:t xml:space="preserve">
      Директорлар кеңесінің шешімдері, егер осы Заңда және қоғам жарғысында өзгеше көзделмесе, директорлар кеңесінің отырысқа қатысқан мүшелерінің жай көпшілік даусымен қабылданады. </w:t>
      </w:r>
    </w:p>
    <w:bookmarkEnd w:id="565"/>
    <w:bookmarkStart w:name="z819" w:id="566"/>
    <w:p>
      <w:pPr>
        <w:spacing w:after="0"/>
        <w:ind w:left="0"/>
        <w:jc w:val="both"/>
      </w:pPr>
      <w:r>
        <w:rPr>
          <w:rFonts w:ascii="Times New Roman"/>
          <w:b w:val="false"/>
          <w:i w:val="false"/>
          <w:color w:val="000000"/>
          <w:sz w:val="28"/>
        </w:rPr>
        <w:t xml:space="preserve">
      Дауыстар саны тең болған кезде директорлар кеңесі төрағасының немесе директорлар кеңесінің отырысында төрағалық етуші адам даусының шешуші дауыс болуы қоғам жарғысында көзделуі мүмкін. </w:t>
      </w:r>
    </w:p>
    <w:bookmarkEnd w:id="566"/>
    <w:bookmarkStart w:name="z383" w:id="567"/>
    <w:p>
      <w:pPr>
        <w:spacing w:after="0"/>
        <w:ind w:left="0"/>
        <w:jc w:val="both"/>
      </w:pPr>
      <w:r>
        <w:rPr>
          <w:rFonts w:ascii="Times New Roman"/>
          <w:b w:val="false"/>
          <w:i w:val="false"/>
          <w:color w:val="000000"/>
          <w:sz w:val="28"/>
        </w:rPr>
        <w:t xml:space="preserve">
      3. Директорлар кеңесі директорлар кеңесінің мүшелері ғана қатыса алатын өзінің жабық отырысын өткізу туралы шешім қабылдауға құқылы. </w:t>
      </w:r>
    </w:p>
    <w:bookmarkEnd w:id="567"/>
    <w:bookmarkStart w:name="z384" w:id="568"/>
    <w:p>
      <w:pPr>
        <w:spacing w:after="0"/>
        <w:ind w:left="0"/>
        <w:jc w:val="both"/>
      </w:pPr>
      <w:r>
        <w:rPr>
          <w:rFonts w:ascii="Times New Roman"/>
          <w:b w:val="false"/>
          <w:i w:val="false"/>
          <w:color w:val="000000"/>
          <w:sz w:val="28"/>
        </w:rPr>
        <w:t xml:space="preserve">
      4. Қоғам жарғысында және (немесе) қоғамның iшкi құжаттарында директорлар кеңесiнiң қарауына енгiзiлген мәселелер бойынша директорлар кеңесiнiң сырттай дауыс беру арқылы шешiмдер қабылдау мүмкiндiгi және осындай шешiмдердi қабылдау тәртiбi көзделуi мүмкiн. </w:t>
      </w:r>
    </w:p>
    <w:bookmarkEnd w:id="568"/>
    <w:bookmarkStart w:name="z820" w:id="569"/>
    <w:p>
      <w:pPr>
        <w:spacing w:after="0"/>
        <w:ind w:left="0"/>
        <w:jc w:val="both"/>
      </w:pPr>
      <w:r>
        <w:rPr>
          <w:rFonts w:ascii="Times New Roman"/>
          <w:b w:val="false"/>
          <w:i w:val="false"/>
          <w:color w:val="000000"/>
          <w:sz w:val="28"/>
        </w:rPr>
        <w:t xml:space="preserve">
      Белгiленген мерзiмде алынған бюллетеньдерде кворум болған ретте шешiм сырттай дауыс беру арқылы қабылданды деп танылады. </w:t>
      </w:r>
    </w:p>
    <w:bookmarkEnd w:id="569"/>
    <w:bookmarkStart w:name="z821" w:id="570"/>
    <w:p>
      <w:pPr>
        <w:spacing w:after="0"/>
        <w:ind w:left="0"/>
        <w:jc w:val="both"/>
      </w:pPr>
      <w:r>
        <w:rPr>
          <w:rFonts w:ascii="Times New Roman"/>
          <w:b w:val="false"/>
          <w:i w:val="false"/>
          <w:color w:val="000000"/>
          <w:sz w:val="28"/>
        </w:rPr>
        <w:t xml:space="preserve">
      Директорлар кеңесiнiң сырттай отырысының шешiмi жазбаша түрде ресiмделуге және оған директорлар кеңесiнiң хатшысы мен төрағасының қолы қойылуға тиiс. </w:t>
      </w:r>
    </w:p>
    <w:bookmarkEnd w:id="570"/>
    <w:bookmarkStart w:name="z822" w:id="571"/>
    <w:p>
      <w:pPr>
        <w:spacing w:after="0"/>
        <w:ind w:left="0"/>
        <w:jc w:val="both"/>
      </w:pPr>
      <w:r>
        <w:rPr>
          <w:rFonts w:ascii="Times New Roman"/>
          <w:b w:val="false"/>
          <w:i w:val="false"/>
          <w:color w:val="000000"/>
          <w:sz w:val="28"/>
        </w:rPr>
        <w:t xml:space="preserve">
      Шешiм ресiмделген күннен бастап жиырма күн iшiнде директорлар кеңесiнiң мүшелерiне жiберiлуге тиiс, оған осы шешiмдi қабылдауға негiз болған бюллетеньдердің көшірмелері қоса тiркеледi. </w:t>
      </w:r>
    </w:p>
    <w:bookmarkEnd w:id="571"/>
    <w:bookmarkStart w:name="z385" w:id="572"/>
    <w:p>
      <w:pPr>
        <w:spacing w:after="0"/>
        <w:ind w:left="0"/>
        <w:jc w:val="both"/>
      </w:pPr>
      <w:r>
        <w:rPr>
          <w:rFonts w:ascii="Times New Roman"/>
          <w:b w:val="false"/>
          <w:i w:val="false"/>
          <w:color w:val="000000"/>
          <w:sz w:val="28"/>
        </w:rPr>
        <w:t xml:space="preserve">
      5. Директорлар кеңесінің қатысу тәртібімен өткен отырысында қабылданған шешімдері хаттамамен ресімделеді, ол отырыс өткен күннен бастап жеті күн ішінде жасалып, оған отырыста төрағалық еткен адам мен директорлар кеңесінің хатшысы қол қоюға және онда: </w:t>
      </w:r>
    </w:p>
    <w:bookmarkEnd w:id="572"/>
    <w:bookmarkStart w:name="z823" w:id="573"/>
    <w:p>
      <w:pPr>
        <w:spacing w:after="0"/>
        <w:ind w:left="0"/>
        <w:jc w:val="both"/>
      </w:pPr>
      <w:r>
        <w:rPr>
          <w:rFonts w:ascii="Times New Roman"/>
          <w:b w:val="false"/>
          <w:i w:val="false"/>
          <w:color w:val="000000"/>
          <w:sz w:val="28"/>
        </w:rPr>
        <w:t xml:space="preserve">
      1) қоғамның атқарушы органының толық атауы және орналасқан жері; </w:t>
      </w:r>
    </w:p>
    <w:bookmarkEnd w:id="573"/>
    <w:bookmarkStart w:name="z824" w:id="574"/>
    <w:p>
      <w:pPr>
        <w:spacing w:after="0"/>
        <w:ind w:left="0"/>
        <w:jc w:val="both"/>
      </w:pPr>
      <w:r>
        <w:rPr>
          <w:rFonts w:ascii="Times New Roman"/>
          <w:b w:val="false"/>
          <w:i w:val="false"/>
          <w:color w:val="000000"/>
          <w:sz w:val="28"/>
        </w:rPr>
        <w:t xml:space="preserve">
      2) отырыстың өткізілген күні, уақыты және орны; </w:t>
      </w:r>
    </w:p>
    <w:bookmarkEnd w:id="574"/>
    <w:bookmarkStart w:name="z825" w:id="575"/>
    <w:p>
      <w:pPr>
        <w:spacing w:after="0"/>
        <w:ind w:left="0"/>
        <w:jc w:val="both"/>
      </w:pPr>
      <w:r>
        <w:rPr>
          <w:rFonts w:ascii="Times New Roman"/>
          <w:b w:val="false"/>
          <w:i w:val="false"/>
          <w:color w:val="000000"/>
          <w:sz w:val="28"/>
        </w:rPr>
        <w:t xml:space="preserve">
      3) отырысқа қатысқан адамдар туралы мәліметтер; </w:t>
      </w:r>
    </w:p>
    <w:bookmarkEnd w:id="575"/>
    <w:bookmarkStart w:name="z826" w:id="576"/>
    <w:p>
      <w:pPr>
        <w:spacing w:after="0"/>
        <w:ind w:left="0"/>
        <w:jc w:val="both"/>
      </w:pPr>
      <w:r>
        <w:rPr>
          <w:rFonts w:ascii="Times New Roman"/>
          <w:b w:val="false"/>
          <w:i w:val="false"/>
          <w:color w:val="000000"/>
          <w:sz w:val="28"/>
        </w:rPr>
        <w:t xml:space="preserve">
      4) отырыстың күн тәртібі; </w:t>
      </w:r>
    </w:p>
    <w:bookmarkEnd w:id="576"/>
    <w:bookmarkStart w:name="z827" w:id="577"/>
    <w:p>
      <w:pPr>
        <w:spacing w:after="0"/>
        <w:ind w:left="0"/>
        <w:jc w:val="both"/>
      </w:pPr>
      <w:r>
        <w:rPr>
          <w:rFonts w:ascii="Times New Roman"/>
          <w:b w:val="false"/>
          <w:i w:val="false"/>
          <w:color w:val="000000"/>
          <w:sz w:val="28"/>
        </w:rPr>
        <w:t>
      5) дауысқа қойылған мәселелер және директорлар кеңесінің әр мүшесінің директорлар кеңесі отырысының күн тәртібінің әрбір мәселесі бойынша дауыс беру нәтижесі көрсетілген осы мәселелер бойынша дауыс берудің қорытындылары;</w:t>
      </w:r>
    </w:p>
    <w:bookmarkEnd w:id="577"/>
    <w:bookmarkStart w:name="z828" w:id="578"/>
    <w:p>
      <w:pPr>
        <w:spacing w:after="0"/>
        <w:ind w:left="0"/>
        <w:jc w:val="both"/>
      </w:pPr>
      <w:r>
        <w:rPr>
          <w:rFonts w:ascii="Times New Roman"/>
          <w:b w:val="false"/>
          <w:i w:val="false"/>
          <w:color w:val="000000"/>
          <w:sz w:val="28"/>
        </w:rPr>
        <w:t xml:space="preserve">
      6) қабылданған шешімдер; </w:t>
      </w:r>
    </w:p>
    <w:bookmarkEnd w:id="578"/>
    <w:bookmarkStart w:name="z829" w:id="579"/>
    <w:p>
      <w:pPr>
        <w:spacing w:after="0"/>
        <w:ind w:left="0"/>
        <w:jc w:val="both"/>
      </w:pPr>
      <w:r>
        <w:rPr>
          <w:rFonts w:ascii="Times New Roman"/>
          <w:b w:val="false"/>
          <w:i w:val="false"/>
          <w:color w:val="000000"/>
          <w:sz w:val="28"/>
        </w:rPr>
        <w:t xml:space="preserve">
      7) директорлар кеңесінің шешімі бойынша өзге де мәліметтер болуға тиіс. </w:t>
      </w:r>
    </w:p>
    <w:bookmarkEnd w:id="579"/>
    <w:bookmarkStart w:name="z386" w:id="580"/>
    <w:p>
      <w:pPr>
        <w:spacing w:after="0"/>
        <w:ind w:left="0"/>
        <w:jc w:val="both"/>
      </w:pPr>
      <w:r>
        <w:rPr>
          <w:rFonts w:ascii="Times New Roman"/>
          <w:b w:val="false"/>
          <w:i w:val="false"/>
          <w:color w:val="000000"/>
          <w:sz w:val="28"/>
        </w:rPr>
        <w:t xml:space="preserve">
      6. Директорлар кеңесі отырыстарының хаттамалары және директорлар кеңесі сырттай дауыс беру арқылы қабылдаған шешімдер қоғамда сақталады. </w:t>
      </w:r>
    </w:p>
    <w:bookmarkEnd w:id="580"/>
    <w:bookmarkStart w:name="z830" w:id="581"/>
    <w:p>
      <w:pPr>
        <w:spacing w:after="0"/>
        <w:ind w:left="0"/>
        <w:jc w:val="both"/>
      </w:pPr>
      <w:r>
        <w:rPr>
          <w:rFonts w:ascii="Times New Roman"/>
          <w:b w:val="false"/>
          <w:i w:val="false"/>
          <w:color w:val="000000"/>
          <w:sz w:val="28"/>
        </w:rPr>
        <w:t>
      Директорлар кеңесінің хатшысы директорлар кеңесі мүшесінің талап етуі бойынша оған директорлар кеңесі отырысының хаттамасын және сырттай дауыс беру арқылы қабылданған шешімдерді танысу үшін беруге және (немесе) оған хаттама мен шешімдердің қоғамның уәкілетті қызметкерінің қолтаңбасымен куәландырылған үзінді көшірмелерін беруге міндетті.</w:t>
      </w:r>
    </w:p>
    <w:bookmarkEnd w:id="581"/>
    <w:bookmarkStart w:name="z831" w:id="582"/>
    <w:p>
      <w:pPr>
        <w:spacing w:after="0"/>
        <w:ind w:left="0"/>
        <w:jc w:val="both"/>
      </w:pPr>
      <w:r>
        <w:rPr>
          <w:rFonts w:ascii="Times New Roman"/>
          <w:b w:val="false"/>
          <w:i w:val="false"/>
          <w:color w:val="000000"/>
          <w:sz w:val="28"/>
        </w:rPr>
        <w:t xml:space="preserve">
      7. Директорлар кеңесінің отырысына қатыспаған немесе қоғамның директорлар кеңесінің осы Заңда және қоғамның жарғысында белгіленген тәртіпті бұза отырып қабылдаған шешіміне қарсы дауыс берген қоғамның директорлар кеңесінің мүшесі оған сот тәртібімен дау айтуға құқылы. </w:t>
      </w:r>
    </w:p>
    <w:bookmarkEnd w:id="582"/>
    <w:bookmarkStart w:name="z832" w:id="583"/>
    <w:p>
      <w:pPr>
        <w:spacing w:after="0"/>
        <w:ind w:left="0"/>
        <w:jc w:val="both"/>
      </w:pPr>
      <w:r>
        <w:rPr>
          <w:rFonts w:ascii="Times New Roman"/>
          <w:b w:val="false"/>
          <w:i w:val="false"/>
          <w:color w:val="000000"/>
          <w:sz w:val="28"/>
        </w:rPr>
        <w:t xml:space="preserve">
      8. Акционер қоғамның директорлар кеңесінің осы Заңның және қоғам жарғысының талаптарын бұза отырып қабылдаған шешіміне, егер аталған шешім акционерлік қоғамның және (немесе) осы акционердің құқығы мен заңды мүдделерін бұзса, сотта дау айтуға құқылы. </w:t>
      </w:r>
    </w:p>
    <w:bookmarkEnd w:id="58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58-бапқа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2007.02.19 </w:t>
      </w:r>
      <w:r>
        <w:rPr>
          <w:rFonts w:ascii="Times New Roman"/>
          <w:b w:val="false"/>
          <w:i w:val="false"/>
          <w:color w:val="00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2008.07.05 </w:t>
      </w:r>
      <w:r>
        <w:rPr>
          <w:rFonts w:ascii="Times New Roman"/>
          <w:b w:val="false"/>
          <w:i w:val="false"/>
          <w:color w:val="000000"/>
          <w:sz w:val="28"/>
        </w:rPr>
        <w:t>N 58-IV</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59-бап. Атқарушы орган </w:t>
      </w:r>
    </w:p>
    <w:p>
      <w:pPr>
        <w:spacing w:after="0"/>
        <w:ind w:left="0"/>
        <w:jc w:val="both"/>
      </w:pPr>
      <w:r>
        <w:rPr>
          <w:rFonts w:ascii="Times New Roman"/>
          <w:b w:val="false"/>
          <w:i w:val="false"/>
          <w:color w:val="000000"/>
          <w:sz w:val="28"/>
        </w:rPr>
        <w:t xml:space="preserve">
      1. Ағымдағы қызметке атқарушы орган басшылық етеді. Атқарушы орган алқалы немесе жеке-дара болуы мүмкін. </w:t>
      </w:r>
    </w:p>
    <w:bookmarkStart w:name="z833" w:id="584"/>
    <w:p>
      <w:pPr>
        <w:spacing w:after="0"/>
        <w:ind w:left="0"/>
        <w:jc w:val="both"/>
      </w:pPr>
      <w:r>
        <w:rPr>
          <w:rFonts w:ascii="Times New Roman"/>
          <w:b w:val="false"/>
          <w:i w:val="false"/>
          <w:color w:val="000000"/>
          <w:sz w:val="28"/>
        </w:rPr>
        <w:t xml:space="preserve">
      Атқарушы орган қоғам қызметінің осы Заңда, Қазақстан Республикасының өзге де заң актілерінде және қоғамның жарғысында қоғамның басқа органдары мен лауазымды адамдарының құзыретіне жатқызылмаған кез келген мәселесі бойынша шешім қабылдауға құқылы. </w:t>
      </w:r>
    </w:p>
    <w:bookmarkEnd w:id="584"/>
    <w:bookmarkStart w:name="z834" w:id="585"/>
    <w:p>
      <w:pPr>
        <w:spacing w:after="0"/>
        <w:ind w:left="0"/>
        <w:jc w:val="both"/>
      </w:pPr>
      <w:r>
        <w:rPr>
          <w:rFonts w:ascii="Times New Roman"/>
          <w:b w:val="false"/>
          <w:i w:val="false"/>
          <w:color w:val="000000"/>
          <w:sz w:val="28"/>
        </w:rPr>
        <w:t>
      Қоғамның алқалы атқарушы органының шешімдері хаттамамен ресімделеді, оған атқарушы органның отырысқа қатысқан барлық мүшелері қол қоюға және онда дауысқа қойылған мәселелер, атқарушы органның әр мүшесінің әрбір мәселе бойынша дауыс беру нәтижесі көрсетілген, осы мәселелер бойынша дауыс беру қорытындылары қамтылуға тиіс.</w:t>
      </w:r>
    </w:p>
    <w:bookmarkEnd w:id="585"/>
    <w:bookmarkStart w:name="z835" w:id="586"/>
    <w:p>
      <w:pPr>
        <w:spacing w:after="0"/>
        <w:ind w:left="0"/>
        <w:jc w:val="both"/>
      </w:pPr>
      <w:r>
        <w:rPr>
          <w:rFonts w:ascii="Times New Roman"/>
          <w:b w:val="false"/>
          <w:i w:val="false"/>
          <w:color w:val="000000"/>
          <w:sz w:val="28"/>
        </w:rPr>
        <w:t xml:space="preserve">
      Қоғамның атқарушы органы мүшесінің дауыс беру құқығын өзге адамға, оның ішінде қоғамның атқарушы органының басқа мүшесіне беруіне жол берілмейді. </w:t>
      </w:r>
    </w:p>
    <w:bookmarkEnd w:id="586"/>
    <w:bookmarkStart w:name="z836" w:id="587"/>
    <w:p>
      <w:pPr>
        <w:spacing w:after="0"/>
        <w:ind w:left="0"/>
        <w:jc w:val="both"/>
      </w:pPr>
      <w:r>
        <w:rPr>
          <w:rFonts w:ascii="Times New Roman"/>
          <w:b w:val="false"/>
          <w:i w:val="false"/>
          <w:color w:val="000000"/>
          <w:sz w:val="28"/>
        </w:rPr>
        <w:t xml:space="preserve">
      Атқарушы орган акционерлердің жалпы жиналысы мен директорлар кеңесінің шешімдерін орындауға міндетті. </w:t>
      </w:r>
    </w:p>
    <w:bookmarkEnd w:id="587"/>
    <w:bookmarkStart w:name="z837" w:id="588"/>
    <w:p>
      <w:pPr>
        <w:spacing w:after="0"/>
        <w:ind w:left="0"/>
        <w:jc w:val="both"/>
      </w:pPr>
      <w:r>
        <w:rPr>
          <w:rFonts w:ascii="Times New Roman"/>
          <w:b w:val="false"/>
          <w:i w:val="false"/>
          <w:color w:val="000000"/>
          <w:sz w:val="28"/>
        </w:rPr>
        <w:t xml:space="preserve">
      Атқарушы органның вето құқығы белгіленген мәселелер жөніндегі шешімдері "алтын акция" иесімен келісілуге тиіс. </w:t>
      </w:r>
    </w:p>
    <w:bookmarkEnd w:id="588"/>
    <w:bookmarkStart w:name="z838" w:id="589"/>
    <w:p>
      <w:pPr>
        <w:spacing w:after="0"/>
        <w:ind w:left="0"/>
        <w:jc w:val="both"/>
      </w:pPr>
      <w:r>
        <w:rPr>
          <w:rFonts w:ascii="Times New Roman"/>
          <w:b w:val="false"/>
          <w:i w:val="false"/>
          <w:color w:val="000000"/>
          <w:sz w:val="28"/>
        </w:rPr>
        <w:t xml:space="preserve">
      Егер мәміле жасасу кезінде тараптардың қоғам белгілеген шектеулер туралы білгендігін дәлелдесе, қоғам өзінің атқарушы органы осы шектеулерді бұза отырып жасаған мәміленің жарамды екеніне дауласуға құқылы. </w:t>
      </w:r>
    </w:p>
    <w:bookmarkEnd w:id="589"/>
    <w:bookmarkStart w:name="z381" w:id="590"/>
    <w:p>
      <w:pPr>
        <w:spacing w:after="0"/>
        <w:ind w:left="0"/>
        <w:jc w:val="both"/>
      </w:pPr>
      <w:r>
        <w:rPr>
          <w:rFonts w:ascii="Times New Roman"/>
          <w:b w:val="false"/>
          <w:i w:val="false"/>
          <w:color w:val="000000"/>
          <w:sz w:val="28"/>
        </w:rPr>
        <w:t xml:space="preserve">
      2. Қоғамның акционерлері және оның акционерлері болып табылмайтын қызметкерлері алқалы атқарушы органның мүшелері бола алады. </w:t>
      </w:r>
    </w:p>
    <w:bookmarkEnd w:id="590"/>
    <w:bookmarkStart w:name="z839" w:id="591"/>
    <w:p>
      <w:pPr>
        <w:spacing w:after="0"/>
        <w:ind w:left="0"/>
        <w:jc w:val="both"/>
      </w:pPr>
      <w:r>
        <w:rPr>
          <w:rFonts w:ascii="Times New Roman"/>
          <w:b w:val="false"/>
          <w:i w:val="false"/>
          <w:color w:val="000000"/>
          <w:sz w:val="28"/>
        </w:rPr>
        <w:t xml:space="preserve">
      Атқарушы органның мүшесі директорлар кеңесінің келісімімен ғана басқа ұйымдарда жұмыс істеуге құқылы. </w:t>
      </w:r>
    </w:p>
    <w:bookmarkEnd w:id="591"/>
    <w:bookmarkStart w:name="z840" w:id="592"/>
    <w:p>
      <w:pPr>
        <w:spacing w:after="0"/>
        <w:ind w:left="0"/>
        <w:jc w:val="both"/>
      </w:pPr>
      <w:r>
        <w:rPr>
          <w:rFonts w:ascii="Times New Roman"/>
          <w:b w:val="false"/>
          <w:i w:val="false"/>
          <w:color w:val="000000"/>
          <w:sz w:val="28"/>
        </w:rPr>
        <w:t xml:space="preserve">
      Атқарушы органның басшысы не қоғамның атқарушы органының функциясын жеке-дара жүзеге асыратын адам атқарушы орган басшысының не атқарушы органның, басқа заңды тұлғаның функциясын жеке-дара жүзеге асыратын адамның, лауазымын атқаруға не қызмет нысанасы қаржылық қызметтерді көрсету болып табылатын шетелдік заңды тұлға филиалы басшысының лауазымын атқаруға құқылы емес. </w:t>
      </w:r>
    </w:p>
    <w:bookmarkEnd w:id="592"/>
    <w:bookmarkStart w:name="z841" w:id="593"/>
    <w:p>
      <w:pPr>
        <w:spacing w:after="0"/>
        <w:ind w:left="0"/>
        <w:jc w:val="both"/>
      </w:pPr>
      <w:r>
        <w:rPr>
          <w:rFonts w:ascii="Times New Roman"/>
          <w:b w:val="false"/>
          <w:i w:val="false"/>
          <w:color w:val="000000"/>
          <w:sz w:val="28"/>
        </w:rPr>
        <w:t xml:space="preserve">
      Атқарушы орган мүшесінің функциялары, құқықтары мен міндеттері осы Заңмен, Қазақстан Республикасының өзге де заң актілерімен, қоғамның жарғысымен, сондай-ақ аталған адам мен қоғам арасында жасалатын еңбек шартымен белгіленеді. Қоғам атынан атқарушы органның басшысымен жасалатын жеке еңбек шартына директорлар кеңесінің төрағасы немесе осыған жалпы жиналыс немесе директорлар кеңесі уәкілеттік берген адам қол қояды. Атқарушы органның қалған мүшелерімен жасалатын еңбек шартына атқарушы органның басшысы қол қояды. </w:t>
      </w:r>
    </w:p>
    <w:bookmarkEnd w:id="5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59-бапқа өзгерту енгізілді – ҚР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2007.05.15 N </w:t>
      </w:r>
      <w:r>
        <w:rPr>
          <w:rFonts w:ascii="Times New Roman"/>
          <w:b w:val="false"/>
          <w:i w:val="false"/>
          <w:color w:val="000000"/>
          <w:sz w:val="28"/>
        </w:rPr>
        <w:t>253</w:t>
      </w:r>
      <w:r>
        <w:rPr>
          <w:rFonts w:ascii="Times New Roman"/>
          <w:b w:val="false"/>
          <w:i w:val="false"/>
          <w:color w:val="ff0000"/>
          <w:sz w:val="28"/>
        </w:rPr>
        <w:t xml:space="preserve">, 2008.07.05 </w:t>
      </w:r>
      <w:r>
        <w:rPr>
          <w:rFonts w:ascii="Times New Roman"/>
          <w:b w:val="false"/>
          <w:i w:val="false"/>
          <w:color w:val="000000"/>
          <w:sz w:val="28"/>
        </w:rPr>
        <w:t>N 58-IV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60-бап. Атқарушы орган басшысының өкілеттігі </w:t>
      </w:r>
    </w:p>
    <w:p>
      <w:pPr>
        <w:spacing w:after="0"/>
        <w:ind w:left="0"/>
        <w:jc w:val="both"/>
      </w:pPr>
      <w:r>
        <w:rPr>
          <w:rFonts w:ascii="Times New Roman"/>
          <w:b w:val="false"/>
          <w:i w:val="false"/>
          <w:color w:val="000000"/>
          <w:sz w:val="28"/>
        </w:rPr>
        <w:t xml:space="preserve">
      Атқарушы органның басшысы: </w:t>
      </w:r>
    </w:p>
    <w:bookmarkStart w:name="z842" w:id="594"/>
    <w:p>
      <w:pPr>
        <w:spacing w:after="0"/>
        <w:ind w:left="0"/>
        <w:jc w:val="both"/>
      </w:pPr>
      <w:r>
        <w:rPr>
          <w:rFonts w:ascii="Times New Roman"/>
          <w:b w:val="false"/>
          <w:i w:val="false"/>
          <w:color w:val="000000"/>
          <w:sz w:val="28"/>
        </w:rPr>
        <w:t xml:space="preserve">
      1) акционерлердің жалпы жиналысы мен директорлар кеңесі шешімдерінің орындалуын ұйымдастырады; </w:t>
      </w:r>
    </w:p>
    <w:bookmarkEnd w:id="594"/>
    <w:bookmarkStart w:name="z843" w:id="595"/>
    <w:p>
      <w:pPr>
        <w:spacing w:after="0"/>
        <w:ind w:left="0"/>
        <w:jc w:val="both"/>
      </w:pPr>
      <w:r>
        <w:rPr>
          <w:rFonts w:ascii="Times New Roman"/>
          <w:b w:val="false"/>
          <w:i w:val="false"/>
          <w:color w:val="000000"/>
          <w:sz w:val="28"/>
        </w:rPr>
        <w:t xml:space="preserve">
      2) үшінші тұлғалармен қатынастарда қоғам атынан сенімхатсыз әрекет етеді; </w:t>
      </w:r>
    </w:p>
    <w:bookmarkEnd w:id="595"/>
    <w:bookmarkStart w:name="z844" w:id="596"/>
    <w:p>
      <w:pPr>
        <w:spacing w:after="0"/>
        <w:ind w:left="0"/>
        <w:jc w:val="both"/>
      </w:pPr>
      <w:r>
        <w:rPr>
          <w:rFonts w:ascii="Times New Roman"/>
          <w:b w:val="false"/>
          <w:i w:val="false"/>
          <w:color w:val="000000"/>
          <w:sz w:val="28"/>
        </w:rPr>
        <w:t xml:space="preserve">
      3) үшінші тұлғалармен қатынастарда қоғам атынан өкілдік ету құқығына сенімхат береді; </w:t>
      </w:r>
    </w:p>
    <w:bookmarkEnd w:id="596"/>
    <w:bookmarkStart w:name="z845" w:id="597"/>
    <w:p>
      <w:pPr>
        <w:spacing w:after="0"/>
        <w:ind w:left="0"/>
        <w:jc w:val="both"/>
      </w:pPr>
      <w:r>
        <w:rPr>
          <w:rFonts w:ascii="Times New Roman"/>
          <w:b w:val="false"/>
          <w:i w:val="false"/>
          <w:color w:val="000000"/>
          <w:sz w:val="28"/>
        </w:rPr>
        <w:t xml:space="preserve">
      4) қоғам қызметкерлерін (осы Заңда белгіленген жағдайларды қоспағанда) қабылдауды, ауыстыруды және жұмыстан босатуды жүзеге асырады, оларға көтермелеу шараларын қолданады және тәртіптік жазалар қолданады, қоғамның штат кестесіне сәйкес қоғам қызметкерлерінің лауазымдық айлықақыларының және айлықақыларына дербес үстемеақылардың мөлшерін белгілейді, атқарушы орган мен қоғамның ішкі аудит қызметінің құрамына кіретін қызметкерлерді қоспағанда, қоғам қызметкерлеріне берілетін сыйлықақы мөлшерін айқындайды; </w:t>
      </w:r>
    </w:p>
    <w:bookmarkEnd w:id="597"/>
    <w:bookmarkStart w:name="z846" w:id="598"/>
    <w:p>
      <w:pPr>
        <w:spacing w:after="0"/>
        <w:ind w:left="0"/>
        <w:jc w:val="both"/>
      </w:pPr>
      <w:r>
        <w:rPr>
          <w:rFonts w:ascii="Times New Roman"/>
          <w:b w:val="false"/>
          <w:i w:val="false"/>
          <w:color w:val="000000"/>
          <w:sz w:val="28"/>
        </w:rPr>
        <w:t xml:space="preserve">
      5) өзі болмаған жағдайда өз міндеттерін атқаруды атқарушы орган мүшелерінің біріне жүктейді; </w:t>
      </w:r>
    </w:p>
    <w:bookmarkEnd w:id="598"/>
    <w:bookmarkStart w:name="z847" w:id="599"/>
    <w:p>
      <w:pPr>
        <w:spacing w:after="0"/>
        <w:ind w:left="0"/>
        <w:jc w:val="both"/>
      </w:pPr>
      <w:r>
        <w:rPr>
          <w:rFonts w:ascii="Times New Roman"/>
          <w:b w:val="false"/>
          <w:i w:val="false"/>
          <w:color w:val="000000"/>
          <w:sz w:val="28"/>
        </w:rPr>
        <w:t xml:space="preserve">
      6) атқарушы орган мүшелерінің арасында міндеттерді, сондай-ақ өкілеттік саласын және жауапкершілікті бөледі; </w:t>
      </w:r>
    </w:p>
    <w:bookmarkEnd w:id="599"/>
    <w:bookmarkStart w:name="z848" w:id="600"/>
    <w:p>
      <w:pPr>
        <w:spacing w:after="0"/>
        <w:ind w:left="0"/>
        <w:jc w:val="both"/>
      </w:pPr>
      <w:r>
        <w:rPr>
          <w:rFonts w:ascii="Times New Roman"/>
          <w:b w:val="false"/>
          <w:i w:val="false"/>
          <w:color w:val="000000"/>
          <w:sz w:val="28"/>
        </w:rPr>
        <w:t xml:space="preserve">
      7) қоғам жарғысында және қоғам акционерлерінің жалпы жиналысы мен директорлар кеңесінің шешімдерінде белгіленген өзге де функцияларды жүзеге асырады. </w:t>
      </w:r>
    </w:p>
    <w:bookmarkEnd w:id="6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60-бапқа өзгеріс енгізілді - Қазақстан Республикасының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61-бап. Ішкі аудит қызметі </w:t>
      </w:r>
    </w:p>
    <w:p>
      <w:pPr>
        <w:spacing w:after="0"/>
        <w:ind w:left="0"/>
        <w:jc w:val="both"/>
      </w:pPr>
      <w:r>
        <w:rPr>
          <w:rFonts w:ascii="Times New Roman"/>
          <w:b w:val="false"/>
          <w:i w:val="false"/>
          <w:color w:val="000000"/>
          <w:sz w:val="28"/>
        </w:rPr>
        <w:t>
      1. Қоғамның қаржы-шаруашылық қызметіне бақылауды жүзеге асыру үшін ішкі аудит қызметі құрылуы мүмкін.</w:t>
      </w:r>
    </w:p>
    <w:bookmarkStart w:name="z849" w:id="601"/>
    <w:p>
      <w:pPr>
        <w:spacing w:after="0"/>
        <w:ind w:left="0"/>
        <w:jc w:val="both"/>
      </w:pPr>
      <w:r>
        <w:rPr>
          <w:rFonts w:ascii="Times New Roman"/>
          <w:b w:val="false"/>
          <w:i w:val="false"/>
          <w:color w:val="000000"/>
          <w:sz w:val="28"/>
        </w:rPr>
        <w:t xml:space="preserve">
      2. Ішкі аудит қызметінің қызметкерлері директорлар кеңесінің және атқарушы органның құрамына сайлана алмайды. </w:t>
      </w:r>
    </w:p>
    <w:bookmarkEnd w:id="601"/>
    <w:bookmarkStart w:name="z850" w:id="602"/>
    <w:p>
      <w:pPr>
        <w:spacing w:after="0"/>
        <w:ind w:left="0"/>
        <w:jc w:val="both"/>
      </w:pPr>
      <w:r>
        <w:rPr>
          <w:rFonts w:ascii="Times New Roman"/>
          <w:b w:val="false"/>
          <w:i w:val="false"/>
          <w:color w:val="000000"/>
          <w:sz w:val="28"/>
        </w:rPr>
        <w:t>
      3. Ішкі аудит қызметі тікелей директорлар кеңесіне бағынады және өз жұмысы туралы оның алдында есеп береді.</w:t>
      </w:r>
    </w:p>
    <w:bookmarkEnd w:id="602"/>
    <w:bookmarkStart w:name="z964" w:id="603"/>
    <w:p>
      <w:pPr>
        <w:spacing w:after="0"/>
        <w:ind w:left="0"/>
        <w:jc w:val="both"/>
      </w:pPr>
      <w:r>
        <w:rPr>
          <w:rFonts w:ascii="Times New Roman"/>
          <w:b w:val="false"/>
          <w:i w:val="false"/>
          <w:color w:val="000000"/>
          <w:sz w:val="28"/>
        </w:rPr>
        <w:t>
      4. Ішкі аудит қызметі Қазақстан Республикасының аудиторлық қызмет туралы заңнамасына сәйкес құрылған аудиторлық қызмет жөніндегі кәсіби кеңеспен өзара іс-қимыл жасайды.</w:t>
      </w:r>
    </w:p>
    <w:bookmarkEnd w:id="60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61-бапқа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22.04.2015 </w:t>
      </w:r>
      <w:r>
        <w:rPr>
          <w:rFonts w:ascii="Times New Roman"/>
          <w:b w:val="false"/>
          <w:i w:val="false"/>
          <w:color w:val="000000"/>
          <w:sz w:val="28"/>
        </w:rPr>
        <w:t>№ 308-V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358-VI</w:t>
      </w:r>
      <w:r>
        <w:rPr>
          <w:rFonts w:ascii="Times New Roman"/>
          <w:b w:val="false"/>
          <w:i w:val="false"/>
          <w:color w:val="ff0000"/>
          <w:sz w:val="28"/>
        </w:rPr>
        <w:t xml:space="preserve"> (алғашқы ресми жарияланған күнінен бастап бір жыл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62-бап. Қоғамның лауазымды адамдары қызметінің принциптері </w:t>
      </w:r>
    </w:p>
    <w:p>
      <w:pPr>
        <w:spacing w:after="0"/>
        <w:ind w:left="0"/>
        <w:jc w:val="both"/>
      </w:pPr>
      <w:r>
        <w:rPr>
          <w:rFonts w:ascii="Times New Roman"/>
          <w:b w:val="false"/>
          <w:i w:val="false"/>
          <w:color w:val="000000"/>
          <w:sz w:val="28"/>
        </w:rPr>
        <w:t xml:space="preserve">
      1. Қоғамның лауазымды адамдары: </w:t>
      </w:r>
    </w:p>
    <w:bookmarkStart w:name="z851" w:id="604"/>
    <w:p>
      <w:pPr>
        <w:spacing w:after="0"/>
        <w:ind w:left="0"/>
        <w:jc w:val="both"/>
      </w:pPr>
      <w:r>
        <w:rPr>
          <w:rFonts w:ascii="Times New Roman"/>
          <w:b w:val="false"/>
          <w:i w:val="false"/>
          <w:color w:val="000000"/>
          <w:sz w:val="28"/>
        </w:rPr>
        <w:t xml:space="preserve">
      1) өздеріне жүктелген міндеттерді адал орындайды және қоғам мен акционерлердің мүдделерін мейлінше жоғары дәрежеде көрсететін әдістерді пайдаланады; </w:t>
      </w:r>
    </w:p>
    <w:bookmarkEnd w:id="604"/>
    <w:bookmarkStart w:name="z852" w:id="605"/>
    <w:p>
      <w:pPr>
        <w:spacing w:after="0"/>
        <w:ind w:left="0"/>
        <w:jc w:val="both"/>
      </w:pPr>
      <w:r>
        <w:rPr>
          <w:rFonts w:ascii="Times New Roman"/>
          <w:b w:val="false"/>
          <w:i w:val="false"/>
          <w:color w:val="000000"/>
          <w:sz w:val="28"/>
        </w:rPr>
        <w:t xml:space="preserve">
      2) қоғамның мүлкін пайдаланбауға тиіс әрі оны қоғам жарғысына және акционерлердің жалпы жиналысы мен директорлар кеңесінің шешімдеріне қайшы пайдалануға, сондай-ақ оны өз мақсаттарына пайдалануға жол бермеуге және өздерінің үлестес тұлғаларымен мәмілелер жасаған кезде асыра пайдаланбауға тиіс; </w:t>
      </w:r>
    </w:p>
    <w:bookmarkEnd w:id="605"/>
    <w:bookmarkStart w:name="z853" w:id="606"/>
    <w:p>
      <w:pPr>
        <w:spacing w:after="0"/>
        <w:ind w:left="0"/>
        <w:jc w:val="both"/>
      </w:pPr>
      <w:r>
        <w:rPr>
          <w:rFonts w:ascii="Times New Roman"/>
          <w:b w:val="false"/>
          <w:i w:val="false"/>
          <w:color w:val="000000"/>
          <w:sz w:val="28"/>
        </w:rPr>
        <w:t xml:space="preserve">
      3) тәуелсіз аудит жүргізуді қоса алғанда, бухгалтерлік есеп және қаржылық есептілік жүйесінің тұтастығын қамтамасыз етуге міндетті; </w:t>
      </w:r>
    </w:p>
    <w:bookmarkEnd w:id="606"/>
    <w:bookmarkStart w:name="z854" w:id="607"/>
    <w:p>
      <w:pPr>
        <w:spacing w:after="0"/>
        <w:ind w:left="0"/>
        <w:jc w:val="both"/>
      </w:pPr>
      <w:r>
        <w:rPr>
          <w:rFonts w:ascii="Times New Roman"/>
          <w:b w:val="false"/>
          <w:i w:val="false"/>
          <w:color w:val="000000"/>
          <w:sz w:val="28"/>
        </w:rPr>
        <w:t xml:space="preserve">
      4) қоғамның қызметі туралы ақпараттың Қазақстан Республикасы заңдарының талаптарына сәйкес ашылуы мен берілуін бақылайды; </w:t>
      </w:r>
    </w:p>
    <w:bookmarkEnd w:id="607"/>
    <w:bookmarkStart w:name="z855" w:id="608"/>
    <w:p>
      <w:pPr>
        <w:spacing w:after="0"/>
        <w:ind w:left="0"/>
        <w:jc w:val="both"/>
      </w:pPr>
      <w:r>
        <w:rPr>
          <w:rFonts w:ascii="Times New Roman"/>
          <w:b w:val="false"/>
          <w:i w:val="false"/>
          <w:color w:val="000000"/>
          <w:sz w:val="28"/>
        </w:rPr>
        <w:t>
      5) егер қоғамның ішкі құжаттарында өзгеше белгіленбесе, қоғамның қызметі туралы ақпараттың құпиялылығын, оның ішінде қоғамдағы жұмыс тоқтатылған сәттен бастап үш жылдың ішінде сақтауға міндетті.</w:t>
      </w:r>
    </w:p>
    <w:bookmarkEnd w:id="608"/>
    <w:bookmarkStart w:name="z856" w:id="609"/>
    <w:p>
      <w:pPr>
        <w:spacing w:after="0"/>
        <w:ind w:left="0"/>
        <w:jc w:val="both"/>
      </w:pPr>
      <w:r>
        <w:rPr>
          <w:rFonts w:ascii="Times New Roman"/>
          <w:b w:val="false"/>
          <w:i w:val="false"/>
          <w:color w:val="000000"/>
          <w:sz w:val="28"/>
        </w:rPr>
        <w:t>
      2. Қоғамның директорлар кеңесінің мүшелері:</w:t>
      </w:r>
    </w:p>
    <w:bookmarkEnd w:id="609"/>
    <w:bookmarkStart w:name="z857" w:id="610"/>
    <w:p>
      <w:pPr>
        <w:spacing w:after="0"/>
        <w:ind w:left="0"/>
        <w:jc w:val="both"/>
      </w:pPr>
      <w:r>
        <w:rPr>
          <w:rFonts w:ascii="Times New Roman"/>
          <w:b w:val="false"/>
          <w:i w:val="false"/>
          <w:color w:val="000000"/>
          <w:sz w:val="28"/>
        </w:rPr>
        <w:t>
      1) хабардарлық, ашықтық негізінде, қоғамның және оның акционерлерінің мүдделері үшін Қазақстан Республикасы заңнамасының талаптарына, қоғамның жарғысы мен ішкі құжаттарына сәйкес әрекет етуге;</w:t>
      </w:r>
    </w:p>
    <w:bookmarkEnd w:id="610"/>
    <w:bookmarkStart w:name="z858" w:id="611"/>
    <w:p>
      <w:pPr>
        <w:spacing w:after="0"/>
        <w:ind w:left="0"/>
        <w:jc w:val="both"/>
      </w:pPr>
      <w:r>
        <w:rPr>
          <w:rFonts w:ascii="Times New Roman"/>
          <w:b w:val="false"/>
          <w:i w:val="false"/>
          <w:color w:val="000000"/>
          <w:sz w:val="28"/>
        </w:rPr>
        <w:t>
      2) барлық акционерлерге әділ қарауға, корпоративтік мәселелер бойынша объективті түрде тәуелсіз ой-пікір білдіруге тиіс.</w:t>
      </w:r>
    </w:p>
    <w:bookmarkEnd w:id="6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62-бапқа өзгеріс енгізілді - ҚР 2007.02.19 </w:t>
      </w:r>
      <w:r>
        <w:rPr>
          <w:rFonts w:ascii="Times New Roman"/>
          <w:b w:val="false"/>
          <w:i w:val="false"/>
          <w:color w:val="00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2012.02.01 </w:t>
      </w:r>
      <w:r>
        <w:rPr>
          <w:rFonts w:ascii="Times New Roman"/>
          <w:b w:val="false"/>
          <w:i w:val="false"/>
          <w:color w:val="000000"/>
          <w:sz w:val="28"/>
        </w:rPr>
        <w:t>N 551-IV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63-бап. Қоғамның лауазымды адамдарының жауапкершілігі </w:t>
      </w:r>
    </w:p>
    <w:p>
      <w:pPr>
        <w:spacing w:after="0"/>
        <w:ind w:left="0"/>
        <w:jc w:val="both"/>
      </w:pPr>
      <w:r>
        <w:rPr>
          <w:rFonts w:ascii="Times New Roman"/>
          <w:b w:val="false"/>
          <w:i w:val="false"/>
          <w:color w:val="000000"/>
          <w:sz w:val="28"/>
        </w:rPr>
        <w:t>
      1. Қоғамның лауазымды адамдары өздерінің іс-әрекеттерінен және (немесе) әрекетсіздігінен келтірілген зиян үшін және қоғамға келтірілген залалдар үшін:</w:t>
      </w:r>
    </w:p>
    <w:bookmarkStart w:name="z486" w:id="612"/>
    <w:p>
      <w:pPr>
        <w:spacing w:after="0"/>
        <w:ind w:left="0"/>
        <w:jc w:val="both"/>
      </w:pPr>
      <w:r>
        <w:rPr>
          <w:rFonts w:ascii="Times New Roman"/>
          <w:b w:val="false"/>
          <w:i w:val="false"/>
          <w:color w:val="000000"/>
          <w:sz w:val="28"/>
        </w:rPr>
        <w:t>
      1) қателесуге әкеп соқтыратын ақпарат немесе көрінеу жалған ақпарат беру;</w:t>
      </w:r>
    </w:p>
    <w:bookmarkEnd w:id="612"/>
    <w:bookmarkStart w:name="z487" w:id="613"/>
    <w:p>
      <w:pPr>
        <w:spacing w:after="0"/>
        <w:ind w:left="0"/>
        <w:jc w:val="both"/>
      </w:pPr>
      <w:r>
        <w:rPr>
          <w:rFonts w:ascii="Times New Roman"/>
          <w:b w:val="false"/>
          <w:i w:val="false"/>
          <w:color w:val="000000"/>
          <w:sz w:val="28"/>
        </w:rPr>
        <w:t>
      2) осы Заңда белгіленген ақпарат беру тәртібін бұзу;</w:t>
      </w:r>
    </w:p>
    <w:bookmarkEnd w:id="613"/>
    <w:bookmarkStart w:name="z488" w:id="614"/>
    <w:p>
      <w:pPr>
        <w:spacing w:after="0"/>
        <w:ind w:left="0"/>
        <w:jc w:val="both"/>
      </w:pPr>
      <w:r>
        <w:rPr>
          <w:rFonts w:ascii="Times New Roman"/>
          <w:b w:val="false"/>
          <w:i w:val="false"/>
          <w:color w:val="000000"/>
          <w:sz w:val="28"/>
        </w:rPr>
        <w:t>
      3) олардың жосықсыз іс-әрекеттері және (немесе) әрекетсіздігі нәтижесінде, оның ішінде олардың не олардың үлестес тұлғаларының қоғаммен осындай мәмілелер жасасу нәтижесінде пайда (табыс) табу мақсатында, қоғамға зиян келтіруге әкеп соқтырған ірі мәмілелерді және (немесе) мүдделілік болуына орай жасалатын мәмілелерді жасасуды ұсыну және (немесе) жасасу туралы шешім қабылдау нәтижесінде келтірілген залалдарды қоса алғанда, бірақ олармен шектелмей қоғам мен акционерлер алдында Қазақстан Республикасының заңдарында белгіленген жауаптылықта болады.</w:t>
      </w:r>
    </w:p>
    <w:bookmarkEnd w:id="614"/>
    <w:bookmarkStart w:name="z489" w:id="615"/>
    <w:p>
      <w:pPr>
        <w:spacing w:after="0"/>
        <w:ind w:left="0"/>
        <w:jc w:val="both"/>
      </w:pPr>
      <w:r>
        <w:rPr>
          <w:rFonts w:ascii="Times New Roman"/>
          <w:b w:val="false"/>
          <w:i w:val="false"/>
          <w:color w:val="000000"/>
          <w:sz w:val="28"/>
        </w:rPr>
        <w:t>
      Осы Заңда және (немесе) қоғамның жарғысында көзделген жағдайларда, акционерлердің жалпы жиналысының ірі мәмілелерді және (немесе) мүдделілік болуына орай жасалатын мәмілелерді жасасу туралы  шешімдер қабылдауы, егер оларды орындау нәтижесінде қоғамға залал келтірілсе, оларды жасасуды ұсынған лауазымды адамды немесе өзі мүше болып табылатын қоғам органының отырысында, оның ішінде олар не олардың үлестес тұлғалары пайда (табыс) табу мақсатында жосықсыз әрекет еткен және (немесе) әрекет етпеген лауазымды адамды жауаптылықтан босатпайды.</w:t>
      </w:r>
    </w:p>
    <w:bookmarkEnd w:id="615"/>
    <w:bookmarkStart w:name="z924" w:id="616"/>
    <w:p>
      <w:pPr>
        <w:spacing w:after="0"/>
        <w:ind w:left="0"/>
        <w:jc w:val="both"/>
      </w:pPr>
      <w:r>
        <w:rPr>
          <w:rFonts w:ascii="Times New Roman"/>
          <w:b w:val="false"/>
          <w:i w:val="false"/>
          <w:color w:val="000000"/>
          <w:sz w:val="28"/>
        </w:rPr>
        <w:t>
      1-1. Егер мәміле жасасу туралы шешім қабылдау кезінде мұндай мүліктің құны оның "Қазақстан Республикасындағы бағалау қызметі туралы" Қазақстан Республикасының Заңына сәйкес бағалаушы айқындаған нарықтық құнына анық мөлшерлес емес екені дәлелденетін болса, акционерлердің жалпы жиналысының шешімі негізінде қоғам немесе қоғамның дауыс беретін акцияларының бес және одан көп пайызын иеленетін (жиынтықта иеленетін) акционер (акционерлер) өз атынан қоғам мүддесінде, жасалуына мүдделілік болған және нәтижесінде қоғам құны өзінің активтерінің жалпы баланстық құны мөлшерінің он және одан көп пайызын құрайтын мүлікті сатып алған немесе иеліктен шығарған, лауазымды адамның және (немесе) оның үлестес тұлғаларының пайда (кіріс) алуына алып келген мәмілені қоғамның жасасуы нәтижесінде қоғамда туындаған зиян үшін лауазымды адамды жауаптылыққа тарту туралы талап қойып сотқа жүгінуге құқылы.</w:t>
      </w:r>
    </w:p>
    <w:bookmarkEnd w:id="616"/>
    <w:bookmarkStart w:name="z490" w:id="617"/>
    <w:p>
      <w:pPr>
        <w:spacing w:after="0"/>
        <w:ind w:left="0"/>
        <w:jc w:val="both"/>
      </w:pPr>
      <w:r>
        <w:rPr>
          <w:rFonts w:ascii="Times New Roman"/>
          <w:b w:val="false"/>
          <w:i w:val="false"/>
          <w:color w:val="000000"/>
          <w:sz w:val="28"/>
        </w:rPr>
        <w:t>
      2. Акционерлердің жалпы жиналысының шешімі негізінде қоғам немесе қоғамның дауыс беретін акцияларының бес және одан да көп пайызын иеленетін (жинақтап алғанда иеленетін) акционер (акционерлер) өз атынан лауазымды адамға оның қоғамға келтірген зиянды не залалдарды қоғамға өтеуі туралы, сондай-ақ, егер лауазымды адам жосықсыз әрекет еткен және (немесе) әрекет етпеген болса, қоғамға залал келтіруге әкеп соқтырған ірі мәмілелер және (немесе) мүдделілік болуына орай жасалатын мәмілелер жасасу туралы шешімдер (жасасуға ұсыныстар) қабылдау нәтижесінде алынған пайданы (табысты) лауазымды адамның және (немесе) оның үлестес тұлғаларының қоғамға қайтаруы туралы талап-арызбен сотқа жүгінуге құқылы.</w:t>
      </w:r>
    </w:p>
    <w:bookmarkEnd w:id="617"/>
    <w:bookmarkStart w:name="z491" w:id="618"/>
    <w:p>
      <w:pPr>
        <w:spacing w:after="0"/>
        <w:ind w:left="0"/>
        <w:jc w:val="both"/>
      </w:pPr>
      <w:r>
        <w:rPr>
          <w:rFonts w:ascii="Times New Roman"/>
          <w:b w:val="false"/>
          <w:i w:val="false"/>
          <w:color w:val="000000"/>
          <w:sz w:val="28"/>
        </w:rPr>
        <w:t>
      Акционерлердің жалпы жиналысы шешімінің негізінде қоғам немесе қоғамның дауыс беретін акцияларының бес және одан да көп пайызын иеленетін (жинақтап алғанда иеленетін) акционер (акционерлер) өз атынан, қоғамның лауазымды адамына және (немесе) үшінші тұлғаға, егер осындай мәмілені жасасу және (немесе) жүзеге асыру кезінде қоғамның осы лауазымды адамы осындай үшінші тұлғамен келісім негізінде Қазақстан Республикасы заңнамасының, қоғамның жарғысы мен ішкі құжаттарының талаптарын немесе оның еңбек шартын бұза отырып әрекет етсе, қоғамның осы үшінші тұлғамен жасаған мәмілесі нәтижесінде қоғамға келтірілген залалдарды қоғамға өтеуі туралы талап-арызбен сотқа жүгінуге құқылы. Бұл жағдайда аталған үшінші тұлға және қоғамның лауазымды адамы қоғамға осындай залалдарды өтеу кезінде ынтымақты борышкерлер ретінде әрекет етеді.</w:t>
      </w:r>
    </w:p>
    <w:bookmarkEnd w:id="618"/>
    <w:bookmarkStart w:name="z492" w:id="619"/>
    <w:p>
      <w:pPr>
        <w:spacing w:after="0"/>
        <w:ind w:left="0"/>
        <w:jc w:val="both"/>
      </w:pPr>
      <w:r>
        <w:rPr>
          <w:rFonts w:ascii="Times New Roman"/>
          <w:b w:val="false"/>
          <w:i w:val="false"/>
          <w:color w:val="000000"/>
          <w:sz w:val="28"/>
        </w:rPr>
        <w:t>
      Қоғамның дауыс беретін акцияларының бес және одан да көп пайызын иеленетін (жинақтап алғанда иеленетін) акционер (акционерлер) сот органдарына өтініш жасағанға дейін қоғамның лауазымды адамдарының келтірген залалдарды қоғамға өтеуі және ірі мәмілелер және (немесе) мүдделілік болуына орай жасалатын мәмілелер жасасу туралы шешімдер (жасасуға ұсыныстар) қабылдау нәтижесінде алынған пайданы (табысты) қоғамның лауазымды адамдарының және (немесе) олардың үлестес тұлғаларының қоғамға қайтаруы туралы мәселені директорлар кеңесінің отырысына шығару туралы талаппен қоғамның директорлар кеңесінің төрағасына жүгінуге тиіс.</w:t>
      </w:r>
    </w:p>
    <w:bookmarkEnd w:id="619"/>
    <w:bookmarkStart w:name="z493" w:id="620"/>
    <w:p>
      <w:pPr>
        <w:spacing w:after="0"/>
        <w:ind w:left="0"/>
        <w:jc w:val="both"/>
      </w:pPr>
      <w:r>
        <w:rPr>
          <w:rFonts w:ascii="Times New Roman"/>
          <w:b w:val="false"/>
          <w:i w:val="false"/>
          <w:color w:val="000000"/>
          <w:sz w:val="28"/>
        </w:rPr>
        <w:t>
      Директорлар кеңесінің төрағасы осы тармақтың үшінші бөлігінде көрсетілген өтініш келіп түскен күннен бастап күнтізбелік он күннен кешіктірілмейтін мерзімде директорлар кеңесінің көзбе-көз отырысын шақыруға міндетті.</w:t>
      </w:r>
    </w:p>
    <w:bookmarkEnd w:id="620"/>
    <w:bookmarkStart w:name="z494" w:id="621"/>
    <w:p>
      <w:pPr>
        <w:spacing w:after="0"/>
        <w:ind w:left="0"/>
        <w:jc w:val="both"/>
      </w:pPr>
      <w:r>
        <w:rPr>
          <w:rFonts w:ascii="Times New Roman"/>
          <w:b w:val="false"/>
          <w:i w:val="false"/>
          <w:color w:val="000000"/>
          <w:sz w:val="28"/>
        </w:rPr>
        <w:t>
      Қоғамның дауыс беретін акцияларының бес және одан да көп пайызын иеленетін (жинақтап алғанда иеленетін) акционердің (акционерлердің) өтініші бойынша директорлар кеңесінің шешімі отырыс өткізілген күннен бастап күнтізбелік үш күн ішінде оның (олардың) назарына жеткізіледі. Директорлар кеңесінің көрсетілген шешімін алғаннан кейін не оны осы тармақта белгіленген мерзімде алмаса, қоғамның дауыс беретін акцияларының бес және одан да көп пайызын иеленетін (жинақтап алғанда иеленетін) акционер (акционерлер) өз атынан аталған мәселе бойынша директорлар кеңесінің төрағасына акционердің өтініш жасағанын растайтын құжаттар болған кезде қоғам мүдделерін қорғау үшін талап-арызбен сотқа жүгінуге құқылы.</w:t>
      </w:r>
    </w:p>
    <w:bookmarkEnd w:id="621"/>
    <w:bookmarkStart w:name="z495" w:id="622"/>
    <w:p>
      <w:pPr>
        <w:spacing w:after="0"/>
        <w:ind w:left="0"/>
        <w:jc w:val="both"/>
      </w:pPr>
      <w:r>
        <w:rPr>
          <w:rFonts w:ascii="Times New Roman"/>
          <w:b w:val="false"/>
          <w:i w:val="false"/>
          <w:color w:val="000000"/>
          <w:sz w:val="28"/>
        </w:rPr>
        <w:t>
      3. Мәміленің жасалуына мүдделі және орындау нәтижесінде қоғамға залалдар келтірілген мәміле жасасуды ұсынған лауазымды адамды қоспағанда, қоғамның лауазымды адамдары, егер қоғамның органы қабылдаған, қоғамға не акционерге залалдар келтіруге әкеп соқтырған шешімге қарсы дауыс берсе немесе дәлелді себептермен дауыс беруге қатыспаса, жауаптылықтан босатылады.</w:t>
      </w:r>
    </w:p>
    <w:bookmarkEnd w:id="622"/>
    <w:bookmarkStart w:name="z496" w:id="623"/>
    <w:p>
      <w:pPr>
        <w:spacing w:after="0"/>
        <w:ind w:left="0"/>
        <w:jc w:val="both"/>
      </w:pPr>
      <w:r>
        <w:rPr>
          <w:rFonts w:ascii="Times New Roman"/>
          <w:b w:val="false"/>
          <w:i w:val="false"/>
          <w:color w:val="000000"/>
          <w:sz w:val="28"/>
        </w:rPr>
        <w:t>
      Егер лауазымды адамның қоғамның лауазымды адамдары қызметінің осы Заңда белгіленген қағидаттарын сақтай отырып, шешім қабылдау кезінде өзекті (тиісті) ақпарат негізінде тиісінше әрекет еткені және мұндай шешім қоғам мүдделеріне қызмет етеді деп негізді түрде есептегені дәлелденген болса, ол коммерциялық (кәсіпкерлік) шешімнің нәтижесінде туындаған залалдарды өтеуден босатылады.</w:t>
      </w:r>
    </w:p>
    <w:bookmarkEnd w:id="623"/>
    <w:bookmarkStart w:name="z497" w:id="624"/>
    <w:p>
      <w:pPr>
        <w:spacing w:after="0"/>
        <w:ind w:left="0"/>
        <w:jc w:val="both"/>
      </w:pPr>
      <w:r>
        <w:rPr>
          <w:rFonts w:ascii="Times New Roman"/>
          <w:b w:val="false"/>
          <w:i w:val="false"/>
          <w:color w:val="000000"/>
          <w:sz w:val="28"/>
        </w:rPr>
        <w:t xml:space="preserve">
      4. Меншікке қарсы, экономикалық қызмет саласында немесе коммерциялық немесе өзге де ұйымдар қызметінің мүдделеріне қарсы қылмыстарды жасағаны үшін сот кінәлі деп таныған, сондай-ақ көрсетілген қылмыстарды жасағаны үшін қылмыстық жауаптылықтан Қазақстан Республикасы Қылмыстық-процестік кодексінің </w:t>
      </w:r>
      <w:r>
        <w:rPr>
          <w:rFonts w:ascii="Times New Roman"/>
          <w:b w:val="false"/>
          <w:i w:val="false"/>
          <w:color w:val="000000"/>
          <w:sz w:val="28"/>
        </w:rPr>
        <w:t>35-бабының</w:t>
      </w:r>
      <w:r>
        <w:rPr>
          <w:rFonts w:ascii="Times New Roman"/>
          <w:b w:val="false"/>
          <w:i w:val="false"/>
          <w:color w:val="000000"/>
          <w:sz w:val="28"/>
        </w:rPr>
        <w:t xml:space="preserve"> бірінші бөлігі 3), 4), 9), 10) және 12) тармақтарының немесе </w:t>
      </w:r>
      <w:r>
        <w:rPr>
          <w:rFonts w:ascii="Times New Roman"/>
          <w:b w:val="false"/>
          <w:i w:val="false"/>
          <w:color w:val="000000"/>
          <w:sz w:val="28"/>
        </w:rPr>
        <w:t>36-бабының</w:t>
      </w:r>
      <w:r>
        <w:rPr>
          <w:rFonts w:ascii="Times New Roman"/>
          <w:b w:val="false"/>
          <w:i w:val="false"/>
          <w:color w:val="000000"/>
          <w:sz w:val="28"/>
        </w:rPr>
        <w:t xml:space="preserve"> негізінде босатылған қоғамның лауазымды адамдары заңда белгіленген тәртіппен сотталғандығы жойылған немесе алынған не қылмыстық жауаптылықтан босатылған күннен бастап бес жыл бойы қоғамның лауазымды адамдары, сондай-ақ акционерлердің жалпы жиналысында акционерлердің өкілі міндеттерін орындай алмайды.</w:t>
      </w:r>
    </w:p>
    <w:bookmarkEnd w:id="624"/>
    <w:bookmarkStart w:name="z498" w:id="625"/>
    <w:p>
      <w:pPr>
        <w:spacing w:after="0"/>
        <w:ind w:left="0"/>
        <w:jc w:val="both"/>
      </w:pPr>
      <w:r>
        <w:rPr>
          <w:rFonts w:ascii="Times New Roman"/>
          <w:b w:val="false"/>
          <w:i w:val="false"/>
          <w:color w:val="000000"/>
          <w:sz w:val="28"/>
        </w:rPr>
        <w:t>
      5. Егер қоғамның қаржылық есептілігі қоғамның қаржылық жағдайын бұрмаласа, қоғамның осы қаржылық есептілігіне қол қойған қоғамның лауазымды адамдары осының нәтижесінде материалдық зиян келтірілген үшінші тұлғалар алдында жауаптылықта болады.</w:t>
      </w:r>
    </w:p>
    <w:bookmarkEnd w:id="625"/>
    <w:bookmarkStart w:name="z925" w:id="626"/>
    <w:p>
      <w:pPr>
        <w:spacing w:after="0"/>
        <w:ind w:left="0"/>
        <w:jc w:val="both"/>
      </w:pPr>
      <w:r>
        <w:rPr>
          <w:rFonts w:ascii="Times New Roman"/>
          <w:b w:val="false"/>
          <w:i w:val="false"/>
          <w:color w:val="000000"/>
          <w:sz w:val="28"/>
        </w:rPr>
        <w:t>
      5-1. Осы баптың 2 және 3-тармақтарының ережелері осы баптың 1-1-тармағында көзделген мәмілені жасасу нәтижесінде туындаған, қоғамға зиян келтірілген жағдайларға қолданылады.</w:t>
      </w:r>
    </w:p>
    <w:bookmarkEnd w:id="626"/>
    <w:bookmarkStart w:name="z499" w:id="627"/>
    <w:p>
      <w:pPr>
        <w:spacing w:after="0"/>
        <w:ind w:left="0"/>
        <w:jc w:val="both"/>
      </w:pPr>
      <w:r>
        <w:rPr>
          <w:rFonts w:ascii="Times New Roman"/>
          <w:b w:val="false"/>
          <w:i w:val="false"/>
          <w:color w:val="000000"/>
          <w:sz w:val="28"/>
        </w:rPr>
        <w:t>
      6. Осы баптың мақсаты үшін айқындама деп мыналар түсіндіріледі:</w:t>
      </w:r>
    </w:p>
    <w:bookmarkEnd w:id="627"/>
    <w:bookmarkStart w:name="z500" w:id="628"/>
    <w:p>
      <w:pPr>
        <w:spacing w:after="0"/>
        <w:ind w:left="0"/>
        <w:jc w:val="both"/>
      </w:pPr>
      <w:r>
        <w:rPr>
          <w:rFonts w:ascii="Times New Roman"/>
          <w:b w:val="false"/>
          <w:i w:val="false"/>
          <w:color w:val="000000"/>
          <w:sz w:val="28"/>
        </w:rPr>
        <w:t>
      жосықсыз іс-әрекет, яғни нәтижесінде қоғамға әдеттегі кәсіпкерлік тәуекелмен қамтылмайтын залалдар келтірілген, қоғамның лауазымды адамдары қызметінің осы Заңда белгіленген қағидаттарын бұза отырып, ірі мәмілелер және (немесе) мүдделілік болуына орай жасалатын мәмілелер жасасу туралы қоғам мүдделерінен тыс шешім қабылдау (мәміле жасасуды ұсыну);</w:t>
      </w:r>
    </w:p>
    <w:bookmarkEnd w:id="628"/>
    <w:bookmarkStart w:name="z501" w:id="629"/>
    <w:p>
      <w:pPr>
        <w:spacing w:after="0"/>
        <w:ind w:left="0"/>
        <w:jc w:val="both"/>
      </w:pPr>
      <w:r>
        <w:rPr>
          <w:rFonts w:ascii="Times New Roman"/>
          <w:b w:val="false"/>
          <w:i w:val="false"/>
          <w:color w:val="000000"/>
          <w:sz w:val="28"/>
        </w:rPr>
        <w:t>
      әрекетсіздік, яғни нәтижесінде қоғамға әдеттегі кәсіпкерлік тәуекелмен қамтылмайтын залалдар келтірілген ірі мәмілелер және (немесе) мүдделілік болуына орай жасалатын мәмілелер жасасу туралы шешім қабылдау кезінде қоғамның лауазымды адамының қалыс қалуы не дәлелді себепсіз дауыс беруге қатыспауы.</w:t>
      </w:r>
    </w:p>
    <w:bookmarkEnd w:id="6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63-бап жаңа редакцияда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04.07.2014 </w:t>
      </w:r>
      <w:r>
        <w:rPr>
          <w:rFonts w:ascii="Times New Roman"/>
          <w:b w:val="false"/>
          <w:i w:val="false"/>
          <w:color w:val="ff0000"/>
          <w:sz w:val="28"/>
        </w:rPr>
        <w:t>№ 233-V</w:t>
      </w:r>
      <w:r>
        <w:rPr>
          <w:rFonts w:ascii="Times New Roman"/>
          <w:b w:val="false"/>
          <w:i w:val="false"/>
          <w:color w:val="ff0000"/>
          <w:sz w:val="28"/>
        </w:rPr>
        <w:t xml:space="preserve"> (01.01.2015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9" w:id="630"/>
    <w:p>
      <w:pPr>
        <w:spacing w:after="0"/>
        <w:ind w:left="0"/>
        <w:jc w:val="left"/>
      </w:pPr>
      <w:r>
        <w:rPr>
          <w:rFonts w:ascii="Times New Roman"/>
          <w:b/>
          <w:i w:val="false"/>
          <w:color w:val="000000"/>
        </w:rPr>
        <w:t xml:space="preserve"> 6-тарау. Қоғамның үлестес тұлғалары</w:t>
      </w:r>
    </w:p>
    <w:bookmarkEnd w:id="630"/>
    <w:p>
      <w:pPr>
        <w:spacing w:after="0"/>
        <w:ind w:left="0"/>
        <w:jc w:val="both"/>
      </w:pPr>
      <w:r>
        <w:rPr>
          <w:rFonts w:ascii="Times New Roman"/>
          <w:b/>
          <w:i w:val="false"/>
          <w:color w:val="000000"/>
          <w:sz w:val="28"/>
        </w:rPr>
        <w:t xml:space="preserve">64-бап. Қоғамның үлестес тұлғасы </w:t>
      </w:r>
    </w:p>
    <w:p>
      <w:pPr>
        <w:spacing w:after="0"/>
        <w:ind w:left="0"/>
        <w:jc w:val="both"/>
      </w:pPr>
      <w:r>
        <w:rPr>
          <w:rFonts w:ascii="Times New Roman"/>
          <w:b w:val="false"/>
          <w:i w:val="false"/>
          <w:color w:val="000000"/>
          <w:sz w:val="28"/>
        </w:rPr>
        <w:t xml:space="preserve">
      1. Мыналар: </w:t>
      </w:r>
    </w:p>
    <w:bookmarkStart w:name="z367" w:id="631"/>
    <w:p>
      <w:pPr>
        <w:spacing w:after="0"/>
        <w:ind w:left="0"/>
        <w:jc w:val="both"/>
      </w:pPr>
      <w:r>
        <w:rPr>
          <w:rFonts w:ascii="Times New Roman"/>
          <w:b w:val="false"/>
          <w:i w:val="false"/>
          <w:color w:val="000000"/>
          <w:sz w:val="28"/>
        </w:rPr>
        <w:t xml:space="preserve">
      1) iрi акционер; </w:t>
      </w:r>
    </w:p>
    <w:bookmarkEnd w:id="631"/>
    <w:bookmarkStart w:name="z368" w:id="632"/>
    <w:p>
      <w:pPr>
        <w:spacing w:after="0"/>
        <w:ind w:left="0"/>
        <w:jc w:val="both"/>
      </w:pPr>
      <w:r>
        <w:rPr>
          <w:rFonts w:ascii="Times New Roman"/>
          <w:b w:val="false"/>
          <w:i w:val="false"/>
          <w:color w:val="000000"/>
          <w:sz w:val="28"/>
        </w:rPr>
        <w:t>
      2) қоғамның тәуелсіз директорын қоспағанда, осы тармақтың 1), 3) және 8) тармақшаларында аталған жеке тұлғаның жақын туыстары, жұбайы (зайыбы), жұбайының (зайыбының) жақын туыстары;</w:t>
      </w:r>
    </w:p>
    <w:bookmarkEnd w:id="632"/>
    <w:bookmarkStart w:name="z369" w:id="633"/>
    <w:p>
      <w:pPr>
        <w:spacing w:after="0"/>
        <w:ind w:left="0"/>
        <w:jc w:val="both"/>
      </w:pPr>
      <w:r>
        <w:rPr>
          <w:rFonts w:ascii="Times New Roman"/>
          <w:b w:val="false"/>
          <w:i w:val="false"/>
          <w:color w:val="000000"/>
          <w:sz w:val="28"/>
        </w:rPr>
        <w:t xml:space="preserve">
      3) қоғамның немесе, тәуелсіз директорды қоспағанда, осы тармақтың 1), 4), 5), 6), 6-1), 7), 8), 9) және 10) тармақшаларында аталған заңды тұлғаның лауазымды адамы; </w:t>
      </w:r>
    </w:p>
    <w:bookmarkEnd w:id="633"/>
    <w:bookmarkStart w:name="z370" w:id="634"/>
    <w:p>
      <w:pPr>
        <w:spacing w:after="0"/>
        <w:ind w:left="0"/>
        <w:jc w:val="both"/>
      </w:pPr>
      <w:r>
        <w:rPr>
          <w:rFonts w:ascii="Times New Roman"/>
          <w:b w:val="false"/>
          <w:i w:val="false"/>
          <w:color w:val="000000"/>
          <w:sz w:val="28"/>
        </w:rPr>
        <w:t xml:space="preserve">
      4) қоғамның iрi акционерi не лауазымды адамы болып табылатын тұлғаның бақылауындағы заңды тұлға; </w:t>
      </w:r>
    </w:p>
    <w:bookmarkEnd w:id="634"/>
    <w:bookmarkStart w:name="z371" w:id="635"/>
    <w:p>
      <w:pPr>
        <w:spacing w:after="0"/>
        <w:ind w:left="0"/>
        <w:jc w:val="both"/>
      </w:pPr>
      <w:r>
        <w:rPr>
          <w:rFonts w:ascii="Times New Roman"/>
          <w:b w:val="false"/>
          <w:i w:val="false"/>
          <w:color w:val="000000"/>
          <w:sz w:val="28"/>
        </w:rPr>
        <w:t xml:space="preserve">
      5) қоғамның iрi акционерi не лауазымды адамы болып табылатын тұлға оған қатысты iрi акционер болып табылатын не мүлiктегi тиiстi үлеске құқығы бар болатын заңды тұлға; </w:t>
      </w:r>
    </w:p>
    <w:bookmarkEnd w:id="635"/>
    <w:bookmarkStart w:name="z372" w:id="636"/>
    <w:p>
      <w:pPr>
        <w:spacing w:after="0"/>
        <w:ind w:left="0"/>
        <w:jc w:val="both"/>
      </w:pPr>
      <w:r>
        <w:rPr>
          <w:rFonts w:ascii="Times New Roman"/>
          <w:b w:val="false"/>
          <w:i w:val="false"/>
          <w:color w:val="000000"/>
          <w:sz w:val="28"/>
        </w:rPr>
        <w:t xml:space="preserve">
      6) оған қатысты алғанда қоғам iрi акционер болып табылатын не мүлiктегi тиiстi үлеске құқығы бар болатын заңды тұлға; </w:t>
      </w:r>
    </w:p>
    <w:bookmarkEnd w:id="636"/>
    <w:bookmarkStart w:name="z578" w:id="637"/>
    <w:p>
      <w:pPr>
        <w:spacing w:after="0"/>
        <w:ind w:left="0"/>
        <w:jc w:val="both"/>
      </w:pPr>
      <w:r>
        <w:rPr>
          <w:rFonts w:ascii="Times New Roman"/>
          <w:b w:val="false"/>
          <w:i w:val="false"/>
          <w:color w:val="000000"/>
          <w:sz w:val="28"/>
        </w:rPr>
        <w:t>
      6-1) оған қатысты осы тармақтың 6) тармақшасында аталған заңды тұлға iрi акционері болып табылатын немесе мүлкіндегі тиiстi үлеске құқығы бар заңды тұлға;</w:t>
      </w:r>
    </w:p>
    <w:bookmarkEnd w:id="637"/>
    <w:bookmarkStart w:name="z373" w:id="638"/>
    <w:p>
      <w:pPr>
        <w:spacing w:after="0"/>
        <w:ind w:left="0"/>
        <w:jc w:val="both"/>
      </w:pPr>
      <w:r>
        <w:rPr>
          <w:rFonts w:ascii="Times New Roman"/>
          <w:b w:val="false"/>
          <w:i w:val="false"/>
          <w:color w:val="000000"/>
          <w:sz w:val="28"/>
        </w:rPr>
        <w:t xml:space="preserve">
      7) қоғаммен бiрге үшiншi тұлғаның бақылауында болатын заңды тұлға; </w:t>
      </w:r>
    </w:p>
    <w:bookmarkEnd w:id="638"/>
    <w:bookmarkStart w:name="z374" w:id="639"/>
    <w:p>
      <w:pPr>
        <w:spacing w:after="0"/>
        <w:ind w:left="0"/>
        <w:jc w:val="both"/>
      </w:pPr>
      <w:r>
        <w:rPr>
          <w:rFonts w:ascii="Times New Roman"/>
          <w:b w:val="false"/>
          <w:i w:val="false"/>
          <w:color w:val="000000"/>
          <w:sz w:val="28"/>
        </w:rPr>
        <w:t xml:space="preserve">
      8) қоғаммен шарт арқылы байланысы бар, қоғам қабылдайтын шешiмдердi сол шартқа сәйкес айқындауға құқылы тұлға; </w:t>
      </w:r>
    </w:p>
    <w:bookmarkEnd w:id="639"/>
    <w:bookmarkStart w:name="z375" w:id="640"/>
    <w:p>
      <w:pPr>
        <w:spacing w:after="0"/>
        <w:ind w:left="0"/>
        <w:jc w:val="both"/>
      </w:pPr>
      <w:r>
        <w:rPr>
          <w:rFonts w:ascii="Times New Roman"/>
          <w:b w:val="false"/>
          <w:i w:val="false"/>
          <w:color w:val="000000"/>
          <w:sz w:val="28"/>
        </w:rPr>
        <w:t xml:space="preserve">
      9) дербес немесе өзiнiң үлестес тұлғаларымен жиынтықта қоғамның не осы тармақтың 1), 4), 5), 6), 6-1), 7), 8) және 10) тармақшаларында аталған заңды тұлғалардың дауыс беретiн акцияларының (ұйымның қатысу үлесінің) он және одан да көп процентiн иеленетiн, пайдаланатын және оларға билiк ететiн тұлға; </w:t>
      </w:r>
    </w:p>
    <w:bookmarkEnd w:id="640"/>
    <w:bookmarkStart w:name="z376" w:id="641"/>
    <w:p>
      <w:pPr>
        <w:spacing w:after="0"/>
        <w:ind w:left="0"/>
        <w:jc w:val="both"/>
      </w:pPr>
      <w:r>
        <w:rPr>
          <w:rFonts w:ascii="Times New Roman"/>
          <w:b w:val="false"/>
          <w:i w:val="false"/>
          <w:color w:val="000000"/>
          <w:sz w:val="28"/>
        </w:rPr>
        <w:t>
      10) Қазақстан Республикасының заң актiлерiне сәйкес қоғамның үлестес тұлғасы болып табылатын өзге де тұлға қоғамның үлестес тұлғасы болып табылады.</w:t>
      </w:r>
    </w:p>
    <w:bookmarkEnd w:id="641"/>
    <w:bookmarkStart w:name="z584" w:id="642"/>
    <w:p>
      <w:pPr>
        <w:spacing w:after="0"/>
        <w:ind w:left="0"/>
        <w:jc w:val="both"/>
      </w:pPr>
      <w:r>
        <w:rPr>
          <w:rFonts w:ascii="Times New Roman"/>
          <w:b w:val="false"/>
          <w:i w:val="false"/>
          <w:color w:val="000000"/>
          <w:sz w:val="28"/>
        </w:rPr>
        <w:t>
      1-1. Мыналар:</w:t>
      </w:r>
    </w:p>
    <w:bookmarkEnd w:id="642"/>
    <w:bookmarkStart w:name="z579" w:id="643"/>
    <w:p>
      <w:pPr>
        <w:spacing w:after="0"/>
        <w:ind w:left="0"/>
        <w:jc w:val="both"/>
      </w:pPr>
      <w:r>
        <w:rPr>
          <w:rFonts w:ascii="Times New Roman"/>
          <w:b w:val="false"/>
          <w:i w:val="false"/>
          <w:color w:val="000000"/>
          <w:sz w:val="28"/>
        </w:rPr>
        <w:t>
      1) жақын туыстары, жұбайы (зайыбы), жұбайының (зайыбының) жақын туыстары;</w:t>
      </w:r>
    </w:p>
    <w:bookmarkEnd w:id="643"/>
    <w:bookmarkStart w:name="z580" w:id="644"/>
    <w:p>
      <w:pPr>
        <w:spacing w:after="0"/>
        <w:ind w:left="0"/>
        <w:jc w:val="both"/>
      </w:pPr>
      <w:r>
        <w:rPr>
          <w:rFonts w:ascii="Times New Roman"/>
          <w:b w:val="false"/>
          <w:i w:val="false"/>
          <w:color w:val="000000"/>
          <w:sz w:val="28"/>
        </w:rPr>
        <w:t>
      2) осы жеке тұлға және (немесе) осы тармақтың 1) тармақшасында көрсетілген тұлғалар ірі акционері (ірі қатысушысы) және (немесе) лауазымды адамы болып табылатын заңды тұлға;</w:t>
      </w:r>
    </w:p>
    <w:bookmarkEnd w:id="644"/>
    <w:bookmarkStart w:name="z581" w:id="645"/>
    <w:p>
      <w:pPr>
        <w:spacing w:after="0"/>
        <w:ind w:left="0"/>
        <w:jc w:val="both"/>
      </w:pPr>
      <w:r>
        <w:rPr>
          <w:rFonts w:ascii="Times New Roman"/>
          <w:b w:val="false"/>
          <w:i w:val="false"/>
          <w:color w:val="000000"/>
          <w:sz w:val="28"/>
        </w:rPr>
        <w:t>
      3) жеке тұлғаның және (немесе) осы тармақтың 1) тармақшасында көрсетілген тұлғалардың бақылауында болатын заңды тұлға;</w:t>
      </w:r>
    </w:p>
    <w:bookmarkEnd w:id="645"/>
    <w:bookmarkStart w:name="z582" w:id="646"/>
    <w:p>
      <w:pPr>
        <w:spacing w:after="0"/>
        <w:ind w:left="0"/>
        <w:jc w:val="both"/>
      </w:pPr>
      <w:r>
        <w:rPr>
          <w:rFonts w:ascii="Times New Roman"/>
          <w:b w:val="false"/>
          <w:i w:val="false"/>
          <w:color w:val="000000"/>
          <w:sz w:val="28"/>
        </w:rPr>
        <w:t>
      4) оған қатысты осы тармақтың 2) және 3) тармақшаларында көрсетілген заңды тұлғалар ірі акционерлер (ірі қатысушылар) болып табылатын немесе мүлiктегi тиiстi үлеске құқығы бар заңды тұлға;</w:t>
      </w:r>
    </w:p>
    <w:bookmarkEnd w:id="646"/>
    <w:bookmarkStart w:name="z583" w:id="647"/>
    <w:p>
      <w:pPr>
        <w:spacing w:after="0"/>
        <w:ind w:left="0"/>
        <w:jc w:val="both"/>
      </w:pPr>
      <w:r>
        <w:rPr>
          <w:rFonts w:ascii="Times New Roman"/>
          <w:b w:val="false"/>
          <w:i w:val="false"/>
          <w:color w:val="000000"/>
          <w:sz w:val="28"/>
        </w:rPr>
        <w:t xml:space="preserve">
      5) осы тармақтың 2), 3) және 4) тармақшаларында көрсетілген заңды тұлғалардың лауазымды адамдары жеке тұлғаның үлестес тұлғасы болып табылады. </w:t>
      </w:r>
    </w:p>
    <w:bookmarkEnd w:id="647"/>
    <w:bookmarkStart w:name="z377" w:id="648"/>
    <w:p>
      <w:pPr>
        <w:spacing w:after="0"/>
        <w:ind w:left="0"/>
        <w:jc w:val="both"/>
      </w:pPr>
      <w:r>
        <w:rPr>
          <w:rFonts w:ascii="Times New Roman"/>
          <w:b w:val="false"/>
          <w:i w:val="false"/>
          <w:color w:val="000000"/>
          <w:sz w:val="28"/>
        </w:rPr>
        <w:t xml:space="preserve">
      2. Тиісті қоғам немесе өзге заңды тұлға қабылдайтын шешімді анықтау мүмкіндігі қоғамға немесе өзге заңды тұлғаға бақылау жасау деп танылады. </w:t>
      </w:r>
    </w:p>
    <w:bookmarkEnd w:id="648"/>
    <w:bookmarkStart w:name="z378" w:id="649"/>
    <w:p>
      <w:pPr>
        <w:spacing w:after="0"/>
        <w:ind w:left="0"/>
        <w:jc w:val="both"/>
      </w:pPr>
      <w:r>
        <w:rPr>
          <w:rFonts w:ascii="Times New Roman"/>
          <w:b w:val="false"/>
          <w:i w:val="false"/>
          <w:color w:val="000000"/>
          <w:sz w:val="28"/>
        </w:rPr>
        <w:t xml:space="preserve">
      3. Осы баптың ережелері коммерциялық емес ұйым болып табылатын қоғамдарға және кредиттік бюроларға қолданылмайды. </w:t>
      </w:r>
    </w:p>
    <w:bookmarkEnd w:id="649"/>
    <w:bookmarkStart w:name="z907" w:id="650"/>
    <w:p>
      <w:pPr>
        <w:spacing w:after="0"/>
        <w:ind w:left="0"/>
        <w:jc w:val="both"/>
      </w:pPr>
      <w:r>
        <w:rPr>
          <w:rFonts w:ascii="Times New Roman"/>
          <w:b w:val="false"/>
          <w:i w:val="false"/>
          <w:color w:val="000000"/>
          <w:sz w:val="28"/>
        </w:rPr>
        <w:t xml:space="preserve">
      Мыналар: </w:t>
      </w:r>
    </w:p>
    <w:bookmarkEnd w:id="650"/>
    <w:bookmarkStart w:name="z379" w:id="651"/>
    <w:p>
      <w:pPr>
        <w:spacing w:after="0"/>
        <w:ind w:left="0"/>
        <w:jc w:val="both"/>
      </w:pPr>
      <w:r>
        <w:rPr>
          <w:rFonts w:ascii="Times New Roman"/>
          <w:b w:val="false"/>
          <w:i w:val="false"/>
          <w:color w:val="000000"/>
          <w:sz w:val="28"/>
        </w:rPr>
        <w:t xml:space="preserve">
      1) коммерциялық емес ұйымның немесе кредиттік бюроның ірі акционерлері (қатысушылары) болып табылатын тұлғалар; </w:t>
      </w:r>
    </w:p>
    <w:bookmarkEnd w:id="651"/>
    <w:bookmarkStart w:name="z380" w:id="652"/>
    <w:p>
      <w:pPr>
        <w:spacing w:after="0"/>
        <w:ind w:left="0"/>
        <w:jc w:val="both"/>
      </w:pPr>
      <w:r>
        <w:rPr>
          <w:rFonts w:ascii="Times New Roman"/>
          <w:b w:val="false"/>
          <w:i w:val="false"/>
          <w:color w:val="000000"/>
          <w:sz w:val="28"/>
        </w:rPr>
        <w:t xml:space="preserve">
      2) іс-әрекетке қабілетсіз және іс-әрекетке қабілеті шектеулі тұлғалар үлестес тұлғалар болып табылмайды. </w:t>
      </w:r>
    </w:p>
    <w:bookmarkEnd w:id="6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64-бапқа өзгертулер енгізілді – ҚР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2007.02.19. </w:t>
      </w:r>
      <w:r>
        <w:rPr>
          <w:rFonts w:ascii="Times New Roman"/>
          <w:b w:val="false"/>
          <w:i w:val="false"/>
          <w:color w:val="00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2008.10.23 </w:t>
      </w:r>
      <w:r>
        <w:rPr>
          <w:rFonts w:ascii="Times New Roman"/>
          <w:b w:val="false"/>
          <w:i w:val="false"/>
          <w:color w:val="000000"/>
          <w:sz w:val="28"/>
        </w:rPr>
        <w:t>N 72-IV</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65-бап. </w:t>
      </w:r>
    </w:p>
    <w:p>
      <w:pPr>
        <w:spacing w:after="0"/>
        <w:ind w:left="0"/>
        <w:jc w:val="both"/>
      </w:pPr>
      <w:r>
        <w:rPr>
          <w:rFonts w:ascii="Times New Roman"/>
          <w:b w:val="false"/>
          <w:i w:val="false"/>
          <w:color w:val="ff0000"/>
          <w:sz w:val="28"/>
        </w:rPr>
        <w:t xml:space="preserve">
      Ескерту. 65-бап алып тасталды - Қазақстан Республикасының 2005.07.08. </w:t>
      </w:r>
      <w:r>
        <w:rPr>
          <w:rFonts w:ascii="Times New Roman"/>
          <w:b w:val="false"/>
          <w:i w:val="false"/>
          <w:color w:val="ff0000"/>
          <w:sz w:val="28"/>
        </w:rPr>
        <w:t>N 72</w:t>
      </w:r>
      <w:r>
        <w:rPr>
          <w:rFonts w:ascii="Times New Roman"/>
          <w:b w:val="false"/>
          <w:i w:val="false"/>
          <w:color w:val="ff0000"/>
          <w:sz w:val="28"/>
        </w:rPr>
        <w:t xml:space="preserve">(қолданысқа енгізілу тәртібін 2-баптан қараңыз) Заңымен.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66-бап. Үлестес тұлғалардың қатысуымен мәмілелер жасасу ерекшеліктері </w:t>
      </w:r>
    </w:p>
    <w:p>
      <w:pPr>
        <w:spacing w:after="0"/>
        <w:ind w:left="0"/>
        <w:jc w:val="both"/>
      </w:pPr>
      <w:r>
        <w:rPr>
          <w:rFonts w:ascii="Times New Roman"/>
          <w:b w:val="false"/>
          <w:i w:val="false"/>
          <w:color w:val="000000"/>
          <w:sz w:val="28"/>
        </w:rPr>
        <w:t xml:space="preserve">
      1. Үлестес тұлғаларының қатысуымен қоғамның мәмілелер жасасу ерекшеліктері осы Заңда және Қазақстан Республикасының өзге де заң актілерінде белгіленеді. </w:t>
      </w:r>
    </w:p>
    <w:bookmarkStart w:name="z859" w:id="653"/>
    <w:p>
      <w:pPr>
        <w:spacing w:after="0"/>
        <w:ind w:left="0"/>
        <w:jc w:val="both"/>
      </w:pPr>
      <w:r>
        <w:rPr>
          <w:rFonts w:ascii="Times New Roman"/>
          <w:b w:val="false"/>
          <w:i w:val="false"/>
          <w:color w:val="000000"/>
          <w:sz w:val="28"/>
        </w:rPr>
        <w:t xml:space="preserve">
      2. Қоғамның үлестес тұлғаларының қатысуымен мәмiле жасасу тәртiбiне осы Заңда және Қазақстан Республикасының өзге де заң актiлерiнде белгiленген талаптардың сақталмауы кез келген мүдделi тұлғаның талап қоюы бойынша соттың мәмiленi жарамсыз деп тануына негiз болып табылады. </w:t>
      </w:r>
    </w:p>
    <w:bookmarkEnd w:id="653"/>
    <w:bookmarkStart w:name="z860" w:id="654"/>
    <w:p>
      <w:pPr>
        <w:spacing w:after="0"/>
        <w:ind w:left="0"/>
        <w:jc w:val="both"/>
      </w:pPr>
      <w:r>
        <w:rPr>
          <w:rFonts w:ascii="Times New Roman"/>
          <w:b w:val="false"/>
          <w:i w:val="false"/>
          <w:color w:val="000000"/>
          <w:sz w:val="28"/>
        </w:rPr>
        <w:t xml:space="preserve">
      3. Үлестес тұлғалардың қатысуымен мәмілелер жасасу тәртібіне осы Заңда белгіленген талаптарды бұза отырып қасақана мәміле жасаған тұлғаның, егер мұндай талап пайдакүнемдік немесе жауапкершіліктен жалтару ниетінен туса, мәмілені жарамсыз деп тануды талап етуге құқығы жоқ. </w:t>
      </w:r>
    </w:p>
    <w:bookmarkEnd w:id="6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66-бапқа өзгеріс енгізілді - Қазақстан Республикасының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67-бап. Қоғамның үлестес тұлғалары туралы мәліметтерді ашу </w:t>
      </w:r>
    </w:p>
    <w:p>
      <w:pPr>
        <w:spacing w:after="0"/>
        <w:ind w:left="0"/>
        <w:jc w:val="both"/>
      </w:pPr>
      <w:r>
        <w:rPr>
          <w:rFonts w:ascii="Times New Roman"/>
          <w:b w:val="false"/>
          <w:i w:val="false"/>
          <w:color w:val="000000"/>
          <w:sz w:val="28"/>
        </w:rPr>
        <w:t xml:space="preserve">
      1. Қоғамның үлестес тұлғалары туралы мәліметтер қызметтік, коммерциялық немесе заңмен қорғалатын өзге де құпияны құрайтын ақпарат болып табылмайды. </w:t>
      </w:r>
    </w:p>
    <w:bookmarkStart w:name="z861" w:id="655"/>
    <w:p>
      <w:pPr>
        <w:spacing w:after="0"/>
        <w:ind w:left="0"/>
        <w:jc w:val="both"/>
      </w:pPr>
      <w:r>
        <w:rPr>
          <w:rFonts w:ascii="Times New Roman"/>
          <w:b w:val="false"/>
          <w:i w:val="false"/>
          <w:color w:val="000000"/>
          <w:sz w:val="28"/>
        </w:rPr>
        <w:t xml:space="preserve">
      2. Қоғам үлестес тұлғаларының есебiн осы тұлғалар немесе орталық депозитарий беретiн мәлiметтер негiзiнде (уәкiлеттi орган белгiлеген тәртiппен iрi акционер болып табылатын тұлғаларға қатысты ғана) жүргiзуге мiндеттi. </w:t>
      </w:r>
    </w:p>
    <w:bookmarkEnd w:id="655"/>
    <w:bookmarkStart w:name="z862" w:id="656"/>
    <w:p>
      <w:pPr>
        <w:spacing w:after="0"/>
        <w:ind w:left="0"/>
        <w:jc w:val="both"/>
      </w:pPr>
      <w:r>
        <w:rPr>
          <w:rFonts w:ascii="Times New Roman"/>
          <w:b w:val="false"/>
          <w:i w:val="false"/>
          <w:color w:val="000000"/>
          <w:sz w:val="28"/>
        </w:rPr>
        <w:t xml:space="preserve">
      Қоғамның акционерлерi мен лауазымды адамдарының өз үлестес тұлғалары туралы ақпаратты табыс ету тәртiбi жарғымен белгiленедi. </w:t>
      </w:r>
    </w:p>
    <w:bookmarkEnd w:id="656"/>
    <w:bookmarkStart w:name="z863" w:id="657"/>
    <w:p>
      <w:pPr>
        <w:spacing w:after="0"/>
        <w:ind w:left="0"/>
        <w:jc w:val="both"/>
      </w:pPr>
      <w:r>
        <w:rPr>
          <w:rFonts w:ascii="Times New Roman"/>
          <w:b w:val="false"/>
          <w:i w:val="false"/>
          <w:color w:val="000000"/>
          <w:sz w:val="28"/>
        </w:rPr>
        <w:t xml:space="preserve">
      3. Қоғамның үлестес тұлғалары болып табылатын жеке және заңды тұлғалар үлестестік туындаған күннен бастап жеті күн ішінде өзінің үлестес тұлғалары туралы мәліметті қоғамға табыс етуге міндетті. </w:t>
      </w:r>
    </w:p>
    <w:bookmarkEnd w:id="657"/>
    <w:bookmarkStart w:name="z864" w:id="65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 </w:t>
      </w:r>
      <w:r>
        <w:rPr>
          <w:rFonts w:ascii="Times New Roman"/>
          <w:b w:val="false"/>
          <w:i w:val="false"/>
          <w:color w:val="000000"/>
          <w:sz w:val="28"/>
        </w:rPr>
        <w:t xml:space="preserve">Алып тасталды - ҚР 24.11.2015 </w:t>
      </w:r>
      <w:r>
        <w:rPr>
          <w:rFonts w:ascii="Times New Roman"/>
          <w:b w:val="false"/>
          <w:i w:val="false"/>
          <w:color w:val="000000"/>
          <w:sz w:val="28"/>
        </w:rPr>
        <w:t>№ 422-V</w:t>
      </w:r>
      <w:r>
        <w:rPr>
          <w:rFonts w:ascii="Times New Roman"/>
          <w:b w:val="false"/>
          <w:i w:val="false"/>
          <w:color w:val="000000"/>
          <w:sz w:val="28"/>
        </w:rPr>
        <w:t xml:space="preserve"> (01.01.2016 бастап қолданысқа енгізіледі) Заңымен.</w:t>
      </w:r>
    </w:p>
    <w:bookmarkEnd w:id="6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67-бапқа өзгеріс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bookmarkStart w:name="z74" w:id="659"/>
    <w:p>
      <w:pPr>
        <w:spacing w:after="0"/>
        <w:ind w:left="0"/>
        <w:jc w:val="left"/>
      </w:pPr>
      <w:r>
        <w:rPr>
          <w:rFonts w:ascii="Times New Roman"/>
          <w:b/>
          <w:i w:val="false"/>
          <w:color w:val="000000"/>
        </w:rPr>
        <w:t xml:space="preserve">  7-тарау. Жасалуына қатысты ерекше талаптар белгіленген қоғамның мәмілелері</w:t>
      </w:r>
    </w:p>
    <w:bookmarkEnd w:id="659"/>
    <w:p>
      <w:pPr>
        <w:spacing w:after="0"/>
        <w:ind w:left="0"/>
        <w:jc w:val="both"/>
      </w:pPr>
      <w:r>
        <w:rPr>
          <w:rFonts w:ascii="Times New Roman"/>
          <w:b/>
          <w:i w:val="false"/>
          <w:color w:val="000000"/>
          <w:sz w:val="28"/>
        </w:rPr>
        <w:t xml:space="preserve">68-бап. Ірі мәміле </w:t>
      </w:r>
    </w:p>
    <w:p>
      <w:pPr>
        <w:spacing w:after="0"/>
        <w:ind w:left="0"/>
        <w:jc w:val="both"/>
      </w:pPr>
      <w:r>
        <w:rPr>
          <w:rFonts w:ascii="Times New Roman"/>
          <w:b w:val="false"/>
          <w:i w:val="false"/>
          <w:color w:val="000000"/>
          <w:sz w:val="28"/>
        </w:rPr>
        <w:t xml:space="preserve">
      1. Мыналар: </w:t>
      </w:r>
    </w:p>
    <w:bookmarkStart w:name="z360" w:id="660"/>
    <w:p>
      <w:pPr>
        <w:spacing w:after="0"/>
        <w:ind w:left="0"/>
        <w:jc w:val="both"/>
      </w:pPr>
      <w:r>
        <w:rPr>
          <w:rFonts w:ascii="Times New Roman"/>
          <w:b w:val="false"/>
          <w:i w:val="false"/>
          <w:color w:val="000000"/>
          <w:sz w:val="28"/>
        </w:rPr>
        <w:t>
      1) нәтижесінде құны қоғам активтерінің баланстық құнының жалпы мөлшерінің жиырма бес және одан да көп пайызын құрайтын мүлікті қоғам сатып алатын немесе иеліктен шығаратын (сатып алуы немесе иелiктен шығаруы мүмкiн) мәміле немесе өзара байланысты мәмілелердің жиынтығы;</w:t>
      </w:r>
    </w:p>
    <w:bookmarkEnd w:id="660"/>
    <w:bookmarkStart w:name="z361" w:id="661"/>
    <w:p>
      <w:pPr>
        <w:spacing w:after="0"/>
        <w:ind w:left="0"/>
        <w:jc w:val="both"/>
      </w:pPr>
      <w:r>
        <w:rPr>
          <w:rFonts w:ascii="Times New Roman"/>
          <w:b w:val="false"/>
          <w:i w:val="false"/>
          <w:color w:val="000000"/>
          <w:sz w:val="28"/>
        </w:rPr>
        <w:t xml:space="preserve">
      2) нәтижесінде қоғам өзінің орналастырылған бағалы қағаздарын сатып алуы немесе орналастырылған бiр түрдегi бағалы қағаздардың жалпы санының жиырма бес және одан да көп проценті мөлшерінде олардың сатылып алынған бағалы қағаздары сатылуы ықтимал мәміле немесе өзара байланысты мәмілелердің жиынтығы; </w:t>
      </w:r>
    </w:p>
    <w:bookmarkEnd w:id="661"/>
    <w:bookmarkStart w:name="z362" w:id="662"/>
    <w:p>
      <w:pPr>
        <w:spacing w:after="0"/>
        <w:ind w:left="0"/>
        <w:jc w:val="both"/>
      </w:pPr>
      <w:r>
        <w:rPr>
          <w:rFonts w:ascii="Times New Roman"/>
          <w:b w:val="false"/>
          <w:i w:val="false"/>
          <w:color w:val="000000"/>
          <w:sz w:val="28"/>
        </w:rPr>
        <w:t xml:space="preserve">
      3) қоғамның жарғысында ірі мәміле деп танылатын өзге де мәміле ірі мәміле деп танылады. </w:t>
      </w:r>
    </w:p>
    <w:bookmarkEnd w:id="662"/>
    <w:bookmarkStart w:name="z363" w:id="663"/>
    <w:p>
      <w:pPr>
        <w:spacing w:after="0"/>
        <w:ind w:left="0"/>
        <w:jc w:val="both"/>
      </w:pPr>
      <w:r>
        <w:rPr>
          <w:rFonts w:ascii="Times New Roman"/>
          <w:b w:val="false"/>
          <w:i w:val="false"/>
          <w:color w:val="000000"/>
          <w:sz w:val="28"/>
        </w:rPr>
        <w:t xml:space="preserve">
      2. Мыналар: </w:t>
      </w:r>
    </w:p>
    <w:bookmarkEnd w:id="663"/>
    <w:bookmarkStart w:name="z364" w:id="664"/>
    <w:p>
      <w:pPr>
        <w:spacing w:after="0"/>
        <w:ind w:left="0"/>
        <w:jc w:val="both"/>
      </w:pPr>
      <w:r>
        <w:rPr>
          <w:rFonts w:ascii="Times New Roman"/>
          <w:b w:val="false"/>
          <w:i w:val="false"/>
          <w:color w:val="000000"/>
          <w:sz w:val="28"/>
        </w:rPr>
        <w:t xml:space="preserve">
      1) белгілі бір мүлікті сатып алуға немесе иеліктен айыруға қатысты белгілі бір тұлғамен не өзара үлестес тұлғалар тобымен жасалатын бірнеше мәміле; </w:t>
      </w:r>
    </w:p>
    <w:bookmarkEnd w:id="664"/>
    <w:bookmarkStart w:name="z365" w:id="665"/>
    <w:p>
      <w:pPr>
        <w:spacing w:after="0"/>
        <w:ind w:left="0"/>
        <w:jc w:val="both"/>
      </w:pPr>
      <w:r>
        <w:rPr>
          <w:rFonts w:ascii="Times New Roman"/>
          <w:b w:val="false"/>
          <w:i w:val="false"/>
          <w:color w:val="000000"/>
          <w:sz w:val="28"/>
        </w:rPr>
        <w:t xml:space="preserve">
      2) бір шартпен немесе өзара байланысты бірнеше шартпен ресімделетін мәмілелер; </w:t>
      </w:r>
    </w:p>
    <w:bookmarkEnd w:id="665"/>
    <w:bookmarkStart w:name="z366" w:id="666"/>
    <w:p>
      <w:pPr>
        <w:spacing w:after="0"/>
        <w:ind w:left="0"/>
        <w:jc w:val="both"/>
      </w:pPr>
      <w:r>
        <w:rPr>
          <w:rFonts w:ascii="Times New Roman"/>
          <w:b w:val="false"/>
          <w:i w:val="false"/>
          <w:color w:val="000000"/>
          <w:sz w:val="28"/>
        </w:rPr>
        <w:t xml:space="preserve">
      3) жарғымен немесе акционерлерінің жалпы жиналысының шешімімен өзара байланысты мәмілелер деп танылатын өзге де мәмілелер өзара байланысты мәмілелер деп танылады. </w:t>
      </w:r>
    </w:p>
    <w:bookmarkEnd w:id="6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68-бапқа өзгеріс енгізілді - ҚР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69-бап. Мәміленің нысанасы болып табылатын мүліктің құны</w:t>
      </w:r>
    </w:p>
    <w:p>
      <w:pPr>
        <w:spacing w:after="0"/>
        <w:ind w:left="0"/>
        <w:jc w:val="both"/>
      </w:pPr>
      <w:r>
        <w:rPr>
          <w:rFonts w:ascii="Times New Roman"/>
          <w:b w:val="false"/>
          <w:i w:val="false"/>
          <w:color w:val="ff0000"/>
          <w:sz w:val="28"/>
        </w:rPr>
        <w:t xml:space="preserve">
      Ескерту. Тақырыпқа өзгеріс енгізілді - ҚР 2011.02.10 </w:t>
      </w:r>
      <w:r>
        <w:rPr>
          <w:rFonts w:ascii="Times New Roman"/>
          <w:b w:val="false"/>
          <w:i w:val="false"/>
          <w:color w:val="ff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1. Нәтижесінде қоғам активтері мөлшерінің он және одан да көп пайызы сомасына мүлік сатып алынатын не иеліктен шығарылатын мәмілені жасасу туралы шешім Қазақстан Республикасының бағалау қызметі туралы заңнамалық актісіне сәйкес бағалаушы айқындаған осы мүліктің нарықтық құны ескеріле отырып қабылдануға тиіс.</w:t>
      </w:r>
    </w:p>
    <w:bookmarkStart w:name="z865" w:id="667"/>
    <w:p>
      <w:pPr>
        <w:spacing w:after="0"/>
        <w:ind w:left="0"/>
        <w:jc w:val="both"/>
      </w:pPr>
      <w:r>
        <w:rPr>
          <w:rFonts w:ascii="Times New Roman"/>
          <w:b w:val="false"/>
          <w:i w:val="false"/>
          <w:color w:val="000000"/>
          <w:sz w:val="28"/>
        </w:rPr>
        <w:t>
      Егер осындай мәміле нысанасы ақша және (немесе) бастапқы нарықта шығарылатын (орналастырылатын) бағалы қағаздар және (немесе) бұрын банк болып табылған заңды тұлғаның активтері және (немесе) талап ету құқықтары болса, бағалау жүргізілмейді.</w:t>
      </w:r>
    </w:p>
    <w:bookmarkEnd w:id="667"/>
    <w:bookmarkStart w:name="z866" w:id="668"/>
    <w:p>
      <w:pPr>
        <w:spacing w:after="0"/>
        <w:ind w:left="0"/>
        <w:jc w:val="both"/>
      </w:pPr>
      <w:r>
        <w:rPr>
          <w:rFonts w:ascii="Times New Roman"/>
          <w:b w:val="false"/>
          <w:i w:val="false"/>
          <w:color w:val="000000"/>
          <w:sz w:val="28"/>
        </w:rPr>
        <w:t>
      2. Егер нарықтық құнын белгілеу қажет болатын мүлік ұйымдастырылған бағалы қағаздар рыногында айналыста жүрген бағалы қағаздар болса, олардың нарықтық құнын белгілеу кезінде осындай бағалы қағаздармен мәмілелердің осындай рынокта қалыптасқан бағасы немесе осындай бағалы қағаздарға сұраным мен ұсынымның бағасы есепке алынады. Егер нарықтық құнын анықтау қажет болатын мүлік қоғамның өз акциялары болса, олардың нарықтық құнын белгілеу кезінде қоғамның өзіндік капиталының мөлшері де, қоғамның даму жоспарларына сәйкес оның өзгеру перспективасы мен нарықтық құнды белгілейтін адам маңызды деп санайтын өзге факторлар да есепке алынады.</w:t>
      </w:r>
    </w:p>
    <w:bookmarkEnd w:id="6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69-бапқа өзгерістер енгізілді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22.04.2015 </w:t>
      </w:r>
      <w:r>
        <w:rPr>
          <w:rFonts w:ascii="Times New Roman"/>
          <w:b w:val="false"/>
          <w:i w:val="false"/>
          <w:color w:val="000000"/>
          <w:sz w:val="28"/>
        </w:rPr>
        <w:t>№ 308-V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70-бап. Қоғамның ірі мәміле жасасуы </w:t>
      </w:r>
    </w:p>
    <w:p>
      <w:pPr>
        <w:spacing w:after="0"/>
        <w:ind w:left="0"/>
        <w:jc w:val="both"/>
      </w:pPr>
      <w:r>
        <w:rPr>
          <w:rFonts w:ascii="Times New Roman"/>
          <w:b w:val="false"/>
          <w:i w:val="false"/>
          <w:color w:val="000000"/>
          <w:sz w:val="28"/>
        </w:rPr>
        <w:t xml:space="preserve">
      1. Жасасу туралы шешім осы Заңның </w:t>
      </w:r>
      <w:r>
        <w:rPr>
          <w:rFonts w:ascii="Times New Roman"/>
          <w:b w:val="false"/>
          <w:i w:val="false"/>
          <w:color w:val="000000"/>
          <w:sz w:val="28"/>
        </w:rPr>
        <w:t>36-бабы</w:t>
      </w:r>
      <w:r>
        <w:rPr>
          <w:rFonts w:ascii="Times New Roman"/>
          <w:b w:val="false"/>
          <w:i w:val="false"/>
          <w:color w:val="000000"/>
          <w:sz w:val="28"/>
        </w:rPr>
        <w:t xml:space="preserve"> 1-тармағының 17-1) тармақшасына және </w:t>
      </w:r>
      <w:r>
        <w:rPr>
          <w:rFonts w:ascii="Times New Roman"/>
          <w:b w:val="false"/>
          <w:i w:val="false"/>
          <w:color w:val="000000"/>
          <w:sz w:val="28"/>
        </w:rPr>
        <w:t>73-бабының</w:t>
      </w:r>
      <w:r>
        <w:rPr>
          <w:rFonts w:ascii="Times New Roman"/>
          <w:b w:val="false"/>
          <w:i w:val="false"/>
          <w:color w:val="000000"/>
          <w:sz w:val="28"/>
        </w:rPr>
        <w:t xml:space="preserve"> 3-1-тармағына сәйкес қоғам акционерлерінің жалпы жиналысында қабылданатын мәмілелерді қоспағанда, қоғамның iрi мәмiлелер жасасуы туралы шешiмдi директорлар кеңесi қабылдайды.</w:t>
      </w:r>
    </w:p>
    <w:p>
      <w:pPr>
        <w:spacing w:after="0"/>
        <w:ind w:left="0"/>
        <w:jc w:val="both"/>
      </w:pPr>
      <w:r>
        <w:rPr>
          <w:rFonts w:ascii="Times New Roman"/>
          <w:b w:val="false"/>
          <w:i w:val="false"/>
          <w:color w:val="000000"/>
          <w:sz w:val="28"/>
        </w:rPr>
        <w:t>
      Кредиторларға, жұртшылық пен акционерлерге ақпарат беру мақсатында қоғамның iрi мәмiле жасасуы туралы шешім қабылданған күннен кейiн үш жұмыс күні iшiнде қоғам мәмiле туралы хабарды қаржылық есептілік депозитарийінің интернет-ресурсында қазақ және орыс тілдерінде жариялауға мiндеттi.</w:t>
      </w:r>
    </w:p>
    <w:bookmarkStart w:name="z358" w:id="669"/>
    <w:p>
      <w:pPr>
        <w:spacing w:after="0"/>
        <w:ind w:left="0"/>
        <w:jc w:val="both"/>
      </w:pPr>
      <w:r>
        <w:rPr>
          <w:rFonts w:ascii="Times New Roman"/>
          <w:b w:val="false"/>
          <w:i w:val="false"/>
          <w:color w:val="000000"/>
          <w:sz w:val="28"/>
        </w:rPr>
        <w:t>
      2. Қоғамның жарғысында iрi мәмiлелердiң тiзбесi, сондай-ақ оларды жасасу тәртiбi белгiленуi мүмкiн, оларды жасасу туралы шешiмдi акционерлердiң жалпы жиналысы қабылдайды.</w:t>
      </w:r>
    </w:p>
    <w:bookmarkEnd w:id="669"/>
    <w:bookmarkStart w:name="z359" w:id="670"/>
    <w:p>
      <w:pPr>
        <w:spacing w:after="0"/>
        <w:ind w:left="0"/>
        <w:jc w:val="both"/>
      </w:pPr>
      <w:r>
        <w:rPr>
          <w:rFonts w:ascii="Times New Roman"/>
          <w:b w:val="false"/>
          <w:i w:val="false"/>
          <w:color w:val="000000"/>
          <w:sz w:val="28"/>
        </w:rPr>
        <w:t xml:space="preserve">
      3. Осы Заңда және қоғамның жарғысында белгiленген тәртiппен қабылданған қоғамның iрi мәмiле жасасу туралы шешiмiмен келiспеген жағдайда, акционер өзiне тиесiлi акцияларды қоғамның осы Заңда белгiленген тәртiппен сатып алуын талап етуге құқылы. </w:t>
      </w:r>
    </w:p>
    <w:bookmarkEnd w:id="6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70-бап жаңа редакцияда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Заңымен; өзгерістер енгізілді - ҚР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71-бап. Қоғамның мәміле жасасуға мүдделілігі </w:t>
      </w:r>
    </w:p>
    <w:p>
      <w:pPr>
        <w:spacing w:after="0"/>
        <w:ind w:left="0"/>
        <w:jc w:val="both"/>
      </w:pPr>
      <w:r>
        <w:rPr>
          <w:rFonts w:ascii="Times New Roman"/>
          <w:b w:val="false"/>
          <w:i w:val="false"/>
          <w:color w:val="000000"/>
          <w:sz w:val="28"/>
        </w:rPr>
        <w:t xml:space="preserve">
      1. Қоғамның үлестес тұлғалары, егер олар: </w:t>
      </w:r>
    </w:p>
    <w:bookmarkStart w:name="z351" w:id="671"/>
    <w:p>
      <w:pPr>
        <w:spacing w:after="0"/>
        <w:ind w:left="0"/>
        <w:jc w:val="both"/>
      </w:pPr>
      <w:r>
        <w:rPr>
          <w:rFonts w:ascii="Times New Roman"/>
          <w:b w:val="false"/>
          <w:i w:val="false"/>
          <w:color w:val="000000"/>
          <w:sz w:val="28"/>
        </w:rPr>
        <w:t xml:space="preserve">
      1) мәміле жасаушы тарап болса немесе оған өкіл немесе делдал ретінде қатысса; </w:t>
      </w:r>
    </w:p>
    <w:bookmarkEnd w:id="671"/>
    <w:bookmarkStart w:name="z352" w:id="672"/>
    <w:p>
      <w:pPr>
        <w:spacing w:after="0"/>
        <w:ind w:left="0"/>
        <w:jc w:val="both"/>
      </w:pPr>
      <w:r>
        <w:rPr>
          <w:rFonts w:ascii="Times New Roman"/>
          <w:b w:val="false"/>
          <w:i w:val="false"/>
          <w:color w:val="000000"/>
          <w:sz w:val="28"/>
        </w:rPr>
        <w:t xml:space="preserve">
      2) мәміле жасаушы тарап болып табылатын немесе оған өкіл немесе делдал ретінде қатысатын заңды тұлғаның үлестес тұлғалары болса, қоғамның мәміле жасасуына мүдделі тұлғалары (бұдан әрі - мүдделі тұлғалар) деп танылады. </w:t>
      </w:r>
    </w:p>
    <w:bookmarkEnd w:id="672"/>
    <w:bookmarkStart w:name="z353" w:id="673"/>
    <w:p>
      <w:pPr>
        <w:spacing w:after="0"/>
        <w:ind w:left="0"/>
        <w:jc w:val="both"/>
      </w:pPr>
      <w:r>
        <w:rPr>
          <w:rFonts w:ascii="Times New Roman"/>
          <w:b w:val="false"/>
          <w:i w:val="false"/>
          <w:color w:val="000000"/>
          <w:sz w:val="28"/>
        </w:rPr>
        <w:t xml:space="preserve">
      2. Мынадай мәмiлелер: </w:t>
      </w:r>
    </w:p>
    <w:bookmarkEnd w:id="673"/>
    <w:bookmarkStart w:name="z354" w:id="674"/>
    <w:p>
      <w:pPr>
        <w:spacing w:after="0"/>
        <w:ind w:left="0"/>
        <w:jc w:val="both"/>
      </w:pPr>
      <w:r>
        <w:rPr>
          <w:rFonts w:ascii="Times New Roman"/>
          <w:b w:val="false"/>
          <w:i w:val="false"/>
          <w:color w:val="000000"/>
          <w:sz w:val="28"/>
        </w:rPr>
        <w:t xml:space="preserve">
      1) акционердiң қоғам акцияларын немесе басқа да бағалы қағаздарын сатып алуы, сондай-ақ қоғамның орналастырылған өз акцияларын сатып алуы жөнiндегi мәмiле; </w:t>
      </w:r>
    </w:p>
    <w:bookmarkEnd w:id="674"/>
    <w:bookmarkStart w:name="z355" w:id="675"/>
    <w:p>
      <w:pPr>
        <w:spacing w:after="0"/>
        <w:ind w:left="0"/>
        <w:jc w:val="both"/>
      </w:pPr>
      <w:r>
        <w:rPr>
          <w:rFonts w:ascii="Times New Roman"/>
          <w:b w:val="false"/>
          <w:i w:val="false"/>
          <w:color w:val="000000"/>
          <w:sz w:val="28"/>
        </w:rPr>
        <w:t xml:space="preserve">
      2) банктiк, коммерциялық немесе заңмен қорғалатын құпияны қамтитын мәлiметтердi жария етпеу туралы мiндеттеме қабылдау жөнiндегi мәмiле; </w:t>
      </w:r>
    </w:p>
    <w:bookmarkEnd w:id="675"/>
    <w:bookmarkStart w:name="z356" w:id="676"/>
    <w:p>
      <w:pPr>
        <w:spacing w:after="0"/>
        <w:ind w:left="0"/>
        <w:jc w:val="both"/>
      </w:pPr>
      <w:r>
        <w:rPr>
          <w:rFonts w:ascii="Times New Roman"/>
          <w:b w:val="false"/>
          <w:i w:val="false"/>
          <w:color w:val="000000"/>
          <w:sz w:val="28"/>
        </w:rPr>
        <w:t xml:space="preserve">
      3) қоғамды осы Заңға сәйкес жүзеге асырылатын қайта ұйымдастыру; </w:t>
      </w:r>
    </w:p>
    <w:bookmarkEnd w:id="676"/>
    <w:bookmarkStart w:name="z357" w:id="677"/>
    <w:p>
      <w:pPr>
        <w:spacing w:after="0"/>
        <w:ind w:left="0"/>
        <w:jc w:val="both"/>
      </w:pPr>
      <w:r>
        <w:rPr>
          <w:rFonts w:ascii="Times New Roman"/>
          <w:b w:val="false"/>
          <w:i w:val="false"/>
          <w:color w:val="000000"/>
          <w:sz w:val="28"/>
        </w:rPr>
        <w:t>
      4) қоғамның өз үлестес тұлғасымен Қазақстан Республикасының мемлекеттiк сатып алу және Қазақстан Республикасының Ұлттық Банкі, оның ведомстволары, Қазақстан Республикасы Ұлттық Банкінің құрылымына кіретін ұйымдар және дауыс беретін акцияларының (жарғылық капиталына қатысу үлестерінің) елу және одан көп пайызы Қазақстан Республикасының Ұлттық Банкіне тиесілі немесе оның сенімгерлік басқаруындағы заңды тұлғалар және олармен үлестес заңды тұлғалар жүзеге асыратын сатып алу туралы заңдарына сәйкес жасайтын мәмілесі;</w:t>
      </w:r>
    </w:p>
    <w:bookmarkEnd w:id="677"/>
    <w:bookmarkStart w:name="z585" w:id="678"/>
    <w:p>
      <w:pPr>
        <w:spacing w:after="0"/>
        <w:ind w:left="0"/>
        <w:jc w:val="both"/>
      </w:pPr>
      <w:r>
        <w:rPr>
          <w:rFonts w:ascii="Times New Roman"/>
          <w:b w:val="false"/>
          <w:i w:val="false"/>
          <w:color w:val="000000"/>
          <w:sz w:val="28"/>
        </w:rPr>
        <w:t>
      5) үлгі нысаны Қазақстан Республикасының заңнамасында белгіленген, қоғамның өзінің үлестес тұлғасымен шарт жасасу жасалуына қоғам мүдделi болатын мәмiле болып табылмайды.</w:t>
      </w:r>
    </w:p>
    <w:bookmarkEnd w:id="6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71-бапқа өзгеріс енгізілді – ҚР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72-бап. Қоғамның мәміле жасасуына мүдделілік туралы ақпарат </w:t>
      </w:r>
    </w:p>
    <w:p>
      <w:pPr>
        <w:spacing w:after="0"/>
        <w:ind w:left="0"/>
        <w:jc w:val="both"/>
      </w:pPr>
      <w:r>
        <w:rPr>
          <w:rFonts w:ascii="Times New Roman"/>
          <w:b w:val="false"/>
          <w:i w:val="false"/>
          <w:color w:val="000000"/>
          <w:sz w:val="28"/>
        </w:rPr>
        <w:t xml:space="preserve">
      Осы Заңның 71-бабының 1-тармағында аталған тұлғалар: </w:t>
      </w:r>
    </w:p>
    <w:bookmarkStart w:name="z868" w:id="679"/>
    <w:p>
      <w:pPr>
        <w:spacing w:after="0"/>
        <w:ind w:left="0"/>
        <w:jc w:val="both"/>
      </w:pPr>
      <w:r>
        <w:rPr>
          <w:rFonts w:ascii="Times New Roman"/>
          <w:b w:val="false"/>
          <w:i w:val="false"/>
          <w:color w:val="000000"/>
          <w:sz w:val="28"/>
        </w:rPr>
        <w:t>
      1) үш жұмыс күні ішінде, олардың мәмiле тараптары болып табылатындығы немесе оған өкiл немесе делдал ретiнде қатысатындығы туралы;</w:t>
      </w:r>
    </w:p>
    <w:bookmarkEnd w:id="679"/>
    <w:bookmarkStart w:name="z869" w:id="680"/>
    <w:p>
      <w:pPr>
        <w:spacing w:after="0"/>
        <w:ind w:left="0"/>
        <w:jc w:val="both"/>
      </w:pPr>
      <w:r>
        <w:rPr>
          <w:rFonts w:ascii="Times New Roman"/>
          <w:b w:val="false"/>
          <w:i w:val="false"/>
          <w:color w:val="000000"/>
          <w:sz w:val="28"/>
        </w:rPr>
        <w:t xml:space="preserve">
      2) өздерімен үлестес заңды тұлғалар туралы, оның ішінде дербес немесе өздерінің үлестес тұлғаларымен жиынтықта, дауыс беретін акциялардың (үлестердің, пайлардың) он және одан да көп процентін иеленетін заңды тұлғалар туралы және органдарында өздері қызмет атқаратын заңды тұлғалар туралы; </w:t>
      </w:r>
    </w:p>
    <w:bookmarkEnd w:id="680"/>
    <w:bookmarkStart w:name="z870" w:id="681"/>
    <w:p>
      <w:pPr>
        <w:spacing w:after="0"/>
        <w:ind w:left="0"/>
        <w:jc w:val="both"/>
      </w:pPr>
      <w:r>
        <w:rPr>
          <w:rFonts w:ascii="Times New Roman"/>
          <w:b w:val="false"/>
          <w:i w:val="false"/>
          <w:color w:val="000000"/>
          <w:sz w:val="28"/>
        </w:rPr>
        <w:t xml:space="preserve">
      3) өздері мүдделі тұлғалар болып танылуы мүмкін, өздеріне белгілі жасалған немесе ықтимал мәмілелер туралы ақпаратты директорлар кеңесінің назарына қоғамның жарғысында белгіленген тәртіппен жеткізуге міндетті. </w:t>
      </w:r>
    </w:p>
    <w:bookmarkEnd w:id="6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72-бапқа өзгеріс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73-бап. Мүдделілік болуына орай жасалатын мәмілені жасасу тәртібіне қойылатын талаптар </w:t>
      </w:r>
    </w:p>
    <w:p>
      <w:pPr>
        <w:spacing w:after="0"/>
        <w:ind w:left="0"/>
        <w:jc w:val="both"/>
      </w:pPr>
      <w:r>
        <w:rPr>
          <w:rFonts w:ascii="Times New Roman"/>
          <w:b w:val="false"/>
          <w:i w:val="false"/>
          <w:color w:val="000000"/>
          <w:sz w:val="28"/>
        </w:rPr>
        <w:t xml:space="preserve">
      1. Мүдделiлiк болуына орай қоғамның мәмiленi жасасуы туралы шешiм, осындай мәміленің үлгілік шарттарын қоғамның директорлар кеңесі бекіткен жағдайларды қоспағанда, оның жасалуына мүдделi емес директорлар кеңесi мүшелерiнiң жай көпшiлiк даусымен қабылданады. </w:t>
      </w:r>
    </w:p>
    <w:bookmarkStart w:name="z346" w:id="682"/>
    <w:p>
      <w:pPr>
        <w:spacing w:after="0"/>
        <w:ind w:left="0"/>
        <w:jc w:val="both"/>
      </w:pPr>
      <w:r>
        <w:rPr>
          <w:rFonts w:ascii="Times New Roman"/>
          <w:b w:val="false"/>
          <w:i w:val="false"/>
          <w:color w:val="000000"/>
          <w:sz w:val="28"/>
        </w:rPr>
        <w:t xml:space="preserve">
      2. Мүдделiлiк болуына орай қоғамның мәміленi жасасуы туралы шешiмдi акционерлердiң жалпы жиналысы: </w:t>
      </w:r>
    </w:p>
    <w:bookmarkEnd w:id="682"/>
    <w:bookmarkStart w:name="z347" w:id="683"/>
    <w:p>
      <w:pPr>
        <w:spacing w:after="0"/>
        <w:ind w:left="0"/>
        <w:jc w:val="both"/>
      </w:pPr>
      <w:r>
        <w:rPr>
          <w:rFonts w:ascii="Times New Roman"/>
          <w:b w:val="false"/>
          <w:i w:val="false"/>
          <w:color w:val="000000"/>
          <w:sz w:val="28"/>
        </w:rPr>
        <w:t xml:space="preserve">
      1) қоғамның директорлар кеңесiнiң барлық мүшелерi мүдделi тұлғалар болып табылған; </w:t>
      </w:r>
    </w:p>
    <w:bookmarkEnd w:id="683"/>
    <w:bookmarkStart w:name="z348" w:id="684"/>
    <w:p>
      <w:pPr>
        <w:spacing w:after="0"/>
        <w:ind w:left="0"/>
        <w:jc w:val="both"/>
      </w:pPr>
      <w:r>
        <w:rPr>
          <w:rFonts w:ascii="Times New Roman"/>
          <w:b w:val="false"/>
          <w:i w:val="false"/>
          <w:color w:val="000000"/>
          <w:sz w:val="28"/>
        </w:rPr>
        <w:t xml:space="preserve">
      2) шешiм қабылдауға қажеттi дауыстар саны болмауына орай, директорлар кеңесiнiң мұндай мәмiленi жасасу туралы шешiмдi қабылдау мүмкiндiгi болмаған жағдайларда оның жасалуына мүдделi емес акционерлердiң көпшiлiк даусымен қабылдайды. </w:t>
      </w:r>
    </w:p>
    <w:bookmarkEnd w:id="684"/>
    <w:bookmarkStart w:name="z349" w:id="685"/>
    <w:p>
      <w:pPr>
        <w:spacing w:after="0"/>
        <w:ind w:left="0"/>
        <w:jc w:val="both"/>
      </w:pPr>
      <w:r>
        <w:rPr>
          <w:rFonts w:ascii="Times New Roman"/>
          <w:b w:val="false"/>
          <w:i w:val="false"/>
          <w:color w:val="000000"/>
          <w:sz w:val="28"/>
        </w:rPr>
        <w:t>
      3. Егер қоғамның директорлар кеңесiнiң барлық мүшелерi және жай акцияларды иеленетін барлық акционерлер мүдделi адамдар болып табылған және (немесе) директорлар кеңесі шешім қабылдауға қажетті дауыс санының болмауы себебінен мұндай мәмілені жасасу туралы шешім қабылдай алмаған жағдайларда, мүдделiлiк болуына орай қоғамның мәмiленi жасасуы туралы шешiмді акционерлердің жалпы жиналысы қоғамның дауыс беретін акцияларының жалпы санының жай көпшілік дауысымен қабылдайды.</w:t>
      </w:r>
    </w:p>
    <w:bookmarkEnd w:id="685"/>
    <w:bookmarkStart w:name="z915" w:id="686"/>
    <w:p>
      <w:pPr>
        <w:spacing w:after="0"/>
        <w:ind w:left="0"/>
        <w:jc w:val="both"/>
      </w:pPr>
      <w:r>
        <w:rPr>
          <w:rFonts w:ascii="Times New Roman"/>
          <w:b w:val="false"/>
          <w:i w:val="false"/>
          <w:color w:val="000000"/>
          <w:sz w:val="28"/>
        </w:rPr>
        <w:t>
      Бұл ретте акционерлердің жалпы жиналысына негізделген шешімді қабылдауға қажетті ақпарат (құжаттарымен қоса) беріледі.</w:t>
      </w:r>
    </w:p>
    <w:bookmarkEnd w:id="686"/>
    <w:bookmarkStart w:name="z916" w:id="687"/>
    <w:p>
      <w:pPr>
        <w:spacing w:after="0"/>
        <w:ind w:left="0"/>
        <w:jc w:val="both"/>
      </w:pPr>
      <w:r>
        <w:rPr>
          <w:rFonts w:ascii="Times New Roman"/>
          <w:b w:val="false"/>
          <w:i w:val="false"/>
          <w:color w:val="000000"/>
          <w:sz w:val="28"/>
        </w:rPr>
        <w:t>
      Егер қоғамның директорлар кеңесiнiң барлық мүшелерi мүдделi адамдар болып табылған және (немесе) директорлар кеңесі шешім қабылдауға қажетті дауыс санының болмауы себебінен мұндай мәмілені жасасу туралы шешім қабылдай алмаған жағдайларда, мүдделiлiк болуына орай қоғамның мәмiленi жасасуы туралы шешiмді жалғыз акционер немесе қоғамның барлық дауыс беретін акцияларын иеленетін адам қабылдайды.</w:t>
      </w:r>
    </w:p>
    <w:bookmarkEnd w:id="687"/>
    <w:bookmarkStart w:name="z927" w:id="688"/>
    <w:p>
      <w:pPr>
        <w:spacing w:after="0"/>
        <w:ind w:left="0"/>
        <w:jc w:val="both"/>
      </w:pPr>
      <w:r>
        <w:rPr>
          <w:rFonts w:ascii="Times New Roman"/>
          <w:b w:val="false"/>
          <w:i w:val="false"/>
          <w:color w:val="000000"/>
          <w:sz w:val="28"/>
        </w:rPr>
        <w:t>
      3-1. Жасалуына мүдделілік бар iрi мәмiлені қоғамның жасасуы туралы шешiм акционерлердің жалпы жиналысында қоғамның дауыс беретін акцияларының жалпы санының жай көпшілік даусымен қабылданады.</w:t>
      </w:r>
    </w:p>
    <w:bookmarkEnd w:id="6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73-бап жаңа редакцияда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өзгерістер енгізілді - ҚР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74-бап. Қоғамның жасалуына қатысты ерекше талаптар белгіленген мәмілелер жасасуының салдары </w:t>
      </w:r>
    </w:p>
    <w:p>
      <w:pPr>
        <w:spacing w:after="0"/>
        <w:ind w:left="0"/>
        <w:jc w:val="both"/>
      </w:pPr>
      <w:r>
        <w:rPr>
          <w:rFonts w:ascii="Times New Roman"/>
          <w:b w:val="false"/>
          <w:i w:val="false"/>
          <w:color w:val="000000"/>
          <w:sz w:val="28"/>
        </w:rPr>
        <w:t xml:space="preserve">
      1. Ірі мәмілені және жасалуына мүдделілік болған мәмілені жасасу кезінде осы Заңда көзделген талаптарды сақтамау, сондай-ақ өзге де мәмілелерді Қазақстан Республикасы заңнамасының талаптарын бұза отырып жасасу осы мәмілелерді Қазақстан Республикасының заңнамасында көзделген тәртіппен және негіздер бойынша мүдделі тұлғалардың талап қоюы бойынша сот тәртібімен жарамсыз деп тануға алып келуі мүмкін. </w:t>
      </w:r>
    </w:p>
    <w:p>
      <w:pPr>
        <w:spacing w:after="0"/>
        <w:ind w:left="0"/>
        <w:jc w:val="both"/>
      </w:pPr>
      <w:r>
        <w:rPr>
          <w:rFonts w:ascii="Times New Roman"/>
          <w:b w:val="false"/>
          <w:i w:val="false"/>
          <w:color w:val="000000"/>
          <w:sz w:val="28"/>
        </w:rPr>
        <w:t>
      Егер мәміле жасасу туралы шешім қабылдау кезінде сатып алынған немесе иеліктен шығарылған мүліктің құны оның "Қазақстан Республикасындағы бағалау қызметі туралы" Қазақстан Республикасының Заңына сәйкес бағалаушы айқындаған нарықтық құнына анық мөлшерлес емес екені дәлелденетін болса, жасалуына мүдделілік болған, нәтижесінде қоғам құны өзінің активтерінің жалпы баланстық құны мөлшерінің он және одан көп пайызын құрайтын мүлікті сатып алған немесе иеліктен шығарған, лауазымды адамның және (немесе) оның үлестес тұлғаларының пайда (кіріс) алуына алып келген және жасалуы нәтижесінде қоғамға зиян келтірілген мәміле қоғамның дауыс беретін акцияларының бес немесе одан көп пайызын иеленетін (жиынтығында иеленетін) акционердің (акционерлердің) талап қоюы бойынша жарамсыз деп танылуы мүмкін.</w:t>
      </w:r>
    </w:p>
    <w:bookmarkStart w:name="z872" w:id="689"/>
    <w:p>
      <w:pPr>
        <w:spacing w:after="0"/>
        <w:ind w:left="0"/>
        <w:jc w:val="both"/>
      </w:pPr>
      <w:r>
        <w:rPr>
          <w:rFonts w:ascii="Times New Roman"/>
          <w:b w:val="false"/>
          <w:i w:val="false"/>
          <w:color w:val="000000"/>
          <w:sz w:val="28"/>
        </w:rPr>
        <w:t xml:space="preserve">
      2. Мәміле жасасудың осы Заңда көзделген тәртібіне қойылатын талаптарын, сондай-ақ лауазымды адамдар қызметінің қағидаттарын бұза отырып қоғаммен мәміле жасалуына мүдделі тұлға қоғам алдында өзінің қоғамға келтірген залалы мөлшерінде жауапты болады. Мәмілені бірнеше тұлға жасаған жағдайда олардың қоғам алдындағы жауапкершілігі ортақ болады. </w:t>
      </w:r>
    </w:p>
    <w:bookmarkEnd w:id="689"/>
    <w:bookmarkStart w:name="z873" w:id="690"/>
    <w:p>
      <w:pPr>
        <w:spacing w:after="0"/>
        <w:ind w:left="0"/>
        <w:jc w:val="both"/>
      </w:pPr>
      <w:r>
        <w:rPr>
          <w:rFonts w:ascii="Times New Roman"/>
          <w:b w:val="false"/>
          <w:i w:val="false"/>
          <w:color w:val="000000"/>
          <w:sz w:val="28"/>
        </w:rPr>
        <w:t xml:space="preserve">
      3. Осы Заңда және қоғамның жарғысында белгіленген талаптарды бұза отырып қасақана ірі мәміле жасаған тұлғаның, егер мұндай талап пайдакүнемдік немесе жауапкершіліктен жалтару ниетінен туса, мәмілені жарамсыз деп тануды талап етуге құқығы жоқ. </w:t>
      </w:r>
    </w:p>
    <w:bookmarkEnd w:id="690"/>
    <w:p>
      <w:pPr>
        <w:spacing w:after="0"/>
        <w:ind w:left="0"/>
        <w:jc w:val="both"/>
      </w:pPr>
      <w:r>
        <w:rPr>
          <w:rFonts w:ascii="Times New Roman"/>
          <w:b w:val="false"/>
          <w:i w:val="false"/>
          <w:color w:val="000000"/>
          <w:sz w:val="28"/>
        </w:rPr>
        <w:t>
      3-1. Ірі мәмілені және (немесе) жасалуында мүдделілік болған мәмілені жасау кезінде осы Заңда белгіленген тәртіпті және (немесе) шарттарды сақтамау Қазақстан Республикасының заңдарында көзделген жауаптылыққа алып келеді.</w:t>
      </w:r>
    </w:p>
    <w:bookmarkStart w:name="z874" w:id="691"/>
    <w:p>
      <w:pPr>
        <w:spacing w:after="0"/>
        <w:ind w:left="0"/>
        <w:jc w:val="both"/>
      </w:pPr>
      <w:r>
        <w:rPr>
          <w:rFonts w:ascii="Times New Roman"/>
          <w:b w:val="false"/>
          <w:i w:val="false"/>
          <w:color w:val="000000"/>
          <w:sz w:val="28"/>
        </w:rPr>
        <w:t xml:space="preserve">
      4. Осы тараудың 70 және 73-баптарының талаптары осы Заңда жасалуына қатысты ерекше шарттар белгіленген, ұлттық басқарушы холдингтің тобына кіретін ұйымдардың арасында "Ұлттық әл-ауқат қоры туралы" Қазақстан Республикасының Заңына сәйкес жасалатын мәмілелерге қолданылмайды. </w:t>
      </w:r>
    </w:p>
    <w:bookmarkEnd w:id="6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74-бапқа өзгерістер енгізілді - ҚР 2009.02.13 </w:t>
      </w:r>
      <w:r>
        <w:rPr>
          <w:rFonts w:ascii="Times New Roman"/>
          <w:b w:val="false"/>
          <w:i w:val="false"/>
          <w:color w:val="000000"/>
          <w:sz w:val="28"/>
        </w:rPr>
        <w:t>N 135-IV</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82" w:id="692"/>
    <w:p>
      <w:pPr>
        <w:spacing w:after="0"/>
        <w:ind w:left="0"/>
        <w:jc w:val="left"/>
      </w:pPr>
      <w:r>
        <w:rPr>
          <w:rFonts w:ascii="Times New Roman"/>
          <w:b/>
          <w:i w:val="false"/>
          <w:color w:val="000000"/>
        </w:rPr>
        <w:t xml:space="preserve">  8-тарау. Қоғамның қаржылық есептілігі мен аудиті</w:t>
      </w:r>
    </w:p>
    <w:bookmarkEnd w:id="692"/>
    <w:p>
      <w:pPr>
        <w:spacing w:after="0"/>
        <w:ind w:left="0"/>
        <w:jc w:val="both"/>
      </w:pPr>
      <w:r>
        <w:rPr>
          <w:rFonts w:ascii="Times New Roman"/>
          <w:b/>
          <w:i w:val="false"/>
          <w:color w:val="000000"/>
          <w:sz w:val="28"/>
        </w:rPr>
        <w:t xml:space="preserve">75-бап. Қоғамның қаржылық есептілігі </w:t>
      </w:r>
    </w:p>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алып тасталды</w:t>
      </w:r>
      <w:r>
        <w:rPr>
          <w:rFonts w:ascii="Times New Roman"/>
          <w:b w:val="false"/>
          <w:i w:val="false"/>
          <w:color w:val="000000"/>
          <w:sz w:val="28"/>
        </w:rPr>
        <w:t xml:space="preserve">. </w:t>
      </w:r>
    </w:p>
    <w:bookmarkStart w:name="z906" w:id="693"/>
    <w:p>
      <w:pPr>
        <w:spacing w:after="0"/>
        <w:ind w:left="0"/>
        <w:jc w:val="both"/>
      </w:pPr>
      <w:r>
        <w:rPr>
          <w:rFonts w:ascii="Times New Roman"/>
          <w:b w:val="false"/>
          <w:i w:val="false"/>
          <w:color w:val="000000"/>
          <w:sz w:val="28"/>
        </w:rPr>
        <w:t>
      2. Қоғамның бухгалтерлік есебін жүргізу мен қаржылық есептілігін жасау тәртібі Қазақстан Республикасының бухгалтерлік есеп және қаржылық есептілік туралы заңнамасымен және қаржылық есептіліктің халықаралық стандарттарымен белгіленеді.</w:t>
      </w:r>
    </w:p>
    <w:bookmarkEnd w:id="6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75-бапқа өзгеріс енгізілді - Қазақстан Республикасының 2007 жылғы 28 ақпандағы </w:t>
      </w:r>
      <w:r>
        <w:rPr>
          <w:rFonts w:ascii="Times New Roman"/>
          <w:b w:val="false"/>
          <w:i w:val="false"/>
          <w:color w:val="000000"/>
          <w:sz w:val="28"/>
        </w:rPr>
        <w:t>N 235</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76-бап. Қоғамның жылдық қаржылық есептілігі </w:t>
      </w:r>
    </w:p>
    <w:p>
      <w:pPr>
        <w:spacing w:after="0"/>
        <w:ind w:left="0"/>
        <w:jc w:val="both"/>
      </w:pPr>
      <w:r>
        <w:rPr>
          <w:rFonts w:ascii="Times New Roman"/>
          <w:b w:val="false"/>
          <w:i w:val="false"/>
          <w:color w:val="000000"/>
          <w:sz w:val="28"/>
        </w:rPr>
        <w:t xml:space="preserve">
      1. Атқарушы орган жыл сайын акционерлердiң жалпы жиналысына талқылау және бекiту үшiн аудитi Қазақстан Республикасының аудиторлық қызмет жөнiндегi заңдарына сәйкес жасалған өткен жылғы жылдық қаржылық есептiлiктi табыс етедi. Атқарушы орган қаржылық есептiлiктен басқа жалпы жиналысқа аудиторлық есептi табыс етедi. </w:t>
      </w:r>
    </w:p>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алып тасталды</w:t>
      </w:r>
      <w:r>
        <w:rPr>
          <w:rFonts w:ascii="Times New Roman"/>
          <w:b w:val="false"/>
          <w:i w:val="false"/>
          <w:color w:val="000000"/>
          <w:sz w:val="28"/>
        </w:rPr>
        <w:t xml:space="preserve">. </w:t>
      </w:r>
    </w:p>
    <w:bookmarkStart w:name="z344" w:id="694"/>
    <w:p>
      <w:pPr>
        <w:spacing w:after="0"/>
        <w:ind w:left="0"/>
        <w:jc w:val="both"/>
      </w:pPr>
      <w:r>
        <w:rPr>
          <w:rFonts w:ascii="Times New Roman"/>
          <w:b w:val="false"/>
          <w:i w:val="false"/>
          <w:color w:val="000000"/>
          <w:sz w:val="28"/>
        </w:rPr>
        <w:t xml:space="preserve">
      3. Жылдық қаржылық есептілікті директорлар кеңесі акционерлердің жылдық жалпы жиналысы өтетін күнге дейін отыз күннен кешіктірмей алдын ала бекітуге тиіс. </w:t>
      </w:r>
    </w:p>
    <w:bookmarkEnd w:id="694"/>
    <w:bookmarkStart w:name="z905" w:id="695"/>
    <w:p>
      <w:pPr>
        <w:spacing w:after="0"/>
        <w:ind w:left="0"/>
        <w:jc w:val="both"/>
      </w:pPr>
      <w:r>
        <w:rPr>
          <w:rFonts w:ascii="Times New Roman"/>
          <w:b w:val="false"/>
          <w:i w:val="false"/>
          <w:color w:val="000000"/>
          <w:sz w:val="28"/>
        </w:rPr>
        <w:t xml:space="preserve">
      Қоғамның жылдық қаржылық есептілігін түпкілікті бекіту акционерлердің жылдық жалпы жиналысында жүргізіледі. </w:t>
      </w:r>
    </w:p>
    <w:bookmarkEnd w:id="695"/>
    <w:bookmarkStart w:name="z345" w:id="696"/>
    <w:p>
      <w:pPr>
        <w:spacing w:after="0"/>
        <w:ind w:left="0"/>
        <w:jc w:val="both"/>
      </w:pPr>
      <w:r>
        <w:rPr>
          <w:rFonts w:ascii="Times New Roman"/>
          <w:b w:val="false"/>
          <w:i w:val="false"/>
          <w:color w:val="000000"/>
          <w:sz w:val="28"/>
        </w:rPr>
        <w:t>
      4. Қоғам шоғырландырылған жылдық қаржылық есептiлiктi, ал еншiлес ұйымы (ұйымдары) болмаған жағдайда шоғырландырылмаған жылдық қаржылық есептiлiктi және аудиторлық есептi уәкiлеттi орган белгiлеген тәртіппен және мерзiмдерде қаржылық есептілік депозитарийінің интернет-ресурсында жыл сайын жариялауға мiндеттi.</w:t>
      </w:r>
    </w:p>
    <w:bookmarkEnd w:id="696"/>
    <w:bookmarkStart w:name="z875" w:id="697"/>
    <w:p>
      <w:pPr>
        <w:spacing w:after="0"/>
        <w:ind w:left="0"/>
        <w:jc w:val="both"/>
      </w:pPr>
      <w:r>
        <w:rPr>
          <w:rFonts w:ascii="Times New Roman"/>
          <w:b w:val="false"/>
          <w:i w:val="false"/>
          <w:color w:val="000000"/>
          <w:sz w:val="28"/>
        </w:rPr>
        <w:t>
      Iрi мәмiле және (немесе) мүдделiлiк болуына орай жасалатын мәмiле туралы ақпарат қаржылық есептiлiктiң халықаралық стандарттарына сәйкес жылдық қаржылық есептiлiкке түсiндiрме жазбада жария етiледi, сондай-ақ осы Заңда және "Бағалы қағаздар рыногы туралы" Қазақстан Республикасының Заңында белгіленген талаптарға сәйкес акционерлер мен инвесторлардың назарына жеткізіледі. Нәтижесінде қоғам активтері мөлшерінің он және одан да көп пайызы сомасына мүлік сатып алынатын не иеліктен шығарылатын мәміле туралы ақпаратта мәміленің тараптары, мәміленің мерзімдері мен талаптары, тартылған адамдардың қатысу үлесінің сипаты мен көлемі туралы, сондай-ақ мәміле туралы өзге де мәліметтер қамтылуға тиіс.</w:t>
      </w:r>
    </w:p>
    <w:bookmarkEnd w:id="6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76-бапқа өзгерту енгізілді - ҚР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2007.02.28 </w:t>
      </w:r>
      <w:r>
        <w:rPr>
          <w:rFonts w:ascii="Times New Roman"/>
          <w:b w:val="false"/>
          <w:i w:val="false"/>
          <w:color w:val="000000"/>
          <w:sz w:val="28"/>
        </w:rPr>
        <w:t>N 235</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2009.07.11 </w:t>
      </w:r>
      <w:r>
        <w:rPr>
          <w:rFonts w:ascii="Times New Roman"/>
          <w:b w:val="false"/>
          <w:i w:val="false"/>
          <w:color w:val="000000"/>
          <w:sz w:val="28"/>
        </w:rPr>
        <w:t>N 185-IV</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77-бап. </w:t>
      </w:r>
    </w:p>
    <w:p>
      <w:pPr>
        <w:spacing w:after="0"/>
        <w:ind w:left="0"/>
        <w:jc w:val="both"/>
      </w:pPr>
      <w:r>
        <w:rPr>
          <w:rFonts w:ascii="Times New Roman"/>
          <w:b w:val="false"/>
          <w:i w:val="false"/>
          <w:color w:val="ff0000"/>
          <w:sz w:val="28"/>
        </w:rPr>
        <w:t xml:space="preserve">
      Ескерту. 77-бап алып тасталды – ҚР 2005.07.08. </w:t>
      </w:r>
      <w:r>
        <w:rPr>
          <w:rFonts w:ascii="Times New Roman"/>
          <w:b w:val="false"/>
          <w:i w:val="false"/>
          <w:color w:val="ff0000"/>
          <w:sz w:val="28"/>
        </w:rPr>
        <w:t>N 72</w:t>
      </w:r>
      <w:r>
        <w:rPr>
          <w:rFonts w:ascii="Times New Roman"/>
          <w:b w:val="false"/>
          <w:i w:val="false"/>
          <w:color w:val="ff0000"/>
          <w:sz w:val="28"/>
        </w:rPr>
        <w:t xml:space="preserve"> (қолданысқа енгізілу тәртібін 2-баптан қараңыз) Заңымен. </w:t>
      </w:r>
    </w:p>
    <w:p>
      <w:pPr>
        <w:spacing w:after="0"/>
        <w:ind w:left="0"/>
        <w:jc w:val="both"/>
      </w:pPr>
      <w:r>
        <w:rPr>
          <w:rFonts w:ascii="Times New Roman"/>
          <w:b/>
          <w:i w:val="false"/>
          <w:color w:val="000000"/>
          <w:sz w:val="28"/>
        </w:rPr>
        <w:t xml:space="preserve">78-бап. Қоғамның аудиті </w:t>
      </w:r>
    </w:p>
    <w:p>
      <w:pPr>
        <w:spacing w:after="0"/>
        <w:ind w:left="0"/>
        <w:jc w:val="both"/>
      </w:pPr>
      <w:r>
        <w:rPr>
          <w:rFonts w:ascii="Times New Roman"/>
          <w:b w:val="false"/>
          <w:i w:val="false"/>
          <w:color w:val="000000"/>
          <w:sz w:val="28"/>
        </w:rPr>
        <w:t>
      1. Сот банкрот деп таныған қоғамды, сондай-ақ уәкілетті орган лицензиядан айырған және (немесе) мәжбүрлеп тарату процесіндегі банктерді, сақтандыру (қайта сақтандыру) ұйымдарын қоспағанда, қоғам жылдық қаржылық есептіліктің аудитін жүргізуге міндетті.</w:t>
      </w:r>
    </w:p>
    <w:bookmarkStart w:name="z876" w:id="698"/>
    <w:p>
      <w:pPr>
        <w:spacing w:after="0"/>
        <w:ind w:left="0"/>
        <w:jc w:val="both"/>
      </w:pPr>
      <w:r>
        <w:rPr>
          <w:rFonts w:ascii="Times New Roman"/>
          <w:b w:val="false"/>
          <w:i w:val="false"/>
          <w:color w:val="000000"/>
          <w:sz w:val="28"/>
        </w:rPr>
        <w:t xml:space="preserve">
      2. Қоғамға аудит директорлар кеңесінің, атқарушы органның бастамасы бойынша қоғам есебінен не ірі акционердің талап етуі бойынша оның есебінен жүргізіледі, бұл ретте iрi акционер аудиторлық ұйымды дербес анықтауға құқылы. Iрi акционердiң талап етуi бойынша аудит жүргiзiлген жағдайда, қоғам аудиторлық ұйым сұратқан барлық қажеттi құжаттаманы (материалдарды) беруге мiндеттi. </w:t>
      </w:r>
    </w:p>
    <w:bookmarkEnd w:id="698"/>
    <w:bookmarkStart w:name="z877" w:id="699"/>
    <w:p>
      <w:pPr>
        <w:spacing w:after="0"/>
        <w:ind w:left="0"/>
        <w:jc w:val="both"/>
      </w:pPr>
      <w:r>
        <w:rPr>
          <w:rFonts w:ascii="Times New Roman"/>
          <w:b w:val="false"/>
          <w:i w:val="false"/>
          <w:color w:val="000000"/>
          <w:sz w:val="28"/>
        </w:rPr>
        <w:t xml:space="preserve">
      3. Егер қоғамның атқарушы органы қоғамға аудит жүргізуден жалтарса, аудит кез келген мүдделі тұлғаның талап-арызы бойынша сот шешімімен тағайындалуы мүмкін. </w:t>
      </w:r>
    </w:p>
    <w:bookmarkEnd w:id="69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78-бапқа өзгеріс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Заңдарымен.</w:t>
      </w:r>
      <w:r>
        <w:br/>
      </w:r>
      <w:r>
        <w:rPr>
          <w:rFonts w:ascii="Times New Roman"/>
          <w:b w:val="false"/>
          <w:i w:val="false"/>
          <w:color w:val="000000"/>
          <w:sz w:val="28"/>
        </w:rPr>
        <w:t>
</w:t>
      </w:r>
    </w:p>
    <w:bookmarkStart w:name="z87" w:id="700"/>
    <w:p>
      <w:pPr>
        <w:spacing w:after="0"/>
        <w:ind w:left="0"/>
        <w:jc w:val="left"/>
      </w:pPr>
      <w:r>
        <w:rPr>
          <w:rFonts w:ascii="Times New Roman"/>
          <w:b/>
          <w:i w:val="false"/>
          <w:color w:val="000000"/>
        </w:rPr>
        <w:t xml:space="preserve">  9-тарау. Қоғамның ақпаратты жария етуі. Қоғамның құжаттары</w:t>
      </w:r>
    </w:p>
    <w:bookmarkEnd w:id="700"/>
    <w:p>
      <w:pPr>
        <w:spacing w:after="0"/>
        <w:ind w:left="0"/>
        <w:jc w:val="both"/>
      </w:pPr>
      <w:r>
        <w:rPr>
          <w:rFonts w:ascii="Times New Roman"/>
          <w:b/>
          <w:i w:val="false"/>
          <w:color w:val="000000"/>
          <w:sz w:val="28"/>
        </w:rPr>
        <w:t>79-бап. Қоғамның ақпаратты жария етуі</w:t>
      </w:r>
    </w:p>
    <w:p>
      <w:pPr>
        <w:spacing w:after="0"/>
        <w:ind w:left="0"/>
        <w:jc w:val="both"/>
      </w:pPr>
      <w:r>
        <w:rPr>
          <w:rFonts w:ascii="Times New Roman"/>
          <w:b w:val="false"/>
          <w:i w:val="false"/>
          <w:color w:val="000000"/>
          <w:sz w:val="28"/>
        </w:rPr>
        <w:t>
      Қоғам "Бағалы қағаздар рыногы туралы" Қазақстан Республикасының Заңында және уәкілетті органың нормативтік құқықтық актісінде белгіленген тәртіппен ақпаратты қаржылық есептілік депозитарийінің интернет-ресурсында және қор биржасының интернет-ресурсында жария етуге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79-бап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80-бап. Қоғамның құжаттары</w:t>
      </w:r>
    </w:p>
    <w:p>
      <w:pPr>
        <w:spacing w:after="0"/>
        <w:ind w:left="0"/>
        <w:jc w:val="both"/>
      </w:pPr>
      <w:r>
        <w:rPr>
          <w:rFonts w:ascii="Times New Roman"/>
          <w:b w:val="false"/>
          <w:i w:val="false"/>
          <w:color w:val="000000"/>
          <w:sz w:val="28"/>
        </w:rPr>
        <w:t xml:space="preserve">
      1. Қоғамның өз қызметіне қатысты құжаттарды қоғам өзі қызмет еткен бүкіл мерзім ішінде қоғамның атқарушы органы орналасқан жерде немесе оның жарғысында белгіленген өзге де жерде сақтауға тиіс. </w:t>
      </w:r>
    </w:p>
    <w:bookmarkStart w:name="z903" w:id="701"/>
    <w:p>
      <w:pPr>
        <w:spacing w:after="0"/>
        <w:ind w:left="0"/>
        <w:jc w:val="both"/>
      </w:pPr>
      <w:r>
        <w:rPr>
          <w:rFonts w:ascii="Times New Roman"/>
          <w:b w:val="false"/>
          <w:i w:val="false"/>
          <w:color w:val="000000"/>
          <w:sz w:val="28"/>
        </w:rPr>
        <w:t>
      Мына құжаттар:</w:t>
      </w:r>
    </w:p>
    <w:bookmarkEnd w:id="701"/>
    <w:bookmarkStart w:name="z321" w:id="702"/>
    <w:p>
      <w:pPr>
        <w:spacing w:after="0"/>
        <w:ind w:left="0"/>
        <w:jc w:val="both"/>
      </w:pPr>
      <w:r>
        <w:rPr>
          <w:rFonts w:ascii="Times New Roman"/>
          <w:b w:val="false"/>
          <w:i w:val="false"/>
          <w:color w:val="000000"/>
          <w:sz w:val="28"/>
        </w:rPr>
        <w:t>
      1) қоғамның жарғысы, қоғам жарғысына енгізілген өзгерістер мен толықтырулар;</w:t>
      </w:r>
    </w:p>
    <w:bookmarkEnd w:id="702"/>
    <w:bookmarkStart w:name="z322" w:id="703"/>
    <w:p>
      <w:pPr>
        <w:spacing w:after="0"/>
        <w:ind w:left="0"/>
        <w:jc w:val="both"/>
      </w:pPr>
      <w:r>
        <w:rPr>
          <w:rFonts w:ascii="Times New Roman"/>
          <w:b w:val="false"/>
          <w:i w:val="false"/>
          <w:color w:val="000000"/>
          <w:sz w:val="28"/>
        </w:rPr>
        <w:t>
      2) құрылтай жиналысының хаттамалары;</w:t>
      </w:r>
    </w:p>
    <w:bookmarkEnd w:id="703"/>
    <w:bookmarkStart w:name="z323" w:id="704"/>
    <w:p>
      <w:pPr>
        <w:spacing w:after="0"/>
        <w:ind w:left="0"/>
        <w:jc w:val="both"/>
      </w:pPr>
      <w:r>
        <w:rPr>
          <w:rFonts w:ascii="Times New Roman"/>
          <w:b w:val="false"/>
          <w:i w:val="false"/>
          <w:color w:val="000000"/>
          <w:sz w:val="28"/>
        </w:rPr>
        <w:t>
      3) құрылтай шарты (жалғыз құрылтайшының шешімі), құрылтай шартына (жалғыз құрылтайшының шешіміне) енгізілген өзгерістер мен толықтырулар;</w:t>
      </w:r>
    </w:p>
    <w:bookmarkEnd w:id="704"/>
    <w:bookmarkStart w:name="z324" w:id="70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 </w:t>
      </w:r>
      <w:r>
        <w:rPr>
          <w:rFonts w:ascii="Times New Roman"/>
          <w:b w:val="false"/>
          <w:i w:val="false"/>
          <w:color w:val="000000"/>
          <w:sz w:val="28"/>
        </w:rPr>
        <w:t xml:space="preserve">алынып тасталды - ҚР 2012.12.24 </w:t>
      </w:r>
      <w:r>
        <w:rPr>
          <w:rFonts w:ascii="Times New Roman"/>
          <w:b w:val="false"/>
          <w:i w:val="false"/>
          <w:color w:val="000000"/>
          <w:sz w:val="28"/>
        </w:rPr>
        <w:t>N 60-V</w:t>
      </w:r>
      <w:r>
        <w:rPr>
          <w:rFonts w:ascii="Times New Roman"/>
          <w:b w:val="false"/>
          <w:i w:val="false"/>
          <w:color w:val="000000"/>
          <w:sz w:val="28"/>
        </w:rPr>
        <w:t xml:space="preserve"> (алғашқы ресми жарияланғанынан кейiн күнтiзбелiк он күн өткен соң қолданысқа енгiзiледi) Заңымен;</w:t>
      </w:r>
    </w:p>
    <w:bookmarkEnd w:id="705"/>
    <w:bookmarkStart w:name="z325" w:id="70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5) </w:t>
      </w:r>
      <w:r>
        <w:rPr>
          <w:rFonts w:ascii="Times New Roman"/>
          <w:b w:val="false"/>
          <w:i w:val="false"/>
          <w:color w:val="000000"/>
          <w:sz w:val="28"/>
        </w:rPr>
        <w:t xml:space="preserve">алынып тасталды - ҚР 2010.03.19 </w:t>
      </w:r>
      <w:r>
        <w:rPr>
          <w:rFonts w:ascii="Times New Roman"/>
          <w:b w:val="false"/>
          <w:i w:val="false"/>
          <w:color w:val="000000"/>
          <w:sz w:val="28"/>
        </w:rPr>
        <w:t>№ 258-IV</w:t>
      </w:r>
      <w:r>
        <w:rPr>
          <w:rFonts w:ascii="Times New Roman"/>
          <w:b w:val="false"/>
          <w:i w:val="false"/>
          <w:color w:val="000000"/>
          <w:sz w:val="28"/>
        </w:rPr>
        <w:t xml:space="preserve"> Заңымен;</w:t>
      </w:r>
    </w:p>
    <w:bookmarkEnd w:id="706"/>
    <w:bookmarkStart w:name="z326" w:id="707"/>
    <w:p>
      <w:pPr>
        <w:spacing w:after="0"/>
        <w:ind w:left="0"/>
        <w:jc w:val="both"/>
      </w:pPr>
      <w:r>
        <w:rPr>
          <w:rFonts w:ascii="Times New Roman"/>
          <w:b w:val="false"/>
          <w:i w:val="false"/>
          <w:color w:val="000000"/>
          <w:sz w:val="28"/>
        </w:rPr>
        <w:t>
      6) қоғамның белгілі бір қызмет түрлерімен айналысуына және (немесе) белгілі бір әрекеттер (операциялар) жасауына рұқсаттар;</w:t>
      </w:r>
    </w:p>
    <w:bookmarkEnd w:id="707"/>
    <w:bookmarkStart w:name="z327" w:id="708"/>
    <w:p>
      <w:pPr>
        <w:spacing w:after="0"/>
        <w:ind w:left="0"/>
        <w:jc w:val="both"/>
      </w:pPr>
      <w:r>
        <w:rPr>
          <w:rFonts w:ascii="Times New Roman"/>
          <w:b w:val="false"/>
          <w:i w:val="false"/>
          <w:color w:val="000000"/>
          <w:sz w:val="28"/>
        </w:rPr>
        <w:t>
      7) қоғамның өз балансында тұратын (тұрған) мүлікке құқығын растайтын құжаттар;</w:t>
      </w:r>
    </w:p>
    <w:bookmarkEnd w:id="708"/>
    <w:bookmarkStart w:name="z328" w:id="709"/>
    <w:p>
      <w:pPr>
        <w:spacing w:after="0"/>
        <w:ind w:left="0"/>
        <w:jc w:val="both"/>
      </w:pPr>
      <w:r>
        <w:rPr>
          <w:rFonts w:ascii="Times New Roman"/>
          <w:b w:val="false"/>
          <w:i w:val="false"/>
          <w:color w:val="000000"/>
          <w:sz w:val="28"/>
        </w:rPr>
        <w:t>
      8) қоғамның бағалы қағаздарын шығару проспектілері;</w:t>
      </w:r>
    </w:p>
    <w:bookmarkEnd w:id="709"/>
    <w:bookmarkStart w:name="z329" w:id="710"/>
    <w:p>
      <w:pPr>
        <w:spacing w:after="0"/>
        <w:ind w:left="0"/>
        <w:jc w:val="both"/>
      </w:pPr>
      <w:r>
        <w:rPr>
          <w:rFonts w:ascii="Times New Roman"/>
          <w:b w:val="false"/>
          <w:i w:val="false"/>
          <w:color w:val="000000"/>
          <w:sz w:val="28"/>
        </w:rPr>
        <w:t>
      9) қоғамның бағалы қағаздар шығаруын мемлекеттік тіркеуді, бағалы қағаздардың күшін жоюды растайтын құжаттар, сондай-ақ қоғамның бағалы қағаздарын орналастыру мен өтеу қорытындылары туралы уәкілетті органға табыс еткен есептерін бекіту;</w:t>
      </w:r>
    </w:p>
    <w:bookmarkEnd w:id="710"/>
    <w:bookmarkStart w:name="z320" w:id="711"/>
    <w:p>
      <w:pPr>
        <w:spacing w:after="0"/>
        <w:ind w:left="0"/>
        <w:jc w:val="both"/>
      </w:pPr>
      <w:r>
        <w:rPr>
          <w:rFonts w:ascii="Times New Roman"/>
          <w:b w:val="false"/>
          <w:i w:val="false"/>
          <w:color w:val="000000"/>
          <w:sz w:val="28"/>
        </w:rPr>
        <w:t>
      10) қоғамның филиалдары мен өкілдіктері туралы ереже;</w:t>
      </w:r>
    </w:p>
    <w:bookmarkEnd w:id="711"/>
    <w:bookmarkStart w:name="z319" w:id="712"/>
    <w:p>
      <w:pPr>
        <w:spacing w:after="0"/>
        <w:ind w:left="0"/>
        <w:jc w:val="both"/>
      </w:pPr>
      <w:r>
        <w:rPr>
          <w:rFonts w:ascii="Times New Roman"/>
          <w:b w:val="false"/>
          <w:i w:val="false"/>
          <w:color w:val="000000"/>
          <w:sz w:val="28"/>
        </w:rPr>
        <w:t>
      11) акционерлердің жалпы жиналыстарының хаттамалары, дауыс беру қорытындылары туралы хаттамалар мен бюллетеньдер (оның ішінде жарамсыз деп танылған бюллетеньдер), акционерлердің жалпы жиналыстарының күн тәртібіндегі мәселелер жөніндегі материалдар;</w:t>
      </w:r>
    </w:p>
    <w:bookmarkEnd w:id="712"/>
    <w:bookmarkStart w:name="z318" w:id="713"/>
    <w:p>
      <w:pPr>
        <w:spacing w:after="0"/>
        <w:ind w:left="0"/>
        <w:jc w:val="both"/>
      </w:pPr>
      <w:r>
        <w:rPr>
          <w:rFonts w:ascii="Times New Roman"/>
          <w:b w:val="false"/>
          <w:i w:val="false"/>
          <w:color w:val="000000"/>
          <w:sz w:val="28"/>
        </w:rPr>
        <w:t>
      12) акционерлердің жалпы жиналысын өткізу үшін табыс етілген акционерлер тізімі;</w:t>
      </w:r>
    </w:p>
    <w:bookmarkEnd w:id="713"/>
    <w:bookmarkStart w:name="z317" w:id="714"/>
    <w:p>
      <w:pPr>
        <w:spacing w:after="0"/>
        <w:ind w:left="0"/>
        <w:jc w:val="both"/>
      </w:pPr>
      <w:r>
        <w:rPr>
          <w:rFonts w:ascii="Times New Roman"/>
          <w:b w:val="false"/>
          <w:i w:val="false"/>
          <w:color w:val="000000"/>
          <w:sz w:val="28"/>
        </w:rPr>
        <w:t>
      13) директорлар кеңесі отырыстарының (сырттай өткізілген отырыстар шешімдерінің) хаттамалары мен бюллетеньдер (оның ішінде жарамсыз деп танылған бюллетеньдер), директорлар кеңесінің күн тәртібіндегі осы Заңға, қоғамның жарғысына және мемлекеттік емес эмиссиялық бағалы қағаздарды шығару проспектісіне сәйкес акционерлердің құқықтарын қозғайтын мәселелер бойынша материалдар;</w:t>
      </w:r>
    </w:p>
    <w:bookmarkEnd w:id="714"/>
    <w:bookmarkStart w:name="z315" w:id="715"/>
    <w:p>
      <w:pPr>
        <w:spacing w:after="0"/>
        <w:ind w:left="0"/>
        <w:jc w:val="both"/>
      </w:pPr>
      <w:r>
        <w:rPr>
          <w:rFonts w:ascii="Times New Roman"/>
          <w:b w:val="false"/>
          <w:i w:val="false"/>
          <w:color w:val="000000"/>
          <w:sz w:val="28"/>
        </w:rPr>
        <w:t>
      14) атқарушы орган отырыстарының (шешімдерінің) хаттамалары;</w:t>
      </w:r>
    </w:p>
    <w:bookmarkEnd w:id="715"/>
    <w:bookmarkStart w:name="z316" w:id="716"/>
    <w:p>
      <w:pPr>
        <w:spacing w:after="0"/>
        <w:ind w:left="0"/>
        <w:jc w:val="both"/>
      </w:pPr>
      <w:r>
        <w:rPr>
          <w:rFonts w:ascii="Times New Roman"/>
          <w:b w:val="false"/>
          <w:i w:val="false"/>
          <w:color w:val="000000"/>
          <w:sz w:val="28"/>
        </w:rPr>
        <w:t>
      15) бар болған жағдайда, корпоративтік басқару кодексі сақталуға тиіс.</w:t>
      </w:r>
    </w:p>
    <w:bookmarkEnd w:id="716"/>
    <w:bookmarkStart w:name="z314" w:id="717"/>
    <w:p>
      <w:pPr>
        <w:spacing w:after="0"/>
        <w:ind w:left="0"/>
        <w:jc w:val="both"/>
      </w:pPr>
      <w:r>
        <w:rPr>
          <w:rFonts w:ascii="Times New Roman"/>
          <w:b w:val="false"/>
          <w:i w:val="false"/>
          <w:color w:val="000000"/>
          <w:sz w:val="28"/>
        </w:rPr>
        <w:t>
      2. Өзге құжаттар, оның ішінде қоғамның қаржылық есептілігі Қазақстан Республикасының заңдарына сәйкес белгіленген мерзім ішінде сақталады.</w:t>
      </w:r>
    </w:p>
    <w:bookmarkEnd w:id="717"/>
    <w:bookmarkStart w:name="z313" w:id="718"/>
    <w:p>
      <w:pPr>
        <w:spacing w:after="0"/>
        <w:ind w:left="0"/>
        <w:jc w:val="both"/>
      </w:pPr>
      <w:r>
        <w:rPr>
          <w:rFonts w:ascii="Times New Roman"/>
          <w:b w:val="false"/>
          <w:i w:val="false"/>
          <w:color w:val="000000"/>
          <w:sz w:val="28"/>
        </w:rPr>
        <w:t xml:space="preserve">
      3. Акционердің талап етуі бойынша қоғам оған осы Заңда көзделген құжаттардың көшірмесін қоғамның жарғысында белгіленген тәртіппен, бірақ қоғамға осындай талап келіп түскен күннен бастап он күнтізбелік күннен кешіктірмей беруге міндетті, бұл орайда қызметтік, коммерциялық немесе заңмен қорғалатын өзге де құпия болып табылатын ақпаратты беруге шектеулер енгізуге жол беріледі. </w:t>
      </w:r>
    </w:p>
    <w:bookmarkEnd w:id="718"/>
    <w:bookmarkStart w:name="z880" w:id="719"/>
    <w:p>
      <w:pPr>
        <w:spacing w:after="0"/>
        <w:ind w:left="0"/>
        <w:jc w:val="both"/>
      </w:pPr>
      <w:r>
        <w:rPr>
          <w:rFonts w:ascii="Times New Roman"/>
          <w:b w:val="false"/>
          <w:i w:val="false"/>
          <w:color w:val="000000"/>
          <w:sz w:val="28"/>
        </w:rPr>
        <w:t xml:space="preserve">
      Құжаттардың көшірмелерін беру үшін төленетін ақы мөлшерін қоғам белгілейді және ол құжаттардың көшірмелерін дайындауға жұмсалған шығыстар құны мен құжаттарды акционерге жеткізіп беруге байланысты шығыстарды төлеу ақысынан аспауы керек. </w:t>
      </w:r>
    </w:p>
    <w:bookmarkEnd w:id="719"/>
    <w:bookmarkStart w:name="z881" w:id="720"/>
    <w:p>
      <w:pPr>
        <w:spacing w:after="0"/>
        <w:ind w:left="0"/>
        <w:jc w:val="both"/>
      </w:pPr>
      <w:r>
        <w:rPr>
          <w:rFonts w:ascii="Times New Roman"/>
          <w:b w:val="false"/>
          <w:i w:val="false"/>
          <w:color w:val="000000"/>
          <w:sz w:val="28"/>
        </w:rPr>
        <w:t xml:space="preserve">
      Қоғамның қызметтік, коммерциялық немесе өзге де заңмен қорғалатын құпияны құрайтын ақпарат қамтылған бағалы қағаздарын шығару, орналастыру, айналысқа шығару және айырбастаудың жекелеген мәселелерін регламенттейтін құжаттар оның талабы бойынша танысу үшін акционерге берілуге тиіс. </w:t>
      </w:r>
    </w:p>
    <w:bookmarkEnd w:id="7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80-бапқа өзгерістер енгізілді - ҚР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2010.03.19 </w:t>
      </w:r>
      <w:r>
        <w:rPr>
          <w:rFonts w:ascii="Times New Roman"/>
          <w:b w:val="false"/>
          <w:i w:val="false"/>
          <w:color w:val="000000"/>
          <w:sz w:val="28"/>
        </w:rPr>
        <w:t>№ 258-IV</w:t>
      </w:r>
      <w:r>
        <w:rPr>
          <w:rFonts w:ascii="Times New Roman"/>
          <w:b w:val="false"/>
          <w:i w:val="false"/>
          <w:color w:val="ff0000"/>
          <w:sz w:val="28"/>
        </w:rPr>
        <w:t xml:space="preserve">,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2012.12.24 </w:t>
      </w:r>
      <w:r>
        <w:rPr>
          <w:rFonts w:ascii="Times New Roman"/>
          <w:b w:val="false"/>
          <w:i w:val="false"/>
          <w:color w:val="000000"/>
          <w:sz w:val="28"/>
        </w:rPr>
        <w:t>N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90" w:id="721"/>
    <w:p>
      <w:pPr>
        <w:spacing w:after="0"/>
        <w:ind w:left="0"/>
        <w:jc w:val="left"/>
      </w:pPr>
      <w:r>
        <w:rPr>
          <w:rFonts w:ascii="Times New Roman"/>
          <w:b/>
          <w:i w:val="false"/>
          <w:color w:val="000000"/>
        </w:rPr>
        <w:t xml:space="preserve">  10-тарау. Қоғамды қайта ұйымдастыру және тарату</w:t>
      </w:r>
    </w:p>
    <w:bookmarkEnd w:id="721"/>
    <w:p>
      <w:pPr>
        <w:spacing w:after="0"/>
        <w:ind w:left="0"/>
        <w:jc w:val="both"/>
      </w:pPr>
      <w:r>
        <w:rPr>
          <w:rFonts w:ascii="Times New Roman"/>
          <w:b/>
          <w:i w:val="false"/>
          <w:color w:val="000000"/>
          <w:sz w:val="28"/>
        </w:rPr>
        <w:t xml:space="preserve">81-бап. Қоғамды қайта ұйымдастыру </w:t>
      </w:r>
    </w:p>
    <w:p>
      <w:pPr>
        <w:spacing w:after="0"/>
        <w:ind w:left="0"/>
        <w:jc w:val="both"/>
      </w:pPr>
      <w:r>
        <w:rPr>
          <w:rFonts w:ascii="Times New Roman"/>
          <w:b w:val="false"/>
          <w:i w:val="false"/>
          <w:color w:val="000000"/>
          <w:sz w:val="28"/>
        </w:rPr>
        <w:t xml:space="preserve">
      1. Қоғамды қайта ұйымдастыру (біріктіру, біріктіру, бөлу, бөлініп шығу, қайта құру) Қазақстан Республикасының заң актілерінде белгіленген ерекшеліктер ескеріле отырып, Қазақстан Республикасының Азаматтық кодексіне сәйкес жүзеге асырылады. </w:t>
      </w:r>
    </w:p>
    <w:bookmarkStart w:name="z882" w:id="722"/>
    <w:p>
      <w:pPr>
        <w:spacing w:after="0"/>
        <w:ind w:left="0"/>
        <w:jc w:val="both"/>
      </w:pPr>
      <w:r>
        <w:rPr>
          <w:rFonts w:ascii="Times New Roman"/>
          <w:b w:val="false"/>
          <w:i w:val="false"/>
          <w:color w:val="000000"/>
          <w:sz w:val="28"/>
        </w:rPr>
        <w:t xml:space="preserve">
      2. Қоғам бөліну немесе бөлініп шығу арқылы қайта ұйымдастырылған кезде қайта ұйымдастырылатын қоғамның кредиторлары осы қоғам борышкер болып табылатын міндеттеменің мерзімінен бұрын тоқтатылуын және залалдардың өтелуін талап етуге құқылы. </w:t>
      </w:r>
    </w:p>
    <w:bookmarkEnd w:id="722"/>
    <w:bookmarkStart w:name="z883" w:id="723"/>
    <w:p>
      <w:pPr>
        <w:spacing w:after="0"/>
        <w:ind w:left="0"/>
        <w:jc w:val="both"/>
      </w:pPr>
      <w:r>
        <w:rPr>
          <w:rFonts w:ascii="Times New Roman"/>
          <w:b w:val="false"/>
          <w:i w:val="false"/>
          <w:color w:val="000000"/>
          <w:sz w:val="28"/>
        </w:rPr>
        <w:t xml:space="preserve">
      3. Егер қоғам қайта ұйымдастырылған жағдайда өз қызметін тоқтатса, оның акциялары шығарылымының Қазақстан Республикасының заңдарында белгіленген тәртіппен күші жойылуға тиіс. </w:t>
      </w:r>
    </w:p>
    <w:bookmarkEnd w:id="7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81-бапқа өзгеріс енгізілді - Қазақстан Республикасының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82-бап. Қоғамдардың бірігуі </w:t>
      </w:r>
    </w:p>
    <w:p>
      <w:pPr>
        <w:spacing w:after="0"/>
        <w:ind w:left="0"/>
        <w:jc w:val="both"/>
      </w:pPr>
      <w:r>
        <w:rPr>
          <w:rFonts w:ascii="Times New Roman"/>
          <w:b w:val="false"/>
          <w:i w:val="false"/>
          <w:color w:val="000000"/>
          <w:sz w:val="28"/>
        </w:rPr>
        <w:t xml:space="preserve">
      1. Екi немесе бiрнеше қоғамның өз қызметiн тоқтатып, бiрiгу туралы шарттың негiзiнде және өткiзу актiлерiне сәйкес өзiнiң бүкiл мүлкiн, құқықтарын және мiндеттерiн беру арқылы жаңа қоғамның пайда болуы қоғамдардың бiрiгуi деп танылады. </w:t>
      </w:r>
    </w:p>
    <w:bookmarkStart w:name="z312" w:id="724"/>
    <w:p>
      <w:pPr>
        <w:spacing w:after="0"/>
        <w:ind w:left="0"/>
        <w:jc w:val="both"/>
      </w:pPr>
      <w:r>
        <w:rPr>
          <w:rFonts w:ascii="Times New Roman"/>
          <w:b w:val="false"/>
          <w:i w:val="false"/>
          <w:color w:val="000000"/>
          <w:sz w:val="28"/>
        </w:rPr>
        <w:t>
      2. Қоғамдарды бiрiктіру жолымен құрылатын қоғамның жарғылық капиталы қайта ұйымдастырылатын бір қоғамның инвестициялары қайта ұйымдастырылатын басқа қоғамға шегеріле отырып, қайта ұйымдастырылатын қоғамдардың өз капиталдарының сомасына тең болады.</w:t>
      </w:r>
    </w:p>
    <w:bookmarkEnd w:id="724"/>
    <w:bookmarkStart w:name="z311" w:id="725"/>
    <w:p>
      <w:pPr>
        <w:spacing w:after="0"/>
        <w:ind w:left="0"/>
        <w:jc w:val="both"/>
      </w:pPr>
      <w:r>
        <w:rPr>
          <w:rFonts w:ascii="Times New Roman"/>
          <w:b w:val="false"/>
          <w:i w:val="false"/>
          <w:color w:val="000000"/>
          <w:sz w:val="28"/>
        </w:rPr>
        <w:t xml:space="preserve">
      3. Құрылған қоғамның акциялары қайта ұйымдастырылатын қоғамдардың акционерлерi арасында мынадай тәртiппен орналастырылады: </w:t>
      </w:r>
    </w:p>
    <w:bookmarkEnd w:id="725"/>
    <w:bookmarkStart w:name="z310" w:id="726"/>
    <w:p>
      <w:pPr>
        <w:spacing w:after="0"/>
        <w:ind w:left="0"/>
        <w:jc w:val="both"/>
      </w:pPr>
      <w:r>
        <w:rPr>
          <w:rFonts w:ascii="Times New Roman"/>
          <w:b w:val="false"/>
          <w:i w:val="false"/>
          <w:color w:val="000000"/>
          <w:sz w:val="28"/>
        </w:rPr>
        <w:t xml:space="preserve">
      1) құрылған қоғамның әрбiр қайта ұйымдастырылатын қоғам акционерлерi арасында орналастырылатын жарияланған акцияларының саны сол қоғамдардың өз капиталдарының арақатынасына сүйене отырып айқындалады; </w:t>
      </w:r>
    </w:p>
    <w:bookmarkEnd w:id="726"/>
    <w:bookmarkStart w:name="z309" w:id="727"/>
    <w:p>
      <w:pPr>
        <w:spacing w:after="0"/>
        <w:ind w:left="0"/>
        <w:jc w:val="both"/>
      </w:pPr>
      <w:r>
        <w:rPr>
          <w:rFonts w:ascii="Times New Roman"/>
          <w:b w:val="false"/>
          <w:i w:val="false"/>
          <w:color w:val="000000"/>
          <w:sz w:val="28"/>
        </w:rPr>
        <w:t xml:space="preserve">
      2) әрбiр қайта ұйымдастырылатын қоғамның акционерлерi арасында бөлiнетiн, осы тармақтың 1) тармақшасына сәйкес айқындалатын акциялар саны әрбiр қайта ұйымдастырылатын қоғамның акционерлерi арасында олардың қолында болған қайта ұйымдастырылатын қоғам акциялары санының осы қоғамның орналастырылған (сатып алынғандарын шегере отырып) акциялары санына арақатынасына барабар мөлшерде орналастырылады. </w:t>
      </w:r>
    </w:p>
    <w:bookmarkEnd w:id="727"/>
    <w:bookmarkStart w:name="z588" w:id="728"/>
    <w:p>
      <w:pPr>
        <w:spacing w:after="0"/>
        <w:ind w:left="0"/>
        <w:jc w:val="both"/>
      </w:pPr>
      <w:r>
        <w:rPr>
          <w:rFonts w:ascii="Times New Roman"/>
          <w:b w:val="false"/>
          <w:i w:val="false"/>
          <w:color w:val="000000"/>
          <w:sz w:val="28"/>
        </w:rPr>
        <w:t>
      3-1. Негізгі ұйым мен орналастырылған акцияларының жүз пайызын негізгі ұйым иеленетін еншілес ұйым біріккен жағдайда, құрылған қоғамның акциялары негізгі ұйым акционерлері арасында орналастырылады.</w:t>
      </w:r>
    </w:p>
    <w:bookmarkEnd w:id="728"/>
    <w:bookmarkStart w:name="z308" w:id="729"/>
    <w:p>
      <w:pPr>
        <w:spacing w:after="0"/>
        <w:ind w:left="0"/>
        <w:jc w:val="both"/>
      </w:pPr>
      <w:r>
        <w:rPr>
          <w:rFonts w:ascii="Times New Roman"/>
          <w:b w:val="false"/>
          <w:i w:val="false"/>
          <w:color w:val="000000"/>
          <w:sz w:val="28"/>
        </w:rPr>
        <w:t xml:space="preserve">
      4. Қайта ұйымдастырылатын әрбiр қоғамның директорлар кеңесi бiрiгу нысанында қайта ұйымдастыру туралы, бiрiгу нәтижесiнде құрылатын қоғамның акциялар шығарылымын мемлекеттiк тiркеу және оларды орналастыру тәртiбi туралы мәселенi акционерлердiң жалпы жиналысының қарауына ұсынады. </w:t>
      </w:r>
    </w:p>
    <w:bookmarkEnd w:id="729"/>
    <w:bookmarkStart w:name="z307" w:id="730"/>
    <w:p>
      <w:pPr>
        <w:spacing w:after="0"/>
        <w:ind w:left="0"/>
        <w:jc w:val="both"/>
      </w:pPr>
      <w:r>
        <w:rPr>
          <w:rFonts w:ascii="Times New Roman"/>
          <w:b w:val="false"/>
          <w:i w:val="false"/>
          <w:color w:val="000000"/>
          <w:sz w:val="28"/>
        </w:rPr>
        <w:t xml:space="preserve">
      5. Бiрiгу туралы шешiм қайта ұйымдастырылатын қоғамдар акционерлерiнiң бiрлескен жалпы жиналысында әрбiр жеке қоғам акционерлерiнiң айқын басым көпшiлiк даусымен қабылданады. Акционерлердiң жалпы жиналысының осы шешiмiнде: </w:t>
      </w:r>
    </w:p>
    <w:bookmarkEnd w:id="730"/>
    <w:bookmarkStart w:name="z306" w:id="731"/>
    <w:p>
      <w:pPr>
        <w:spacing w:after="0"/>
        <w:ind w:left="0"/>
        <w:jc w:val="both"/>
      </w:pPr>
      <w:r>
        <w:rPr>
          <w:rFonts w:ascii="Times New Roman"/>
          <w:b w:val="false"/>
          <w:i w:val="false"/>
          <w:color w:val="000000"/>
          <w:sz w:val="28"/>
        </w:rPr>
        <w:t xml:space="preserve">
      1) қайта ұйымдастырылатын қоғамдардың әрқайсысының атауы, орналасқан жерi, акцияларды орналастыру тәртiбi туралы мәлiметтер және бiрiгудiң өзге де талаптары көрсетiлетiн бiрiгу туралы шартты бекiту туралы ереже; </w:t>
      </w:r>
    </w:p>
    <w:bookmarkEnd w:id="731"/>
    <w:bookmarkStart w:name="z305" w:id="732"/>
    <w:p>
      <w:pPr>
        <w:spacing w:after="0"/>
        <w:ind w:left="0"/>
        <w:jc w:val="both"/>
      </w:pPr>
      <w:r>
        <w:rPr>
          <w:rFonts w:ascii="Times New Roman"/>
          <w:b w:val="false"/>
          <w:i w:val="false"/>
          <w:color w:val="000000"/>
          <w:sz w:val="28"/>
        </w:rPr>
        <w:t xml:space="preserve">
      2) бiрiгу нәтижесiнде құрылатын қоғамның акциялар шығарылымын мемлекеттiк тiркеу туралы ереже болуға тиiс. </w:t>
      </w:r>
    </w:p>
    <w:bookmarkEnd w:id="732"/>
    <w:bookmarkStart w:name="z304" w:id="733"/>
    <w:p>
      <w:pPr>
        <w:spacing w:after="0"/>
        <w:ind w:left="0"/>
        <w:jc w:val="both"/>
      </w:pPr>
      <w:r>
        <w:rPr>
          <w:rFonts w:ascii="Times New Roman"/>
          <w:b w:val="false"/>
          <w:i w:val="false"/>
          <w:color w:val="000000"/>
          <w:sz w:val="28"/>
        </w:rPr>
        <w:t xml:space="preserve">
      6. Бiрiгу туралы шартқа қайта ұйымдастырылатын қоғамдардың барлық акционерлерi қол қоюға тиiс. </w:t>
      </w:r>
    </w:p>
    <w:bookmarkEnd w:id="733"/>
    <w:bookmarkStart w:name="z902" w:id="734"/>
    <w:p>
      <w:pPr>
        <w:spacing w:after="0"/>
        <w:ind w:left="0"/>
        <w:jc w:val="both"/>
      </w:pPr>
      <w:r>
        <w:rPr>
          <w:rFonts w:ascii="Times New Roman"/>
          <w:b w:val="false"/>
          <w:i w:val="false"/>
          <w:color w:val="000000"/>
          <w:sz w:val="28"/>
        </w:rPr>
        <w:t>
      Өткiзу актiсiне атқарушы органдардың басшылары мен қайта ұйымдастырылатын қоғамдардың бас бухгалтерлерi қол қояды.</w:t>
      </w:r>
    </w:p>
    <w:bookmarkEnd w:id="734"/>
    <w:bookmarkStart w:name="z303" w:id="735"/>
    <w:p>
      <w:pPr>
        <w:spacing w:after="0"/>
        <w:ind w:left="0"/>
        <w:jc w:val="both"/>
      </w:pPr>
      <w:r>
        <w:rPr>
          <w:rFonts w:ascii="Times New Roman"/>
          <w:b w:val="false"/>
          <w:i w:val="false"/>
          <w:color w:val="000000"/>
          <w:sz w:val="28"/>
        </w:rPr>
        <w:t xml:space="preserve">
      7. Қайта ұйымдастырылатын қоғамдар өздерiнiң барлық кредиторларына қайта ұйымдастыру туралы жазбаша хабарламалар жiберуге және қаржылық есептілік депозитарийінің интернет-ресурсында қазақ және орыс тілдерінде тиiстi хабарландыру беруге мiндеттi. Хабарламаға өткiзу актiсi қоса тiркеледi. </w:t>
      </w:r>
    </w:p>
    <w:bookmarkEnd w:id="7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82-бап жаңа редакцияда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өзгерістер енгізілді - ҚР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83-бап. Қоғамның біріктірілуі</w:t>
      </w:r>
    </w:p>
    <w:p>
      <w:pPr>
        <w:spacing w:after="0"/>
        <w:ind w:left="0"/>
        <w:jc w:val="both"/>
      </w:pPr>
      <w:r>
        <w:rPr>
          <w:rFonts w:ascii="Times New Roman"/>
          <w:b w:val="false"/>
          <w:i w:val="false"/>
          <w:color w:val="000000"/>
          <w:sz w:val="28"/>
        </w:rPr>
        <w:t xml:space="preserve">
      1. Біріктірілетін қоғамның біріктіру туралы шарттың негізiнде және өткiзу актiсiне сәйкес бүкiл мүлкiн, құқықтары мен мiндеттерiн басқа қоғамға бере отырып, өз қызметiн тоқтатуы қоғамның басқа қоғамға біріктірілуі деп танылады. </w:t>
      </w:r>
    </w:p>
    <w:bookmarkStart w:name="z884" w:id="736"/>
    <w:p>
      <w:pPr>
        <w:spacing w:after="0"/>
        <w:ind w:left="0"/>
        <w:jc w:val="both"/>
      </w:pPr>
      <w:r>
        <w:rPr>
          <w:rFonts w:ascii="Times New Roman"/>
          <w:b w:val="false"/>
          <w:i w:val="false"/>
          <w:color w:val="000000"/>
          <w:sz w:val="28"/>
        </w:rPr>
        <w:t xml:space="preserve">
      Қосылу жүзеге асырылатын қоғам қосылатын қоғам акциялары сату бағасының қосылу жүзеге асырылатын қоғам акцияларының осы баптың 2-тармағына сәйкес айқындалатын орналастыру (өткiзу) бағасына арақатынасына барабар өз акцияларын қосылатын қоғамның акционерлерiне орналастыру (өткiзу) арқылы оның акцияларын сатып алады. </w:t>
      </w:r>
    </w:p>
    <w:bookmarkEnd w:id="736"/>
    <w:bookmarkStart w:name="z885" w:id="737"/>
    <w:p>
      <w:pPr>
        <w:spacing w:after="0"/>
        <w:ind w:left="0"/>
        <w:jc w:val="both"/>
      </w:pPr>
      <w:r>
        <w:rPr>
          <w:rFonts w:ascii="Times New Roman"/>
          <w:b w:val="false"/>
          <w:i w:val="false"/>
          <w:color w:val="000000"/>
          <w:sz w:val="28"/>
        </w:rPr>
        <w:t>
      Біріктірілетін қоғамның барлық акциялары сатып алынғаннан кейiн аталған акциялар жойылады, ал біріктірілетін қоғамның мүлкi, құқықтары мен мiндеттерi атқарушы орган басшылары мен қайта ұйымдастырылатын қоғамдардың бас бухгалтерлерi қол қойған өткiзу актiсiне сәйкес біріктірілу жүзеге асырылатын қоғамға берiледi.</w:t>
      </w:r>
    </w:p>
    <w:bookmarkEnd w:id="737"/>
    <w:bookmarkStart w:name="z299" w:id="738"/>
    <w:p>
      <w:pPr>
        <w:spacing w:after="0"/>
        <w:ind w:left="0"/>
        <w:jc w:val="both"/>
      </w:pPr>
      <w:r>
        <w:rPr>
          <w:rFonts w:ascii="Times New Roman"/>
          <w:b w:val="false"/>
          <w:i w:val="false"/>
          <w:color w:val="000000"/>
          <w:sz w:val="28"/>
        </w:rPr>
        <w:t xml:space="preserve">
      2. Біріктірілетін қоғам акцияларын сату бағасы біріктірілетін қоғамның өз капиталының оның орналастырылған (қоғамның сатып алғандарын қоспағанда) акцияларға арақатынасына қарай айқындалады. </w:t>
      </w:r>
    </w:p>
    <w:bookmarkEnd w:id="738"/>
    <w:bookmarkStart w:name="z886" w:id="739"/>
    <w:p>
      <w:pPr>
        <w:spacing w:after="0"/>
        <w:ind w:left="0"/>
        <w:jc w:val="both"/>
      </w:pPr>
      <w:r>
        <w:rPr>
          <w:rFonts w:ascii="Times New Roman"/>
          <w:b w:val="false"/>
          <w:i w:val="false"/>
          <w:color w:val="000000"/>
          <w:sz w:val="28"/>
        </w:rPr>
        <w:t xml:space="preserve">
      Біріктіру жүзеге асырылатын қоғам акцияларын орналастыру (өткiзу) бағасы біріктіру жүзеге асырылатын қоғамның өз капиталының оның орналастырылған (қоғамның сатып алғандарын қоспағанда) акцияларының санына арақатынасына сүйене отырып айқындалады. </w:t>
      </w:r>
    </w:p>
    <w:bookmarkEnd w:id="739"/>
    <w:p>
      <w:pPr>
        <w:spacing w:after="0"/>
        <w:ind w:left="0"/>
        <w:jc w:val="both"/>
      </w:pPr>
      <w:r>
        <w:rPr>
          <w:rFonts w:ascii="Times New Roman"/>
          <w:b w:val="false"/>
          <w:i w:val="false"/>
          <w:color w:val="000000"/>
          <w:sz w:val="28"/>
        </w:rPr>
        <w:t>
      Еншілес ұйымының орналастырылған акцияларының жүз пайызы тиесілі негізгі ұйым акционерлерінің (жалғыз акционері) жалпы жиналысы жарғылық капиталын ұлғайтпай өзіне еншілес ұйымды біріктіру туралы шешім қабылдауға құқылы.</w:t>
      </w:r>
    </w:p>
    <w:bookmarkStart w:name="z300" w:id="740"/>
    <w:p>
      <w:pPr>
        <w:spacing w:after="0"/>
        <w:ind w:left="0"/>
        <w:jc w:val="both"/>
      </w:pPr>
      <w:r>
        <w:rPr>
          <w:rFonts w:ascii="Times New Roman"/>
          <w:b w:val="false"/>
          <w:i w:val="false"/>
          <w:color w:val="000000"/>
          <w:sz w:val="28"/>
        </w:rPr>
        <w:t xml:space="preserve">
      3. Біріктірілетін қоғамның директорлар кеңесi біріктіру нысанында қайта ұйымдастыру туралы, біріктірілетін қоғамның акцияларын сату тәртiбi, мерзiмi және бағасы туралы мәселенi акционерлердiң жалпы жиналысының қарауына шығарады. </w:t>
      </w:r>
    </w:p>
    <w:bookmarkEnd w:id="740"/>
    <w:bookmarkStart w:name="z901" w:id="741"/>
    <w:p>
      <w:pPr>
        <w:spacing w:after="0"/>
        <w:ind w:left="0"/>
        <w:jc w:val="both"/>
      </w:pPr>
      <w:r>
        <w:rPr>
          <w:rFonts w:ascii="Times New Roman"/>
          <w:b w:val="false"/>
          <w:i w:val="false"/>
          <w:color w:val="000000"/>
          <w:sz w:val="28"/>
        </w:rPr>
        <w:t xml:space="preserve">
      Біріктіру жүзеге асырылатын қоғамның директорлар кеңесi өзiне басқа қоғамды біріктіру нысанында қоғамды қайта ұйымдастыру туралы, акцияларды орналастыру (өткiзу) тәртiбi, мерзiмi және бағасы туралы мәселенi акционерлердiң жалпы жиналысының шешуiне енгiзедi. </w:t>
      </w:r>
    </w:p>
    <w:bookmarkEnd w:id="741"/>
    <w:bookmarkStart w:name="z301" w:id="742"/>
    <w:p>
      <w:pPr>
        <w:spacing w:after="0"/>
        <w:ind w:left="0"/>
        <w:jc w:val="both"/>
      </w:pPr>
      <w:r>
        <w:rPr>
          <w:rFonts w:ascii="Times New Roman"/>
          <w:b w:val="false"/>
          <w:i w:val="false"/>
          <w:color w:val="000000"/>
          <w:sz w:val="28"/>
        </w:rPr>
        <w:t>
      4. Біріктіру туралы шешім өзіне біріктіру жүзеге асырылатын қоғам мен біріктірілетін қоғам акционерлерінің бірлескен жалпы жиналысында әрбір жеке қоғамның дауыс беретін акцияларының жалпы санының айқын басым көпшілігімен қабылданады.</w:t>
      </w:r>
    </w:p>
    <w:bookmarkEnd w:id="742"/>
    <w:p>
      <w:pPr>
        <w:spacing w:after="0"/>
        <w:ind w:left="0"/>
        <w:jc w:val="both"/>
      </w:pPr>
      <w:r>
        <w:rPr>
          <w:rFonts w:ascii="Times New Roman"/>
          <w:b w:val="false"/>
          <w:i w:val="false"/>
          <w:color w:val="000000"/>
          <w:sz w:val="28"/>
        </w:rPr>
        <w:t>
      Акционерлердің бірлескен жалпы жиналысының біріктіру туралы шешімінде біріктіруге қатысатын қоғамдардың әрқайсысының атауы, орналасқан жері, біріктірілетін қоғамның акцияларын сату бағасы, өзіне біріктіру жүзеге асырылатын қоғамның акцияларын орналастыру (өткізу) бағасы туралы мәліметтер, біріктірудің өзге де шарттары мен тәртібі қамтылуға тиіс.</w:t>
      </w:r>
    </w:p>
    <w:p>
      <w:pPr>
        <w:spacing w:after="0"/>
        <w:ind w:left="0"/>
        <w:jc w:val="both"/>
      </w:pPr>
      <w:r>
        <w:rPr>
          <w:rFonts w:ascii="Times New Roman"/>
          <w:b w:val="false"/>
          <w:i w:val="false"/>
          <w:color w:val="000000"/>
          <w:sz w:val="28"/>
        </w:rPr>
        <w:t>
      Біріктіру туралы шартқа қайта ұйымдастырылатын қоғамдардың атқарушы органдарының басшылары қол қоюға тиіс.</w:t>
      </w:r>
    </w:p>
    <w:bookmarkStart w:name="z302" w:id="743"/>
    <w:p>
      <w:pPr>
        <w:spacing w:after="0"/>
        <w:ind w:left="0"/>
        <w:jc w:val="both"/>
      </w:pPr>
      <w:r>
        <w:rPr>
          <w:rFonts w:ascii="Times New Roman"/>
          <w:b w:val="false"/>
          <w:i w:val="false"/>
          <w:color w:val="000000"/>
          <w:sz w:val="28"/>
        </w:rPr>
        <w:t>
      5. Біріктірілетін қоғам, сондай-ақ біріктіру жүзеге асырылатын қоғам өзiнiң барлық кредиторларына біріктіру нысанында қайта ұйымдастыру туралы жазбаша хабарлама жiберуге және қаржылық есептілік депозитарийінің интернет-ресурсында қазақ және орыс тілдерінде тиiстi хабарландыру беруге мiндеттi. Хабарламаға өткiзу актiсi, сондай-ақ біріктіру жүзеге асырылатын қоғамның атауы мен орналасқан жерi туралы мәлiмет қоса тiркеледi.</w:t>
      </w:r>
    </w:p>
    <w:bookmarkEnd w:id="743"/>
    <w:p>
      <w:pPr>
        <w:spacing w:after="0"/>
        <w:ind w:left="0"/>
        <w:jc w:val="both"/>
      </w:pPr>
      <w:r>
        <w:rPr>
          <w:rFonts w:ascii="Times New Roman"/>
          <w:b w:val="false"/>
          <w:i w:val="false"/>
          <w:color w:val="000000"/>
          <w:sz w:val="28"/>
        </w:rPr>
        <w:t>
      Кредиторларға тапсыру актісін қоса бере отырып, жазбаша хабарламалар жіберу туралы талап банктерді біріктіру нысанындағы қайта ұйымдастыру жағдайларына қолданылмайды. Олардың біреуіне қатысты қайта құрылымдау жүргізілген банктерді біріктіру нысанындағы қайта ұйымдастыру туралы ақпарат тапсыру актісімен кредиторларды таныстыру уақытын, орнын және тәртібін көрсете отырып, қаржылық есептілік депозитарийінің интернет-ресурсында қазақ және орыс тілдерінде жариялануға тиіс.</w:t>
      </w:r>
    </w:p>
    <w:bookmarkStart w:name="z887" w:id="744"/>
    <w:p>
      <w:pPr>
        <w:spacing w:after="0"/>
        <w:ind w:left="0"/>
        <w:jc w:val="both"/>
      </w:pPr>
      <w:r>
        <w:rPr>
          <w:rFonts w:ascii="Times New Roman"/>
          <w:b w:val="false"/>
          <w:i w:val="false"/>
          <w:color w:val="000000"/>
          <w:sz w:val="28"/>
        </w:rPr>
        <w:t>
      6. Банктерді біріктіру нысанында ерікті түрде қайта ұйымдастыру кезінде осы баптың біріктірілетін қоғамның акцияларын сату бағасына және оған біріктіру жүзеге асырылатын қоғамның акцияларын орналастыру (өткізу) бағасына қатысты ережелері (оның ішінде қоғам органдарының осы бағаларды айқындауы, қарауы және бекітуі жөніндегі ережелер) қолданылмайды.</w:t>
      </w:r>
    </w:p>
    <w:bookmarkEnd w:id="744"/>
    <w:p>
      <w:pPr>
        <w:spacing w:after="0"/>
        <w:ind w:left="0"/>
        <w:jc w:val="both"/>
      </w:pPr>
      <w:r>
        <w:rPr>
          <w:rFonts w:ascii="Times New Roman"/>
          <w:b w:val="false"/>
          <w:i w:val="false"/>
          <w:color w:val="000000"/>
          <w:sz w:val="28"/>
        </w:rPr>
        <w:t>
      7. Біріктірілетін қоғам акцияларын сату бағасына және біріктірілу жүзеге асырылатын қоғам акцияларын орналастыру (сату) бағасына қатысты осы баптың ережелері (оның ішінде біріктірілетін қоғамның акцияларын сатып алу жөніндегі ережелер) еншілес ұйымның орналастырылған акцияларының жүз пайызын иеленетін негізгі ұйымға еншілес ұйымды біріктіру кезінде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83-бап жаңа редакцияда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өзгерістер енгізілді - ҚР 19.03.2014 </w:t>
      </w:r>
      <w:r>
        <w:rPr>
          <w:rFonts w:ascii="Times New Roman"/>
          <w:b w:val="false"/>
          <w:i w:val="false"/>
          <w:color w:val="000000"/>
          <w:sz w:val="28"/>
        </w:rPr>
        <w:t>N 179-V</w:t>
      </w:r>
      <w:r>
        <w:rPr>
          <w:rFonts w:ascii="Times New Roman"/>
          <w:b w:val="false"/>
          <w:i w:val="false"/>
          <w:color w:val="ff0000"/>
          <w:sz w:val="28"/>
        </w:rPr>
        <w:t xml:space="preserve"> (алғашқы ресми жарияланған күнінен бастап қолданысқа енгізіледі);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84-бап. Қоғамның бөлінуі </w:t>
      </w:r>
    </w:p>
    <w:p>
      <w:pPr>
        <w:spacing w:after="0"/>
        <w:ind w:left="0"/>
        <w:jc w:val="both"/>
      </w:pPr>
      <w:r>
        <w:rPr>
          <w:rFonts w:ascii="Times New Roman"/>
          <w:b w:val="false"/>
          <w:i w:val="false"/>
          <w:color w:val="000000"/>
          <w:sz w:val="28"/>
        </w:rPr>
        <w:t xml:space="preserve">
      1. Қоғамның жаңадан пайда болатын қоғамдарға өзiнiң бүкiл мүлкiн, құқықтары мен мiндеттерiн бере отырып, өз қызметiн тоқтатуы қоғамның бөлiнуi деп танылады. Бұл орайда бөлiнетiн қоғамның құқықтары мен мiндеттерi бөлiну балансына сәйкес жаңадан пайда болатын қоғамдарға ауысады. </w:t>
      </w:r>
    </w:p>
    <w:bookmarkStart w:name="z888" w:id="745"/>
    <w:p>
      <w:pPr>
        <w:spacing w:after="0"/>
        <w:ind w:left="0"/>
        <w:jc w:val="both"/>
      </w:pPr>
      <w:r>
        <w:rPr>
          <w:rFonts w:ascii="Times New Roman"/>
          <w:b w:val="false"/>
          <w:i w:val="false"/>
          <w:color w:val="000000"/>
          <w:sz w:val="28"/>
        </w:rPr>
        <w:t xml:space="preserve">
      Қоғамның бөлiнуi нәтижесiнде пайда болған акционерлiк қоғамдардың жарғылық капиталдарының сомасы қайта ұйымдастырылатын қоғамның өз капиталының мөлшерiне тең болады. </w:t>
      </w:r>
    </w:p>
    <w:bookmarkEnd w:id="745"/>
    <w:bookmarkStart w:name="z295" w:id="746"/>
    <w:p>
      <w:pPr>
        <w:spacing w:after="0"/>
        <w:ind w:left="0"/>
        <w:jc w:val="both"/>
      </w:pPr>
      <w:r>
        <w:rPr>
          <w:rFonts w:ascii="Times New Roman"/>
          <w:b w:val="false"/>
          <w:i w:val="false"/>
          <w:color w:val="000000"/>
          <w:sz w:val="28"/>
        </w:rPr>
        <w:t xml:space="preserve">
      2. Қайта ұйымдастырылған акционерлiк қоғамның барлық акционерлерi қоғамның бөлiнуi нәтижесiнде пайда болған қоғамдардың әрқайсысының акционерлерi болып табылады. </w:t>
      </w:r>
    </w:p>
    <w:bookmarkEnd w:id="746"/>
    <w:bookmarkStart w:name="z889" w:id="747"/>
    <w:p>
      <w:pPr>
        <w:spacing w:after="0"/>
        <w:ind w:left="0"/>
        <w:jc w:val="both"/>
      </w:pPr>
      <w:r>
        <w:rPr>
          <w:rFonts w:ascii="Times New Roman"/>
          <w:b w:val="false"/>
          <w:i w:val="false"/>
          <w:color w:val="000000"/>
          <w:sz w:val="28"/>
        </w:rPr>
        <w:t xml:space="preserve">
      Қоғамдардың бөлiнуi нәтижесiнде пайда болған акциялар осы қоғамдардың акционерлерi арасында қайта ұйымдастырылатын қоғамның акционерлерге тиесiлi акциялары санының қайта ұйымдастырылатын қоғамның орналастырылған (сатып алынғандарын шегере отырып) акциялары санына арақатынасына барабар мөлшерде орналастырылады. </w:t>
      </w:r>
    </w:p>
    <w:bookmarkEnd w:id="747"/>
    <w:bookmarkStart w:name="z296" w:id="748"/>
    <w:p>
      <w:pPr>
        <w:spacing w:after="0"/>
        <w:ind w:left="0"/>
        <w:jc w:val="both"/>
      </w:pPr>
      <w:r>
        <w:rPr>
          <w:rFonts w:ascii="Times New Roman"/>
          <w:b w:val="false"/>
          <w:i w:val="false"/>
          <w:color w:val="000000"/>
          <w:sz w:val="28"/>
        </w:rPr>
        <w:t xml:space="preserve">
      3. Қайта ұйымдастырылатын қоғамның директорлар кеңесi қоғамның бөлiнiп шығуы нысанында қайта ұйымдастырылуы, бөлiнiп шығу тәртiбi мен талаптары және бөлiну балансын бекiту туралы мәселелердi акционерлердiң жалпы жиналысының қарауына енгізедi. </w:t>
      </w:r>
    </w:p>
    <w:bookmarkEnd w:id="748"/>
    <w:bookmarkStart w:name="z297" w:id="749"/>
    <w:p>
      <w:pPr>
        <w:spacing w:after="0"/>
        <w:ind w:left="0"/>
        <w:jc w:val="both"/>
      </w:pPr>
      <w:r>
        <w:rPr>
          <w:rFonts w:ascii="Times New Roman"/>
          <w:b w:val="false"/>
          <w:i w:val="false"/>
          <w:color w:val="000000"/>
          <w:sz w:val="28"/>
        </w:rPr>
        <w:t xml:space="preserve">
      4. Қайта ұйымдастырылатын қоғам акционерлерiнiң жалпы жиналысы бөлiну нысанында қайта ұйымдастыру, бөлiну тәртiбi мен талаптары туралы, бөлiну балансын бекiту туралы шешiм қабылдайды. </w:t>
      </w:r>
    </w:p>
    <w:bookmarkEnd w:id="749"/>
    <w:bookmarkStart w:name="z298" w:id="750"/>
    <w:p>
      <w:pPr>
        <w:spacing w:after="0"/>
        <w:ind w:left="0"/>
        <w:jc w:val="both"/>
      </w:pPr>
      <w:r>
        <w:rPr>
          <w:rFonts w:ascii="Times New Roman"/>
          <w:b w:val="false"/>
          <w:i w:val="false"/>
          <w:color w:val="000000"/>
          <w:sz w:val="28"/>
        </w:rPr>
        <w:t xml:space="preserve">
      5. Акционерлердiң жалпы жиналысы бөлiну туралы шешiм қабылдаған күннен кейін екi ай мерзiмде қоғам өзiнiң барлық кредиторына бөлiну туралы жазбаша хабарлама жiберуге және қаржылық есептілік депозитарийінің интернет-ресурсында қазақ және орыс тілдерінде тиiстi хабарландыру беруге мiндеттi. Хабарламаға бөлiну балансы қоса тіркеледi. </w:t>
      </w:r>
    </w:p>
    <w:bookmarkEnd w:id="7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84-бап жаңа редакцияда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85-бап. Қоғамның бөлініп шығуы </w:t>
      </w:r>
    </w:p>
    <w:p>
      <w:pPr>
        <w:spacing w:after="0"/>
        <w:ind w:left="0"/>
        <w:jc w:val="both"/>
      </w:pPr>
      <w:r>
        <w:rPr>
          <w:rFonts w:ascii="Times New Roman"/>
          <w:b w:val="false"/>
          <w:i w:val="false"/>
          <w:color w:val="000000"/>
          <w:sz w:val="28"/>
        </w:rPr>
        <w:t xml:space="preserve">
      1. Қайта ұйымдастырылатын қоғам қызметiн тоқтатпай, оның мүлкiнiң, құқықтары мен мiндеттерiнiң бiр бөлiгiн бөлiну балансына сәйкес бере отырып, қоғамның бiр немесе бiрнеше қоғам құруы қоғамның бөлiнiп шығуы деп танылады. </w:t>
      </w:r>
    </w:p>
    <w:p>
      <w:pPr>
        <w:spacing w:after="0"/>
        <w:ind w:left="0"/>
        <w:jc w:val="both"/>
      </w:pPr>
      <w:r>
        <w:rPr>
          <w:rFonts w:ascii="Times New Roman"/>
          <w:b w:val="false"/>
          <w:i w:val="false"/>
          <w:color w:val="000000"/>
          <w:sz w:val="28"/>
        </w:rPr>
        <w:t xml:space="preserve">
      Бөлiнiп шығу кезiнде қайта ұйымдастырылатын қоғамның жарғылық капиталы кемiтілуге жатпайды. </w:t>
      </w:r>
    </w:p>
    <w:p>
      <w:pPr>
        <w:spacing w:after="0"/>
        <w:ind w:left="0"/>
        <w:jc w:val="both"/>
      </w:pPr>
      <w:r>
        <w:rPr>
          <w:rFonts w:ascii="Times New Roman"/>
          <w:b w:val="false"/>
          <w:i w:val="false"/>
          <w:color w:val="000000"/>
          <w:sz w:val="28"/>
        </w:rPr>
        <w:t>
      Қайта ұйымдастырылатын қоғам бөлiнiп шыққан қоғамдарды әділет органдарында немесе "Азаматтарға арналған үкімет" мемлекеттік корпорациясында тiркеу жөнiндегі iс-шараларды жүзеге асырады.</w:t>
      </w:r>
    </w:p>
    <w:bookmarkStart w:name="z290" w:id="751"/>
    <w:p>
      <w:pPr>
        <w:spacing w:after="0"/>
        <w:ind w:left="0"/>
        <w:jc w:val="both"/>
      </w:pPr>
      <w:r>
        <w:rPr>
          <w:rFonts w:ascii="Times New Roman"/>
          <w:b w:val="false"/>
          <w:i w:val="false"/>
          <w:color w:val="000000"/>
          <w:sz w:val="28"/>
        </w:rPr>
        <w:t xml:space="preserve">
      2. Қайта ұйымдастырылатын қоғам бөлiнiп шыққан қоғамның жалғыз құрылтайшысы болып табылады. </w:t>
      </w:r>
    </w:p>
    <w:bookmarkEnd w:id="751"/>
    <w:bookmarkStart w:name="z900" w:id="752"/>
    <w:p>
      <w:pPr>
        <w:spacing w:after="0"/>
        <w:ind w:left="0"/>
        <w:jc w:val="both"/>
      </w:pPr>
      <w:r>
        <w:rPr>
          <w:rFonts w:ascii="Times New Roman"/>
          <w:b w:val="false"/>
          <w:i w:val="false"/>
          <w:color w:val="000000"/>
          <w:sz w:val="28"/>
        </w:rPr>
        <w:t xml:space="preserve">
      Бөлiнiп шыққан қоғамның жарғылық капиталының мөлшерi қайта ұйымдастырылатын қоғам бөлiну балансына сәйкес оған берген активтер мен мiндеттемелердiң арасындағы айырмаға тең болады және ол осы Заңның 11-бабында белгiленген талаптарға сәйкес келуге тиiс. </w:t>
      </w:r>
    </w:p>
    <w:bookmarkEnd w:id="752"/>
    <w:bookmarkStart w:name="z291" w:id="753"/>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 ҚР 2011.12.28 </w:t>
      </w:r>
      <w:r>
        <w:rPr>
          <w:rFonts w:ascii="Times New Roman"/>
          <w:b w:val="false"/>
          <w:i w:val="false"/>
          <w:color w:val="000000"/>
          <w:sz w:val="28"/>
        </w:rPr>
        <w:t>№ 524</w:t>
      </w:r>
      <w:r>
        <w:rPr>
          <w:rFonts w:ascii="Times New Roman"/>
          <w:b w:val="false"/>
          <w:i w:val="false"/>
          <w:color w:val="00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000000"/>
          <w:sz w:val="28"/>
        </w:rPr>
        <w:t xml:space="preserve"> қараңыз) Заңдарымен.</w:t>
      </w:r>
    </w:p>
    <w:bookmarkEnd w:id="753"/>
    <w:bookmarkStart w:name="z292" w:id="754"/>
    <w:p>
      <w:pPr>
        <w:spacing w:after="0"/>
        <w:ind w:left="0"/>
        <w:jc w:val="both"/>
      </w:pPr>
      <w:r>
        <w:rPr>
          <w:rFonts w:ascii="Times New Roman"/>
          <w:b w:val="false"/>
          <w:i w:val="false"/>
          <w:color w:val="000000"/>
          <w:sz w:val="28"/>
        </w:rPr>
        <w:t xml:space="preserve">
      4. Қайта ұйымдастырылатын қоғамның директорлар кеңесi қоғамның бөлiніп шығуы нысанында қайта ұйымдастырылуы, бөлiнiп шыққан қоғамның акцияларын орналастыру (өткiзу) бағасы, бөлiнiп шығу тәртiбi мен талаптары туралы мәселелердi, сондай-ақ бөліну балансының жобасын акционерлердiң жалпы жиналысының қарауына енгізеді. </w:t>
      </w:r>
    </w:p>
    <w:bookmarkEnd w:id="754"/>
    <w:bookmarkStart w:name="z293" w:id="755"/>
    <w:p>
      <w:pPr>
        <w:spacing w:after="0"/>
        <w:ind w:left="0"/>
        <w:jc w:val="both"/>
      </w:pPr>
      <w:r>
        <w:rPr>
          <w:rFonts w:ascii="Times New Roman"/>
          <w:b w:val="false"/>
          <w:i w:val="false"/>
          <w:color w:val="000000"/>
          <w:sz w:val="28"/>
        </w:rPr>
        <w:t xml:space="preserve">
      5. Қайта ұйымдастырылатын қоғам акционерлерінің жалпы жиналысы бөлiнiп шығу нысанында қайта ұйымдастыру, бөлініп шыққан қоғамның акцияларын орналастыру (өткізу) бағасы, бөлініп шығу тәртібі мен талаптары туралы және бөлiну балансын бекiту туралы шешiм қабылдайды. </w:t>
      </w:r>
    </w:p>
    <w:bookmarkEnd w:id="755"/>
    <w:bookmarkStart w:name="z294" w:id="756"/>
    <w:p>
      <w:pPr>
        <w:spacing w:after="0"/>
        <w:ind w:left="0"/>
        <w:jc w:val="both"/>
      </w:pPr>
      <w:r>
        <w:rPr>
          <w:rFonts w:ascii="Times New Roman"/>
          <w:b w:val="false"/>
          <w:i w:val="false"/>
          <w:color w:val="000000"/>
          <w:sz w:val="28"/>
        </w:rPr>
        <w:t xml:space="preserve">
      6. Акционерлердiң жалпы жиналысы бөлiнiп шығу туралы шешiм қабылдаған күннен кейін екi ай мерзiмде қоғам өзiнiң барлық кредиторына бөлiнiп шығу нысанында қайта ұйымдастыру туралы жазбаша хабарлама жiберуге және қаржылық есептілік депозитарийінің интернет-ресурсында қазақ және орыс тілдерінде тиiстi хабарландыру беруге мiндеттi. Хабарламаға бөлiну балансы, сондай-ақ бөлiнiп шыққан әрбiр қоғамның атауы, орналасқан жерi туралы мәлiметтер қоса тiркеледі. </w:t>
      </w:r>
    </w:p>
    <w:bookmarkEnd w:id="7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85-бап жаңа редакцияда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өзгеріс енгізілді - ҚР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86-бап. Қоғамды қайта құру </w:t>
      </w:r>
    </w:p>
    <w:p>
      <w:pPr>
        <w:spacing w:after="0"/>
        <w:ind w:left="0"/>
        <w:jc w:val="both"/>
      </w:pPr>
      <w:r>
        <w:rPr>
          <w:rFonts w:ascii="Times New Roman"/>
          <w:b w:val="false"/>
          <w:i w:val="false"/>
          <w:color w:val="000000"/>
          <w:sz w:val="28"/>
        </w:rPr>
        <w:t>
      1. Қоғам (акционерлiк қоғамның ұйымдық-құқықтық нысанында құрылған коммерциялық емес ұйымды қоспағанда) шаруашылық серiктестiгi немесе өндiрiстiк кооператив болып қайта құрылуға құқылы, қайта құрылатын қоғамның барлық құқықтары мен мiндеттерi өткiзу актiсiне сәйкес оған ауысады.</w:t>
      </w:r>
    </w:p>
    <w:bookmarkStart w:name="z892" w:id="757"/>
    <w:p>
      <w:pPr>
        <w:spacing w:after="0"/>
        <w:ind w:left="0"/>
        <w:jc w:val="both"/>
      </w:pPr>
      <w:r>
        <w:rPr>
          <w:rFonts w:ascii="Times New Roman"/>
          <w:b w:val="false"/>
          <w:i w:val="false"/>
          <w:color w:val="000000"/>
          <w:sz w:val="28"/>
        </w:rPr>
        <w:t>
      Қоғам "Назарбаев Университеті", "Назарбаев Зияткерлік мектептері" және "Назарбаев Қоры" мәртебесі туралы" Қазақстан Республикасының Заңына сәйкес дербес білім беру ұйымы болып, сондай-ақ "Инновациялық технологиялар паркі" инновациялық кластері туралы" Қазақстан Республикасының Заңына сәйкес дербес кластерлік қор болып қайта құрылуға құқылы.</w:t>
      </w:r>
    </w:p>
    <w:bookmarkEnd w:id="757"/>
    <w:bookmarkStart w:name="z286" w:id="758"/>
    <w:p>
      <w:pPr>
        <w:spacing w:after="0"/>
        <w:ind w:left="0"/>
        <w:jc w:val="both"/>
      </w:pPr>
      <w:r>
        <w:rPr>
          <w:rFonts w:ascii="Times New Roman"/>
          <w:b w:val="false"/>
          <w:i w:val="false"/>
          <w:color w:val="000000"/>
          <w:sz w:val="28"/>
        </w:rPr>
        <w:t>
      2. Қайта құрылатын қоғамның директорлар кеңесі қоғамның қайта құрылуы, қайта құруды жүзеге асырудың тәртібі мен талаптары, шаруашылық серiктестiгіне қатысушылардың қатысу үлестерiн немесе өндiрiстiк кооператив мүшелерiнiң пайларын айқындау тәртібі туралы мәселені акционерлердің жалпы жиналысының қарауына енгізеді. Шаруашылық серiктестiгiне қатысушының қатысу үлесi немесе өндiрiстiк кооператив мүшесiнiң пайы осы қатысушының қайта құрылатын қоғамда ие болған қоғам акциялары санының қоғамның орналастырылған (сатып алынғандарды қоспағанда) акцияларының жалпы санына арақатынасына барабар айқындалады.</w:t>
      </w:r>
    </w:p>
    <w:bookmarkEnd w:id="758"/>
    <w:bookmarkStart w:name="z893" w:id="759"/>
    <w:p>
      <w:pPr>
        <w:spacing w:after="0"/>
        <w:ind w:left="0"/>
        <w:jc w:val="both"/>
      </w:pPr>
      <w:r>
        <w:rPr>
          <w:rFonts w:ascii="Times New Roman"/>
          <w:b w:val="false"/>
          <w:i w:val="false"/>
          <w:color w:val="000000"/>
          <w:sz w:val="28"/>
        </w:rPr>
        <w:t>
      Шаруашылық серіктестігінің немесе өндірістік кооперативтің жарғылық капиталының мөлшері қайта ұйымдастырылатын қоғам өткізу актісіне сәйкес оған берген активтер мен мiндеттемелердiң арасындағы айырмаға тең болады және Қазақстан Республикасының заңнамалық актілерінде белгiленген талаптарға сәйкес келуге тиiс.</w:t>
      </w:r>
    </w:p>
    <w:bookmarkEnd w:id="759"/>
    <w:bookmarkStart w:name="z287" w:id="760"/>
    <w:p>
      <w:pPr>
        <w:spacing w:after="0"/>
        <w:ind w:left="0"/>
        <w:jc w:val="both"/>
      </w:pPr>
      <w:r>
        <w:rPr>
          <w:rFonts w:ascii="Times New Roman"/>
          <w:b w:val="false"/>
          <w:i w:val="false"/>
          <w:color w:val="000000"/>
          <w:sz w:val="28"/>
        </w:rPr>
        <w:t xml:space="preserve">
      3. Қайта құрылатын қоғам акционерлерінің жалпы жиналысы қоғамның қайта құрылуы, қайта құруды жүзеге асырудың тәртібі мен талаптары, шаруашылық серiктестiгiне қатысушылардың қатысу үлестерiн немесе өндiрiстiк кооператив мүшелерiнiң пайларын айқындау тәртібі туралы шешім қабылдайды және өткізу актісін бекітеді. </w:t>
      </w:r>
    </w:p>
    <w:bookmarkEnd w:id="760"/>
    <w:bookmarkStart w:name="z288" w:id="761"/>
    <w:p>
      <w:pPr>
        <w:spacing w:after="0"/>
        <w:ind w:left="0"/>
        <w:jc w:val="both"/>
      </w:pPr>
      <w:r>
        <w:rPr>
          <w:rFonts w:ascii="Times New Roman"/>
          <w:b w:val="false"/>
          <w:i w:val="false"/>
          <w:color w:val="000000"/>
          <w:sz w:val="28"/>
        </w:rPr>
        <w:t xml:space="preserve">
      4. Қайта құру кезінде құрылатын жаңа заңды тұлғаның қатысушылары өздерінің бірлескен отырысында Қазақстан Республикасының заң актілеріне сәйкес оның құрылтай құжаттарын бекіту және органдарын сайлау туралы шешім қабылдайды. </w:t>
      </w:r>
    </w:p>
    <w:bookmarkEnd w:id="761"/>
    <w:bookmarkStart w:name="z289" w:id="762"/>
    <w:p>
      <w:pPr>
        <w:spacing w:after="0"/>
        <w:ind w:left="0"/>
        <w:jc w:val="both"/>
      </w:pPr>
      <w:r>
        <w:rPr>
          <w:rFonts w:ascii="Times New Roman"/>
          <w:b w:val="false"/>
          <w:i w:val="false"/>
          <w:color w:val="000000"/>
          <w:sz w:val="28"/>
        </w:rPr>
        <w:t xml:space="preserve">
      5. Акциялар шығарылымының күші жойылған күні орталық депозитарий жасаған акционерлер тізіміне енгізілген тұлғалар акционерлік қоғамнан қайта құрылған жаңа заңды тұлғаның қатысушылары болады. </w:t>
      </w:r>
    </w:p>
    <w:bookmarkEnd w:id="7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86-бапқа өзгертулер енгізілді - ҚР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2007.02.19 </w:t>
      </w:r>
      <w:r>
        <w:rPr>
          <w:rFonts w:ascii="Times New Roman"/>
          <w:b w:val="false"/>
          <w:i w:val="false"/>
          <w:color w:val="00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2011.01.19 </w:t>
      </w:r>
      <w:r>
        <w:rPr>
          <w:rFonts w:ascii="Times New Roman"/>
          <w:b w:val="false"/>
          <w:i w:val="false"/>
          <w:color w:val="000000"/>
          <w:sz w:val="28"/>
        </w:rPr>
        <w:t>N 395-IV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10.06.2014 </w:t>
      </w:r>
      <w:r>
        <w:rPr>
          <w:rFonts w:ascii="Times New Roman"/>
          <w:b w:val="false"/>
          <w:i w:val="false"/>
          <w:color w:val="000000"/>
          <w:sz w:val="28"/>
        </w:rPr>
        <w:t>№ 208-V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87-бап. Қоғамды мәжбүрлеп қайта ұйымдастыру туралы сот шешімін орындамаудың салдары </w:t>
      </w:r>
    </w:p>
    <w:p>
      <w:pPr>
        <w:spacing w:after="0"/>
        <w:ind w:left="0"/>
        <w:jc w:val="both"/>
      </w:pPr>
      <w:r>
        <w:rPr>
          <w:rFonts w:ascii="Times New Roman"/>
          <w:b w:val="false"/>
          <w:i w:val="false"/>
          <w:color w:val="000000"/>
          <w:sz w:val="28"/>
        </w:rPr>
        <w:t xml:space="preserve">
      1. Егер қоғамның сот шешімі бойынша бөліну немесе бөлініп шығу нысанында мәжбүрлеп қайта ұйымдастыруды жүргізуге уәкілетті органдары қайта ұйымдастыруды осындай шешімде белгіленген мерзімде жүзеге асырмаса, сот біліктілік талаптарына сай келетін сенімгер басқарушы тағайындайды және оған бөліну немесе бөлініп шығу нысанында қайта ұйымдастыруды жүзеге асыруды тапсырады. </w:t>
      </w:r>
    </w:p>
    <w:bookmarkStart w:name="z894" w:id="763"/>
    <w:p>
      <w:pPr>
        <w:spacing w:after="0"/>
        <w:ind w:left="0"/>
        <w:jc w:val="both"/>
      </w:pPr>
      <w:r>
        <w:rPr>
          <w:rFonts w:ascii="Times New Roman"/>
          <w:b w:val="false"/>
          <w:i w:val="false"/>
          <w:color w:val="000000"/>
          <w:sz w:val="28"/>
        </w:rPr>
        <w:t xml:space="preserve">
      2. Сенімгер басқарушы тағайындалған кезден бастап оған директорлар кеңесі мен акционерлердің жалпы жиналысының осы Заңның 84 және 85-баптарында көзделген қайта ұйымдастыру талаптарын айқындау жөніндегі өкілеттіктері ауысады. </w:t>
      </w:r>
    </w:p>
    <w:bookmarkEnd w:id="763"/>
    <w:bookmarkStart w:name="z895" w:id="764"/>
    <w:p>
      <w:pPr>
        <w:spacing w:after="0"/>
        <w:ind w:left="0"/>
        <w:jc w:val="both"/>
      </w:pPr>
      <w:r>
        <w:rPr>
          <w:rFonts w:ascii="Times New Roman"/>
          <w:b w:val="false"/>
          <w:i w:val="false"/>
          <w:color w:val="000000"/>
          <w:sz w:val="28"/>
        </w:rPr>
        <w:t xml:space="preserve">
      3. Қоғам атынан әрекет жасайтын сенімгер басқарушы бөліну балансын жасайды және оны бөліну немесе бөлініп шығу нәтижесінде құрылған қоғамдардың жалпы жиналысында бекітілген құрылтай құжаттарымен бірге соттың қарауына береді. Қайта ұйымдастыру нәтижесінде құрылған қоғамдарды мемлекеттік тіркеу сот шешімі негізінде жүзеге асырылады. </w:t>
      </w:r>
    </w:p>
    <w:bookmarkEnd w:id="764"/>
    <w:p>
      <w:pPr>
        <w:spacing w:after="0"/>
        <w:ind w:left="0"/>
        <w:jc w:val="both"/>
      </w:pPr>
      <w:r>
        <w:rPr>
          <w:rFonts w:ascii="Times New Roman"/>
          <w:b/>
          <w:i w:val="false"/>
          <w:color w:val="000000"/>
          <w:sz w:val="28"/>
        </w:rPr>
        <w:t xml:space="preserve">88-бап. Қоғамды тарату </w:t>
      </w:r>
    </w:p>
    <w:p>
      <w:pPr>
        <w:spacing w:after="0"/>
        <w:ind w:left="0"/>
        <w:jc w:val="both"/>
      </w:pPr>
      <w:r>
        <w:rPr>
          <w:rFonts w:ascii="Times New Roman"/>
          <w:b w:val="false"/>
          <w:i w:val="false"/>
          <w:color w:val="000000"/>
          <w:sz w:val="28"/>
        </w:rPr>
        <w:t xml:space="preserve">
      1. Қоғамды ерікті түрде тарату туралы шешім Қазақстан Республикасының заң актілеріне сәйкес кредиторлармен келісімдер бойынша және олардың бақылауымен тарату рәсімін белгілейтін акционерлердің жалпы жиналысында қабылданады. </w:t>
      </w:r>
    </w:p>
    <w:bookmarkStart w:name="z276" w:id="765"/>
    <w:p>
      <w:pPr>
        <w:spacing w:after="0"/>
        <w:ind w:left="0"/>
        <w:jc w:val="both"/>
      </w:pPr>
      <w:r>
        <w:rPr>
          <w:rFonts w:ascii="Times New Roman"/>
          <w:b w:val="false"/>
          <w:i w:val="false"/>
          <w:color w:val="000000"/>
          <w:sz w:val="28"/>
        </w:rPr>
        <w:t xml:space="preserve">
      2. Қазақстан Республикасының заң актілерінде көзделген жағдайларда қоғамды мәжбүрлеп таратуды сот жүзеге асырады. </w:t>
      </w:r>
    </w:p>
    <w:bookmarkEnd w:id="765"/>
    <w:p>
      <w:pPr>
        <w:spacing w:after="0"/>
        <w:ind w:left="0"/>
        <w:jc w:val="both"/>
      </w:pPr>
      <w:r>
        <w:rPr>
          <w:rFonts w:ascii="Times New Roman"/>
          <w:b w:val="false"/>
          <w:i w:val="false"/>
          <w:color w:val="000000"/>
          <w:sz w:val="28"/>
        </w:rPr>
        <w:t xml:space="preserve">
      Егер Қазақстан Республикасының заң актілерінде өзгеше көзделмесе, қоғамды тарату туралы талапты мүдделі тұлғалар сотқа ұсынуы мүмкін. </w:t>
      </w:r>
    </w:p>
    <w:bookmarkStart w:name="z277" w:id="766"/>
    <w:p>
      <w:pPr>
        <w:spacing w:after="0"/>
        <w:ind w:left="0"/>
        <w:jc w:val="both"/>
      </w:pPr>
      <w:r>
        <w:rPr>
          <w:rFonts w:ascii="Times New Roman"/>
          <w:b w:val="false"/>
          <w:i w:val="false"/>
          <w:color w:val="000000"/>
          <w:sz w:val="28"/>
        </w:rPr>
        <w:t xml:space="preserve">
      3. Соттың немесе жалпы жиналыстың қоғамды тарату туралы шешімімен тарату комиссиясы тағайындалады. </w:t>
      </w:r>
    </w:p>
    <w:bookmarkEnd w:id="766"/>
    <w:bookmarkStart w:name="z896" w:id="767"/>
    <w:p>
      <w:pPr>
        <w:spacing w:after="0"/>
        <w:ind w:left="0"/>
        <w:jc w:val="both"/>
      </w:pPr>
      <w:r>
        <w:rPr>
          <w:rFonts w:ascii="Times New Roman"/>
          <w:b w:val="false"/>
          <w:i w:val="false"/>
          <w:color w:val="000000"/>
          <w:sz w:val="28"/>
        </w:rPr>
        <w:t xml:space="preserve">
      Тарату комиссиясы қоғамның таратылуы кезеңінде оны басқару және тізбесі Қазақстан Республикасының заңдарында белгіленген іс-әрекет жасау жөніндегі өкілеттіктерге ие болады. </w:t>
      </w:r>
    </w:p>
    <w:bookmarkEnd w:id="767"/>
    <w:bookmarkStart w:name="z897" w:id="768"/>
    <w:p>
      <w:pPr>
        <w:spacing w:after="0"/>
        <w:ind w:left="0"/>
        <w:jc w:val="both"/>
      </w:pPr>
      <w:r>
        <w:rPr>
          <w:rFonts w:ascii="Times New Roman"/>
          <w:b w:val="false"/>
          <w:i w:val="false"/>
          <w:color w:val="000000"/>
          <w:sz w:val="28"/>
        </w:rPr>
        <w:t xml:space="preserve">
      Ерiктi тарату кезiнде тарату комиссиясының құрамына қоғам кредиторларының өкілдері, ірі акционерлердің өкілдері, сондай-ақ акционерлердің жалпы жиналысының шешіміне сәйкес өзге де адамдар енгізілуге тиіс. </w:t>
      </w:r>
    </w:p>
    <w:bookmarkEnd w:id="768"/>
    <w:bookmarkStart w:name="z278" w:id="769"/>
    <w:p>
      <w:pPr>
        <w:spacing w:after="0"/>
        <w:ind w:left="0"/>
        <w:jc w:val="both"/>
      </w:pPr>
      <w:r>
        <w:rPr>
          <w:rFonts w:ascii="Times New Roman"/>
          <w:b w:val="false"/>
          <w:i w:val="false"/>
          <w:color w:val="000000"/>
          <w:sz w:val="28"/>
        </w:rPr>
        <w:t xml:space="preserve">
      4. Қоғамды тарату рәсімі және оның кредиторларының талаптарын қанағаттандыру тәртібі Қазақстан Республикасының заңдарымен реттеледі. </w:t>
      </w:r>
    </w:p>
    <w:bookmarkEnd w:id="769"/>
    <w:bookmarkStart w:name="z279" w:id="770"/>
    <w:p>
      <w:pPr>
        <w:spacing w:after="0"/>
        <w:ind w:left="0"/>
        <w:jc w:val="both"/>
      </w:pPr>
      <w:r>
        <w:rPr>
          <w:rFonts w:ascii="Times New Roman"/>
          <w:b w:val="false"/>
          <w:i w:val="false"/>
          <w:color w:val="000000"/>
          <w:sz w:val="28"/>
        </w:rPr>
        <w:t xml:space="preserve">
      5. Қоғамды тарату кезінде оның жарияланған, оның ішінде орналастырылған акциялары Қазақстан Республикасының заңдарында белгіленген тәртіппен жойылуға жатады. </w:t>
      </w:r>
    </w:p>
    <w:bookmarkEnd w:id="7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88-бапқа өзгеріс енгізілді - Қазақстан Республикасының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89-бап. Таратылатын қоғамның мүлкін акционерлер арасында бөлу </w:t>
      </w:r>
    </w:p>
    <w:p>
      <w:pPr>
        <w:spacing w:after="0"/>
        <w:ind w:left="0"/>
        <w:jc w:val="both"/>
      </w:pPr>
      <w:r>
        <w:rPr>
          <w:rFonts w:ascii="Times New Roman"/>
          <w:b w:val="false"/>
          <w:i w:val="false"/>
          <w:color w:val="000000"/>
          <w:sz w:val="28"/>
        </w:rPr>
        <w:t xml:space="preserve">
      1. Таратылатын қоғамның кредиторлардың талаптары қанағаттандырылғаннан кейін қалған мүлкін акционерлер арасында бөлуді тарату комиссиясы мынадай кезектілікпен жүзеге асырады: </w:t>
      </w:r>
    </w:p>
    <w:bookmarkStart w:name="z282" w:id="771"/>
    <w:p>
      <w:pPr>
        <w:spacing w:after="0"/>
        <w:ind w:left="0"/>
        <w:jc w:val="both"/>
      </w:pPr>
      <w:r>
        <w:rPr>
          <w:rFonts w:ascii="Times New Roman"/>
          <w:b w:val="false"/>
          <w:i w:val="false"/>
          <w:color w:val="000000"/>
          <w:sz w:val="28"/>
        </w:rPr>
        <w:t xml:space="preserve">
      1) бірінші кезекте - осы Заңға сәйкес сатып алынуға тиіс болатын акциялар бойынша төлемдер; </w:t>
      </w:r>
    </w:p>
    <w:bookmarkEnd w:id="771"/>
    <w:bookmarkStart w:name="z283" w:id="772"/>
    <w:p>
      <w:pPr>
        <w:spacing w:after="0"/>
        <w:ind w:left="0"/>
        <w:jc w:val="both"/>
      </w:pPr>
      <w:r>
        <w:rPr>
          <w:rFonts w:ascii="Times New Roman"/>
          <w:b w:val="false"/>
          <w:i w:val="false"/>
          <w:color w:val="000000"/>
          <w:sz w:val="28"/>
        </w:rPr>
        <w:t xml:space="preserve">
      2) екінші кезекте - артықшылықты акциялар бойынша есептелген және төленбеген дивидендтерді төлеу; </w:t>
      </w:r>
    </w:p>
    <w:bookmarkEnd w:id="772"/>
    <w:bookmarkStart w:name="z284" w:id="773"/>
    <w:p>
      <w:pPr>
        <w:spacing w:after="0"/>
        <w:ind w:left="0"/>
        <w:jc w:val="both"/>
      </w:pPr>
      <w:r>
        <w:rPr>
          <w:rFonts w:ascii="Times New Roman"/>
          <w:b w:val="false"/>
          <w:i w:val="false"/>
          <w:color w:val="000000"/>
          <w:sz w:val="28"/>
        </w:rPr>
        <w:t xml:space="preserve">
      3) үшінші кезекте - жай акциялар бойынша есептелген және төленбеген дивидендтерді төлеу. </w:t>
      </w:r>
    </w:p>
    <w:bookmarkEnd w:id="77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 (алып тасталды) </w:t>
      </w:r>
      <w:r>
        <w:br/>
      </w:r>
      <w:r>
        <w:rPr>
          <w:rFonts w:ascii="Times New Roman"/>
          <w:b w:val="false"/>
          <w:i w:val="false"/>
          <w:color w:val="000000"/>
          <w:sz w:val="28"/>
        </w:rPr>
        <w:t>
</w:t>
      </w:r>
      <w:r>
        <w:rPr>
          <w:rFonts w:ascii="Times New Roman"/>
          <w:b w:val="false"/>
          <w:i w:val="false"/>
          <w:color w:val="ff0000"/>
          <w:sz w:val="28"/>
        </w:rPr>
        <w:t xml:space="preserve">      5) (алып тасталды) </w:t>
      </w:r>
      <w:r>
        <w:br/>
      </w:r>
      <w:r>
        <w:rPr>
          <w:rFonts w:ascii="Times New Roman"/>
          <w:b w:val="false"/>
          <w:i w:val="false"/>
          <w:color w:val="000000"/>
          <w:sz w:val="28"/>
        </w:rPr>
        <w:t>
</w:t>
      </w:r>
    </w:p>
    <w:bookmarkStart w:name="z285" w:id="774"/>
    <w:p>
      <w:pPr>
        <w:spacing w:after="0"/>
        <w:ind w:left="0"/>
        <w:jc w:val="both"/>
      </w:pPr>
      <w:r>
        <w:rPr>
          <w:rFonts w:ascii="Times New Roman"/>
          <w:b w:val="false"/>
          <w:i w:val="false"/>
          <w:color w:val="000000"/>
          <w:sz w:val="28"/>
        </w:rPr>
        <w:t xml:space="preserve">
      2. Әрбір кезектің талаптары алдыңғы кезектің талаптары толық қанағаттандырылғаннан кейін қанағаттандырылады. </w:t>
      </w:r>
    </w:p>
    <w:bookmarkEnd w:id="774"/>
    <w:bookmarkStart w:name="z898" w:id="775"/>
    <w:p>
      <w:pPr>
        <w:spacing w:after="0"/>
        <w:ind w:left="0"/>
        <w:jc w:val="both"/>
      </w:pPr>
      <w:r>
        <w:rPr>
          <w:rFonts w:ascii="Times New Roman"/>
          <w:b w:val="false"/>
          <w:i w:val="false"/>
          <w:color w:val="000000"/>
          <w:sz w:val="28"/>
        </w:rPr>
        <w:t xml:space="preserve">
      Егер таратылатын қоғамның мүлкі есептелген, бірақ төленбеген дивидендтерді төлеуге және артықшылықты акциялардың құнын өтеуге жеткіліксіз болса, аталған мүлік, осы Заңның 13-бабы 2-тармағының талаптары ескерiле отырып, түгелдей осы санаттағы акционерлер арасында оларға тиесілі акциялардың санына қарай бөлінеді. </w:t>
      </w:r>
    </w:p>
    <w:bookmarkEnd w:id="77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89-бапқа өзгеріс енгізілді - Қазақстан Республикасының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Заңымен. </w:t>
      </w:r>
      <w:r>
        <w:br/>
      </w:r>
      <w:r>
        <w:rPr>
          <w:rFonts w:ascii="Times New Roman"/>
          <w:b w:val="false"/>
          <w:i w:val="false"/>
          <w:color w:val="000000"/>
          <w:sz w:val="28"/>
        </w:rPr>
        <w:t>
</w:t>
      </w:r>
    </w:p>
    <w:bookmarkStart w:name="z100" w:id="776"/>
    <w:p>
      <w:pPr>
        <w:spacing w:after="0"/>
        <w:ind w:left="0"/>
        <w:jc w:val="left"/>
      </w:pPr>
      <w:r>
        <w:rPr>
          <w:rFonts w:ascii="Times New Roman"/>
          <w:b/>
          <w:i w:val="false"/>
          <w:color w:val="000000"/>
        </w:rPr>
        <w:t xml:space="preserve">  11-тарау. Қорытынды және өтпелі ережелер</w:t>
      </w:r>
    </w:p>
    <w:bookmarkEnd w:id="776"/>
    <w:p>
      <w:pPr>
        <w:spacing w:after="0"/>
        <w:ind w:left="0"/>
        <w:jc w:val="both"/>
      </w:pPr>
      <w:r>
        <w:rPr>
          <w:rFonts w:ascii="Times New Roman"/>
          <w:b/>
          <w:i w:val="false"/>
          <w:color w:val="000000"/>
          <w:sz w:val="28"/>
        </w:rPr>
        <w:t xml:space="preserve">90-бап. Өтпелі ережелер </w:t>
      </w:r>
    </w:p>
    <w:p>
      <w:pPr>
        <w:spacing w:after="0"/>
        <w:ind w:left="0"/>
        <w:jc w:val="both"/>
      </w:pPr>
      <w:r>
        <w:rPr>
          <w:rFonts w:ascii="Times New Roman"/>
          <w:b w:val="false"/>
          <w:i w:val="false"/>
          <w:color w:val="000000"/>
          <w:sz w:val="28"/>
        </w:rPr>
        <w:t xml:space="preserve">
      1. Осы Заң қолданысқа енгiзiлгенге дейiн құрылған қоғамдар осы Заң қолданысқа енгiзiлген күннен бастап үш жыл iшiнде өздерiнiң құрылтай құжаттарына тиiстi өзгерiстер енгiзуге және қоғамның жарғылық капиталының мөлшерiн осы Заң қолданысқа енгiзiлген күнге тиiстi қаржы жылына арналған республикалық бюджет туралы заңда белгiленген айлық есептiк көрсеткiш мөлшерiн негiзге ала отырып, осы Заңның 10-бабына сәйкес келтiруге не қоғамды қайта ұйымдастыруға немесе оны таратуға мiндеттi. </w:t>
      </w:r>
    </w:p>
    <w:bookmarkStart w:name="z280" w:id="777"/>
    <w:p>
      <w:pPr>
        <w:spacing w:after="0"/>
        <w:ind w:left="0"/>
        <w:jc w:val="both"/>
      </w:pPr>
      <w:r>
        <w:rPr>
          <w:rFonts w:ascii="Times New Roman"/>
          <w:b w:val="false"/>
          <w:i w:val="false"/>
          <w:color w:val="000000"/>
          <w:sz w:val="28"/>
        </w:rPr>
        <w:t>
      2. Қоғам осы баптың 1-тармағында белгiленген талаптарды орындамаған жағдайда, уәкiлеттi орган оны мәжбүрлеп тарату не оны қайта құру нысанында қайта ұйымдастыру туралы сотқа өтiнiш беруге құқылы.</w:t>
      </w:r>
    </w:p>
    <w:bookmarkEnd w:id="777"/>
    <w:bookmarkStart w:name="z281" w:id="778"/>
    <w:p>
      <w:pPr>
        <w:spacing w:after="0"/>
        <w:ind w:left="0"/>
        <w:jc w:val="both"/>
      </w:pPr>
      <w:r>
        <w:rPr>
          <w:rFonts w:ascii="Times New Roman"/>
          <w:b w:val="false"/>
          <w:i w:val="false"/>
          <w:color w:val="000000"/>
          <w:sz w:val="28"/>
        </w:rPr>
        <w:t xml:space="preserve">
      3. Осы Заң қолданысқа енгізілгенге дейін акциялар ұстаушылардың тізілімін жасауды, жүргізуді және сақтауды дербес жүзеге асырған қоғам осы Заң қолданысқа енгізілген күннен бастап үш айдың ішінде қоғамның тіркеушісін сайлау туралы шешім қабылдап, оған қоғамның акцияларын ұстаушылардың тiзiлiмдер жүйесін құрайтын құжаттарды беруге міндетті. </w:t>
      </w:r>
    </w:p>
    <w:bookmarkEnd w:id="7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90-бапқа өзгеріс енгізілді - Қазақстан Республикасының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91-бап. Осы Заңды қолданысқа енгізу тәртібі </w:t>
      </w:r>
    </w:p>
    <w:p>
      <w:pPr>
        <w:spacing w:after="0"/>
        <w:ind w:left="0"/>
        <w:jc w:val="both"/>
      </w:pPr>
      <w:r>
        <w:rPr>
          <w:rFonts w:ascii="Times New Roman"/>
          <w:b w:val="false"/>
          <w:i w:val="false"/>
          <w:color w:val="000000"/>
          <w:sz w:val="28"/>
        </w:rPr>
        <w:t xml:space="preserve">
      1. Осы Заң оның ресми жарияланған күнінен бастап қолданысқа енгізіледі. </w:t>
      </w:r>
    </w:p>
    <w:bookmarkStart w:name="z899" w:id="779"/>
    <w:p>
      <w:pPr>
        <w:spacing w:after="0"/>
        <w:ind w:left="0"/>
        <w:jc w:val="both"/>
      </w:pPr>
      <w:r>
        <w:rPr>
          <w:rFonts w:ascii="Times New Roman"/>
          <w:b w:val="false"/>
          <w:i w:val="false"/>
          <w:color w:val="000000"/>
          <w:sz w:val="28"/>
        </w:rPr>
        <w:t xml:space="preserve">
      2. "Акционерлік қоғамдар туралы" 1998 жылғы 10 шілдедегі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(Қазақстан Республикасы Парламентінің Жаршысы, 1998 ж., N 17-18, 223-құжат; 1999 ж., N 20, 727-құжат; N 24, 1072-құжат; 2001 ж., N 23, 321-құжат; 2002 ж., N 10, 102-құжат) күші жойылды деп танылсын.</w:t>
      </w:r>
    </w:p>
    <w:bookmarkEnd w:id="779"/>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Президенті</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