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4921d5" w14:textId="04921d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Бағалы металдар мен асыл тастар туралы</w:t>
      </w:r>
    </w:p>
    <w:p>
      <w:pPr>
        <w:spacing w:after="0"/>
        <w:ind w:left="0"/>
        <w:jc w:val="both"/>
      </w:pPr>
      <w:r>
        <w:rPr>
          <w:rFonts w:ascii="Times New Roman"/>
          <w:b w:val="false"/>
          <w:i w:val="false"/>
          <w:color w:val="000000"/>
          <w:sz w:val="28"/>
        </w:rPr>
        <w:t>Қазақстан Республикасының Заңы 2016 жылғы 14 қаңтардағы № 444-V ҚРЗ.</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000000"/>
          <w:sz w:val="28"/>
        </w:rPr>
        <w:t>15-баптан</w:t>
      </w:r>
      <w:r>
        <w:rPr>
          <w:rFonts w:ascii="Times New Roman"/>
          <w:b w:val="false"/>
          <w:i w:val="false"/>
          <w:color w:val="ff0000"/>
          <w:sz w:val="28"/>
        </w:rPr>
        <w:t xml:space="preserve"> қараңыз.</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Қолданушыларға ыңғайлы болуы үшін ЗҚАИ мазмұнды жасады.</w:t>
      </w:r>
    </w:p>
    <w:p>
      <w:pPr>
        <w:spacing w:after="0"/>
        <w:ind w:left="0"/>
        <w:jc w:val="both"/>
      </w:pPr>
      <w:r>
        <w:rPr>
          <w:rFonts w:ascii="Times New Roman"/>
          <w:b w:val="false"/>
          <w:i w:val="false"/>
          <w:color w:val="000000"/>
          <w:sz w:val="28"/>
        </w:rPr>
        <w:t>МАЗМҰНЫ</w:t>
      </w:r>
    </w:p>
    <w:bookmarkStart w:name="z80" w:id="0"/>
    <w:p>
      <w:pPr>
        <w:spacing w:after="0"/>
        <w:ind w:left="0"/>
        <w:jc w:val="both"/>
      </w:pPr>
      <w:r>
        <w:rPr>
          <w:rFonts w:ascii="Times New Roman"/>
          <w:b w:val="false"/>
          <w:i w:val="false"/>
          <w:color w:val="000000"/>
          <w:sz w:val="28"/>
        </w:rPr>
        <w:t>
      Осы Заң бағалы металдарды өндіру және бағалы металдар мен асыл тастардың, құрамында бағалы металдар бар шикізат тауарларының, бағалы металдар мен асыл тастардан жасалған зергерлік және басқа да бұйымдардың айналымы саласында туындайтын қоғамдық қатынастарды реттейді.</w:t>
      </w:r>
    </w:p>
    <w:bookmarkEnd w:id="0"/>
    <w:p>
      <w:pPr>
        <w:spacing w:after="0"/>
        <w:ind w:left="0"/>
        <w:jc w:val="both"/>
      </w:pPr>
      <w:r>
        <w:rPr>
          <w:rFonts w:ascii="Times New Roman"/>
          <w:b/>
          <w:i w:val="false"/>
          <w:color w:val="000000"/>
          <w:sz w:val="28"/>
        </w:rPr>
        <w:t>1-бап. Осы Заңда пайдаланылатын негізгі ұғымдар</w:t>
      </w:r>
    </w:p>
    <w:p>
      <w:pPr>
        <w:spacing w:after="0"/>
        <w:ind w:left="0"/>
        <w:jc w:val="both"/>
      </w:pPr>
      <w:r>
        <w:rPr>
          <w:rFonts w:ascii="Times New Roman"/>
          <w:b w:val="false"/>
          <w:i w:val="false"/>
          <w:color w:val="000000"/>
          <w:sz w:val="28"/>
        </w:rPr>
        <w:t>
      Осы Заңда мынадай негізгі ұғымдар пайдаланылады:</w:t>
      </w:r>
    </w:p>
    <w:bookmarkStart w:name="z16" w:id="1"/>
    <w:p>
      <w:pPr>
        <w:spacing w:after="0"/>
        <w:ind w:left="0"/>
        <w:jc w:val="both"/>
      </w:pPr>
      <w:r>
        <w:rPr>
          <w:rFonts w:ascii="Times New Roman"/>
          <w:b w:val="false"/>
          <w:i w:val="false"/>
          <w:color w:val="000000"/>
          <w:sz w:val="28"/>
        </w:rPr>
        <w:t>
      1) асыл тастар – табиғи алмастар, зүбәржаттар, лағылдар, жақұттар және александриттер, сондай-ақ шикі (табиғи) және өңделген түрдегі табиғи інжу. Асыл тастарға бірегей кәріптас түзілімдері теңестіріледі;</w:t>
      </w:r>
    </w:p>
    <w:bookmarkEnd w:id="1"/>
    <w:bookmarkStart w:name="z17" w:id="2"/>
    <w:p>
      <w:pPr>
        <w:spacing w:after="0"/>
        <w:ind w:left="0"/>
        <w:jc w:val="both"/>
      </w:pPr>
      <w:r>
        <w:rPr>
          <w:rFonts w:ascii="Times New Roman"/>
          <w:b w:val="false"/>
          <w:i w:val="false"/>
          <w:color w:val="000000"/>
          <w:sz w:val="28"/>
        </w:rPr>
        <w:t>
      2) асыл тастардың, бағалы металдар мен асыл тастардан жасалған зергерлік және басқа да бұйымдардың сараптамасы (бұдан әрі – сараптама) – асыл тастарды сәйкестендіруді және бағалы металдар мен асыл тастардан жасалған зергерлік және басқа да бұйымдардағы бағалы металдарды сынамалауды, сынамалау таңбалары бедерлерінің төлнұсқалығын тексеруді қамтитын, уәкілетті ұйымдар жүзеге асыратын сынақтарды ұйымдастыру және жүргізу;</w:t>
      </w:r>
    </w:p>
    <w:bookmarkEnd w:id="2"/>
    <w:bookmarkStart w:name="z18" w:id="3"/>
    <w:p>
      <w:pPr>
        <w:spacing w:after="0"/>
        <w:ind w:left="0"/>
        <w:jc w:val="both"/>
      </w:pPr>
      <w:r>
        <w:rPr>
          <w:rFonts w:ascii="Times New Roman"/>
          <w:b w:val="false"/>
          <w:i w:val="false"/>
          <w:color w:val="000000"/>
          <w:sz w:val="28"/>
        </w:rPr>
        <w:t>
      3) асыл тастарды сәйкестендіру – асыл тастардың сыныптамалық және құндық сипаттамаларының нормативтік-техникалық құжаттаманың талаптарына сәйкестігін белгілеу;</w:t>
      </w:r>
    </w:p>
    <w:bookmarkEnd w:id="3"/>
    <w:p>
      <w:pPr>
        <w:spacing w:after="0"/>
        <w:ind w:left="0"/>
        <w:jc w:val="both"/>
      </w:pPr>
      <w:r>
        <w:rPr>
          <w:rFonts w:ascii="Times New Roman"/>
          <w:b w:val="false"/>
          <w:i w:val="false"/>
          <w:color w:val="000000"/>
          <w:sz w:val="28"/>
        </w:rPr>
        <w:t>
      4) атаулы таңба – бағалы металдар мен асыл тастардан жасалған зергерлік және басқа да бұйымдарға салынатын және бағалы металдар мен асыл тастардан жасалған зергерлік және басқа да бұйымдарды дайындаушыны куәландыратын арнайы белгі;</w:t>
      </w:r>
    </w:p>
    <w:bookmarkStart w:name="z19" w:id="4"/>
    <w:p>
      <w:pPr>
        <w:spacing w:after="0"/>
        <w:ind w:left="0"/>
        <w:jc w:val="both"/>
      </w:pPr>
      <w:r>
        <w:rPr>
          <w:rFonts w:ascii="Times New Roman"/>
          <w:b w:val="false"/>
          <w:i w:val="false"/>
          <w:color w:val="000000"/>
          <w:sz w:val="28"/>
        </w:rPr>
        <w:t>
      5) аффинаждау – бағалы металдарды қоспалардан және ілеспе құрауыштардан тазалау, бағалы металдарды ұлттық немесе халықаралық стандартқа сәйкес келетін сапаға дейін жеткізу процесі;</w:t>
      </w:r>
    </w:p>
    <w:bookmarkEnd w:id="4"/>
    <w:bookmarkStart w:name="z20" w:id="5"/>
    <w:p>
      <w:pPr>
        <w:spacing w:after="0"/>
        <w:ind w:left="0"/>
        <w:jc w:val="both"/>
      </w:pPr>
      <w:r>
        <w:rPr>
          <w:rFonts w:ascii="Times New Roman"/>
          <w:b w:val="false"/>
          <w:i w:val="false"/>
          <w:color w:val="000000"/>
          <w:sz w:val="28"/>
        </w:rPr>
        <w:t>
      6) аффинирленген алтын – аффинаждау нәтижесінде құймалар, тілімдер, түйіршіктер және ұнтақтар түрінде алынған алтын;</w:t>
      </w:r>
    </w:p>
    <w:bookmarkEnd w:id="5"/>
    <w:bookmarkStart w:name="z21" w:id="6"/>
    <w:p>
      <w:pPr>
        <w:spacing w:after="0"/>
        <w:ind w:left="0"/>
        <w:jc w:val="both"/>
      </w:pPr>
      <w:r>
        <w:rPr>
          <w:rFonts w:ascii="Times New Roman"/>
          <w:b w:val="false"/>
          <w:i w:val="false"/>
          <w:color w:val="000000"/>
          <w:sz w:val="28"/>
        </w:rPr>
        <w:t>
      7) бағалы металдар – кез келген күйдегі және түрдегі алтын, күміс, платина және платина тобындағы металдар (палладий, иридий, родий, рутений және осмий);</w:t>
      </w:r>
    </w:p>
    <w:bookmarkEnd w:id="6"/>
    <w:bookmarkStart w:name="z22" w:id="7"/>
    <w:p>
      <w:pPr>
        <w:spacing w:after="0"/>
        <w:ind w:left="0"/>
        <w:jc w:val="both"/>
      </w:pPr>
      <w:r>
        <w:rPr>
          <w:rFonts w:ascii="Times New Roman"/>
          <w:b w:val="false"/>
          <w:i w:val="false"/>
          <w:color w:val="000000"/>
          <w:sz w:val="28"/>
        </w:rPr>
        <w:t>
      8) бағалы металдардың аффинаждауға жатпайтын саф түрлері – осы нақты кен орнындағы бағалы металдың басым бөлшектерінен өз мөлшері бойынша бірден ерекшеленетін және массасы 0,3 грамнан асатын, бағалы металдардың минералды шикізатынан бөлініп алынған, ішкі және сыртқы нарықтардағы айналысқа, өндірістік, ғылыми, әлеуметтік-мәдени мақсаттарда пайдалануға арналған бағалы металдардың саф түрлері;</w:t>
      </w:r>
    </w:p>
    <w:bookmarkEnd w:id="7"/>
    <w:bookmarkStart w:name="z23" w:id="8"/>
    <w:p>
      <w:pPr>
        <w:spacing w:after="0"/>
        <w:ind w:left="0"/>
        <w:jc w:val="both"/>
      </w:pPr>
      <w:r>
        <w:rPr>
          <w:rFonts w:ascii="Times New Roman"/>
          <w:b w:val="false"/>
          <w:i w:val="false"/>
          <w:color w:val="000000"/>
          <w:sz w:val="28"/>
        </w:rPr>
        <w:t>
      9) бағалы металдардың сынықтары мен қалдықтары – жөнделмейтін ақауды қоса алғанда, бағалы металдарды алу мақсатында кейіннен қайта өңдеу үшін пайдалануға болатын, жарамсыз болып қалған, пайдаланылу құндылығын жоғалтқан немесе жоюға жататын, құрамында бағалы металл бар бұйымдар және (немесе) олардың құрауыш бөліктері, сондай-ақ техникалық және тұрмыстық мақсаттағы өнімді өндіру және пайдалану кезінде түзілген, құрамында бағалы металл бар материалдардың, металлургиялық өндірістің аралық өнімдерінің қалдықтары;</w:t>
      </w:r>
    </w:p>
    <w:bookmarkEnd w:id="8"/>
    <w:bookmarkStart w:name="z24" w:id="9"/>
    <w:p>
      <w:pPr>
        <w:spacing w:after="0"/>
        <w:ind w:left="0"/>
        <w:jc w:val="both"/>
      </w:pPr>
      <w:r>
        <w:rPr>
          <w:rFonts w:ascii="Times New Roman"/>
          <w:b w:val="false"/>
          <w:i w:val="false"/>
          <w:color w:val="000000"/>
          <w:sz w:val="28"/>
        </w:rPr>
        <w:t>
      10) бағалы металдарды өндіру – құрамында бағалы металдар бар өндірілген кешенді кендерден, концентраттардан және басқа да жартылай өнімдерден, бағалы металдардың сынықтары мен қалдықтарынан бағалы металдарды алу, сондай-ақ бағалы металдарды аффинаждау;</w:t>
      </w:r>
    </w:p>
    <w:bookmarkEnd w:id="9"/>
    <w:bookmarkStart w:name="z25" w:id="10"/>
    <w:p>
      <w:pPr>
        <w:spacing w:after="0"/>
        <w:ind w:left="0"/>
        <w:jc w:val="both"/>
      </w:pPr>
      <w:r>
        <w:rPr>
          <w:rFonts w:ascii="Times New Roman"/>
          <w:b w:val="false"/>
          <w:i w:val="false"/>
          <w:color w:val="000000"/>
          <w:sz w:val="28"/>
        </w:rPr>
        <w:t>
      11) бағалы металдарды өндіру субъектілері – Қазақстан Республикасының аумағында бағалы металдарды өндіруді жүзеге асыратын Қазақстан Республикасының заңды тұлғалары;</w:t>
      </w:r>
    </w:p>
    <w:bookmarkEnd w:id="10"/>
    <w:bookmarkStart w:name="z26" w:id="11"/>
    <w:p>
      <w:pPr>
        <w:spacing w:after="0"/>
        <w:ind w:left="0"/>
        <w:jc w:val="both"/>
      </w:pPr>
      <w:r>
        <w:rPr>
          <w:rFonts w:ascii="Times New Roman"/>
          <w:b w:val="false"/>
          <w:i w:val="false"/>
          <w:color w:val="000000"/>
          <w:sz w:val="28"/>
        </w:rPr>
        <w:t>
      12) бағалы металдар мен асыл тастардан жасалған зергерлік және басқа да бұйымдар (бұдан әрі – зергерлік және басқа да бұйымдар) – бағалы металдардан жасалған монеталарды қоспағанда, асыл тастардан және табиғи немесе жасанды жолмен алынған басқа да материалдардан жасалған көздері бар не онсыз, әртүрлі көркемдік өңдеу түрлерін пайдалана отырып, асыл тастардан, бағалы металдардан және олардың қорытпаларынан жасалған, әртүрлі әшекейлер, тұрмыстық кәдеге жарататын заттар ретінде және (немесе) діни әрі декоративтік мақсаттарда қолданылатын бұйымдар;</w:t>
      </w:r>
    </w:p>
    <w:bookmarkEnd w:id="11"/>
    <w:bookmarkStart w:name="z27" w:id="12"/>
    <w:p>
      <w:pPr>
        <w:spacing w:after="0"/>
        <w:ind w:left="0"/>
        <w:jc w:val="both"/>
      </w:pPr>
      <w:r>
        <w:rPr>
          <w:rFonts w:ascii="Times New Roman"/>
          <w:b w:val="false"/>
          <w:i w:val="false"/>
          <w:color w:val="000000"/>
          <w:sz w:val="28"/>
        </w:rPr>
        <w:t>
      13) бағалы металдар мен асыл тастардың, құрамында бағалы металдар бар шикізат тауарларының, зергерлік және басқа да бұйымдардың айналымы – бағалы металдар мен асыл тастарды, құрамында бағалы металдар бар шикізат тауарларын, зергерлік және басқа да бұйымдарды өндіру, әкелу, әкету, олармен азаматтық-құқықтық мәмілелер жасау, мемлекеттің аффинирленген алтынды басым құқық шеңберінде сатып алуы, сондай-ақ бағалы металдар мен асыл тастарды инвестициялық және басқа да мұқтаждар үшін қолдану;</w:t>
      </w:r>
    </w:p>
    <w:bookmarkEnd w:id="12"/>
    <w:bookmarkStart w:name="z28" w:id="13"/>
    <w:p>
      <w:pPr>
        <w:spacing w:after="0"/>
        <w:ind w:left="0"/>
        <w:jc w:val="both"/>
      </w:pPr>
      <w:r>
        <w:rPr>
          <w:rFonts w:ascii="Times New Roman"/>
          <w:b w:val="false"/>
          <w:i w:val="false"/>
          <w:color w:val="000000"/>
          <w:sz w:val="28"/>
        </w:rPr>
        <w:t>
      14) зергерлік және басқа да бұйымдарды өндіру субъектілері – зергерлік және басқа да бұйымдарды дайындауды жүзеге асыратын дара кәсіпкерлер мен заңды тұлғалар;</w:t>
      </w:r>
    </w:p>
    <w:bookmarkEnd w:id="13"/>
    <w:bookmarkStart w:name="z29" w:id="14"/>
    <w:p>
      <w:pPr>
        <w:spacing w:after="0"/>
        <w:ind w:left="0"/>
        <w:jc w:val="both"/>
      </w:pPr>
      <w:r>
        <w:rPr>
          <w:rFonts w:ascii="Times New Roman"/>
          <w:b w:val="false"/>
          <w:i w:val="false"/>
          <w:color w:val="000000"/>
          <w:sz w:val="28"/>
        </w:rPr>
        <w:t>
      15) инвестициялық алтын – мынадай шарттарға сәйкес келетін алтын:</w:t>
      </w:r>
    </w:p>
    <w:bookmarkEnd w:id="14"/>
    <w:p>
      <w:pPr>
        <w:spacing w:after="0"/>
        <w:ind w:left="0"/>
        <w:jc w:val="both"/>
      </w:pPr>
      <w:r>
        <w:rPr>
          <w:rFonts w:ascii="Times New Roman"/>
          <w:b w:val="false"/>
          <w:i w:val="false"/>
          <w:color w:val="000000"/>
          <w:sz w:val="28"/>
        </w:rPr>
        <w:t>
      алтын монеталар үшін:</w:t>
      </w:r>
    </w:p>
    <w:p>
      <w:pPr>
        <w:spacing w:after="0"/>
        <w:ind w:left="0"/>
        <w:jc w:val="both"/>
      </w:pPr>
      <w:r>
        <w:rPr>
          <w:rFonts w:ascii="Times New Roman"/>
          <w:b w:val="false"/>
          <w:i w:val="false"/>
          <w:color w:val="000000"/>
          <w:sz w:val="28"/>
        </w:rPr>
        <w:t>
      мұндай алтын монеталардың нумизматикалық құндылығы болмайды;</w:t>
      </w:r>
    </w:p>
    <w:p>
      <w:pPr>
        <w:spacing w:after="0"/>
        <w:ind w:left="0"/>
        <w:jc w:val="both"/>
      </w:pPr>
      <w:r>
        <w:rPr>
          <w:rFonts w:ascii="Times New Roman"/>
          <w:b w:val="false"/>
          <w:i w:val="false"/>
          <w:color w:val="000000"/>
          <w:sz w:val="28"/>
        </w:rPr>
        <w:t>
      алтын монеталардың тазалығы жалпы массасының 1000 үлесінің 900 мыңдық үлесіне тең немесе одан асады (бұл 900-сынамаға, 900 промиллеге, 90,0 пайызға немесе 21,6 каратқа сәйкес келеді).</w:t>
      </w:r>
    </w:p>
    <w:p>
      <w:pPr>
        <w:spacing w:after="0"/>
        <w:ind w:left="0"/>
        <w:jc w:val="both"/>
      </w:pPr>
      <w:r>
        <w:rPr>
          <w:rFonts w:ascii="Times New Roman"/>
          <w:b w:val="false"/>
          <w:i w:val="false"/>
          <w:color w:val="000000"/>
          <w:sz w:val="28"/>
        </w:rPr>
        <w:t>
      Бұл ретте алтын монета мынадай шарттардың біріне сәйкес болған кезде:</w:t>
      </w:r>
    </w:p>
    <w:p>
      <w:pPr>
        <w:spacing w:after="0"/>
        <w:ind w:left="0"/>
        <w:jc w:val="both"/>
      </w:pPr>
      <w:r>
        <w:rPr>
          <w:rFonts w:ascii="Times New Roman"/>
          <w:b w:val="false"/>
          <w:i w:val="false"/>
          <w:color w:val="000000"/>
          <w:sz w:val="28"/>
        </w:rPr>
        <w:t>
      1800 жылға дейін соғылған;</w:t>
      </w:r>
    </w:p>
    <w:p>
      <w:pPr>
        <w:spacing w:after="0"/>
        <w:ind w:left="0"/>
        <w:jc w:val="both"/>
      </w:pPr>
      <w:r>
        <w:rPr>
          <w:rFonts w:ascii="Times New Roman"/>
          <w:b w:val="false"/>
          <w:i w:val="false"/>
          <w:color w:val="000000"/>
          <w:sz w:val="28"/>
        </w:rPr>
        <w:t>
      "пруф" (proof) сапасымен бетінің айнадай болып шығуын қамтамасыз ететін технология бойынша соғылған;</w:t>
      </w:r>
    </w:p>
    <w:p>
      <w:pPr>
        <w:spacing w:after="0"/>
        <w:ind w:left="0"/>
        <w:jc w:val="both"/>
      </w:pPr>
      <w:r>
        <w:rPr>
          <w:rFonts w:ascii="Times New Roman"/>
          <w:b w:val="false"/>
          <w:i w:val="false"/>
          <w:color w:val="000000"/>
          <w:sz w:val="28"/>
        </w:rPr>
        <w:t>
      шығарылымының таралымы 1000 данадан аспаған;</w:t>
      </w:r>
    </w:p>
    <w:p>
      <w:pPr>
        <w:spacing w:after="0"/>
        <w:ind w:left="0"/>
        <w:jc w:val="both"/>
      </w:pPr>
      <w:r>
        <w:rPr>
          <w:rFonts w:ascii="Times New Roman"/>
          <w:b w:val="false"/>
          <w:i w:val="false"/>
          <w:color w:val="000000"/>
          <w:sz w:val="28"/>
        </w:rPr>
        <w:t>
      оның нарықтық бағасы монета құрамындағы алтын құнының 80 пайызынан асқан жағдайда, оның нумизматикалық құндылығы бар деп танылады.</w:t>
      </w:r>
    </w:p>
    <w:p>
      <w:pPr>
        <w:spacing w:after="0"/>
        <w:ind w:left="0"/>
        <w:jc w:val="both"/>
      </w:pPr>
      <w:r>
        <w:rPr>
          <w:rFonts w:ascii="Times New Roman"/>
          <w:b w:val="false"/>
          <w:i w:val="false"/>
          <w:color w:val="000000"/>
          <w:sz w:val="28"/>
        </w:rPr>
        <w:t>
      Монетаның құрамындағы алтынның құны алтын монетаны өткізу күні Лондон бағалы металдар нарығының қауымдастығы белгілеген (белгіленген) алтынның таңертеңгі фиксингін (баға белгіленімін) көрсетілген күні белгіленген валюта айырбасының нарықтық бағамына көбейту арқылы айқындалады.</w:t>
      </w:r>
    </w:p>
    <w:p>
      <w:pPr>
        <w:spacing w:after="0"/>
        <w:ind w:left="0"/>
        <w:jc w:val="both"/>
      </w:pPr>
      <w:r>
        <w:rPr>
          <w:rFonts w:ascii="Times New Roman"/>
          <w:b w:val="false"/>
          <w:i w:val="false"/>
          <w:color w:val="000000"/>
          <w:sz w:val="28"/>
        </w:rPr>
        <w:t>
      Қалған алтын үшін:</w:t>
      </w:r>
    </w:p>
    <w:p>
      <w:pPr>
        <w:spacing w:after="0"/>
        <w:ind w:left="0"/>
        <w:jc w:val="both"/>
      </w:pPr>
      <w:r>
        <w:rPr>
          <w:rFonts w:ascii="Times New Roman"/>
          <w:b w:val="false"/>
          <w:i w:val="false"/>
          <w:color w:val="000000"/>
          <w:sz w:val="28"/>
        </w:rPr>
        <w:t>
      мұндай алтын аффинирленген болып табылады (мұндай алтынның тазалығы лигатуралық массаның 1000 үлесінің 995 мыңдық үлесіне тең немесе одан асады (бұл 995-сынамаға, 995 промиллеге, 99,5 пайызға немесе 23,88 каратқа сәйкес келеді);</w:t>
      </w:r>
    </w:p>
    <w:p>
      <w:pPr>
        <w:spacing w:after="0"/>
        <w:ind w:left="0"/>
        <w:jc w:val="both"/>
      </w:pPr>
      <w:r>
        <w:rPr>
          <w:rFonts w:ascii="Times New Roman"/>
          <w:b w:val="false"/>
          <w:i w:val="false"/>
          <w:color w:val="000000"/>
          <w:sz w:val="28"/>
        </w:rPr>
        <w:t>
      мұндай алтын ұлттық немесе халықаралық стандартқа сәйкес келеді, өлшеуіш немесе стандартты құйма және (немесе) тілім түрінде дайындалып, мынадай таңбалау салынады:</w:t>
      </w:r>
    </w:p>
    <w:p>
      <w:pPr>
        <w:spacing w:after="0"/>
        <w:ind w:left="0"/>
        <w:jc w:val="both"/>
      </w:pPr>
      <w:r>
        <w:rPr>
          <w:rFonts w:ascii="Times New Roman"/>
          <w:b w:val="false"/>
          <w:i w:val="false"/>
          <w:color w:val="000000"/>
          <w:sz w:val="28"/>
        </w:rPr>
        <w:t>
      стандартты құйма және (немесе) тілім үшін:</w:t>
      </w:r>
    </w:p>
    <w:p>
      <w:pPr>
        <w:spacing w:after="0"/>
        <w:ind w:left="0"/>
        <w:jc w:val="both"/>
      </w:pPr>
      <w:r>
        <w:rPr>
          <w:rFonts w:ascii="Times New Roman"/>
          <w:b w:val="false"/>
          <w:i w:val="false"/>
          <w:color w:val="000000"/>
          <w:sz w:val="28"/>
        </w:rPr>
        <w:t>
      сериялық нөмірі (дайындалған жылы қамтылуы мүмкін);</w:t>
      </w:r>
    </w:p>
    <w:p>
      <w:pPr>
        <w:spacing w:after="0"/>
        <w:ind w:left="0"/>
        <w:jc w:val="both"/>
      </w:pPr>
      <w:r>
        <w:rPr>
          <w:rFonts w:ascii="Times New Roman"/>
          <w:b w:val="false"/>
          <w:i w:val="false"/>
          <w:color w:val="000000"/>
          <w:sz w:val="28"/>
        </w:rPr>
        <w:t>
      дайындаушының тауар белгісі;</w:t>
      </w:r>
    </w:p>
    <w:p>
      <w:pPr>
        <w:spacing w:after="0"/>
        <w:ind w:left="0"/>
        <w:jc w:val="both"/>
      </w:pPr>
      <w:r>
        <w:rPr>
          <w:rFonts w:ascii="Times New Roman"/>
          <w:b w:val="false"/>
          <w:i w:val="false"/>
          <w:color w:val="000000"/>
          <w:sz w:val="28"/>
        </w:rPr>
        <w:t>
      алтынның тазалығы (массалық үлесі);</w:t>
      </w:r>
    </w:p>
    <w:p>
      <w:pPr>
        <w:spacing w:after="0"/>
        <w:ind w:left="0"/>
        <w:jc w:val="both"/>
      </w:pPr>
      <w:r>
        <w:rPr>
          <w:rFonts w:ascii="Times New Roman"/>
          <w:b w:val="false"/>
          <w:i w:val="false"/>
          <w:color w:val="000000"/>
          <w:sz w:val="28"/>
        </w:rPr>
        <w:t>
      егер сериялық нөмірге енгізілмеген болса, дайындалған жылы;</w:t>
      </w:r>
    </w:p>
    <w:p>
      <w:pPr>
        <w:spacing w:after="0"/>
        <w:ind w:left="0"/>
        <w:jc w:val="both"/>
      </w:pPr>
      <w:r>
        <w:rPr>
          <w:rFonts w:ascii="Times New Roman"/>
          <w:b w:val="false"/>
          <w:i w:val="false"/>
          <w:color w:val="000000"/>
          <w:sz w:val="28"/>
        </w:rPr>
        <w:t>
      өлшеуіш құйма үшін:</w:t>
      </w:r>
    </w:p>
    <w:p>
      <w:pPr>
        <w:spacing w:after="0"/>
        <w:ind w:left="0"/>
        <w:jc w:val="both"/>
      </w:pPr>
      <w:r>
        <w:rPr>
          <w:rFonts w:ascii="Times New Roman"/>
          <w:b w:val="false"/>
          <w:i w:val="false"/>
          <w:color w:val="000000"/>
          <w:sz w:val="28"/>
        </w:rPr>
        <w:t>
      металдың атауы;</w:t>
      </w:r>
    </w:p>
    <w:p>
      <w:pPr>
        <w:spacing w:after="0"/>
        <w:ind w:left="0"/>
        <w:jc w:val="both"/>
      </w:pPr>
      <w:r>
        <w:rPr>
          <w:rFonts w:ascii="Times New Roman"/>
          <w:b w:val="false"/>
          <w:i w:val="false"/>
          <w:color w:val="000000"/>
          <w:sz w:val="28"/>
        </w:rPr>
        <w:t>
      дайындаушының тауар белгісі;</w:t>
      </w:r>
    </w:p>
    <w:p>
      <w:pPr>
        <w:spacing w:after="0"/>
        <w:ind w:left="0"/>
        <w:jc w:val="both"/>
      </w:pPr>
      <w:r>
        <w:rPr>
          <w:rFonts w:ascii="Times New Roman"/>
          <w:b w:val="false"/>
          <w:i w:val="false"/>
          <w:color w:val="000000"/>
          <w:sz w:val="28"/>
        </w:rPr>
        <w:t>
      алтынның тазалығы (массалық үлесі);</w:t>
      </w:r>
    </w:p>
    <w:p>
      <w:pPr>
        <w:spacing w:after="0"/>
        <w:ind w:left="0"/>
        <w:jc w:val="both"/>
      </w:pPr>
      <w:r>
        <w:rPr>
          <w:rFonts w:ascii="Times New Roman"/>
          <w:b w:val="false"/>
          <w:i w:val="false"/>
          <w:color w:val="000000"/>
          <w:sz w:val="28"/>
        </w:rPr>
        <w:t>
      құйманың массасы;</w:t>
      </w:r>
    </w:p>
    <w:bookmarkStart w:name="z30" w:id="15"/>
    <w:p>
      <w:pPr>
        <w:spacing w:after="0"/>
        <w:ind w:left="0"/>
        <w:jc w:val="both"/>
      </w:pPr>
      <w:r>
        <w:rPr>
          <w:rFonts w:ascii="Times New Roman"/>
          <w:b w:val="false"/>
          <w:i w:val="false"/>
          <w:color w:val="000000"/>
          <w:sz w:val="28"/>
        </w:rPr>
        <w:t>
      16) құрамында бағалы металдар бар шикізат тауарлары – өңделмеген бағалы металдар (оның ішінде, құйма түріндегі Доре қорытпасы, катодты металл), мырыш шөгінділері, бағалы металдардың сынықтары мен қалдықтары, бағалы металдардың кендері мен концентраттары, құрамында бағалы металдар бар түсті металдардың кендері, концентраттары және күлі, түсті металдар өндірісінің жартылай өнімдері;</w:t>
      </w:r>
    </w:p>
    <w:bookmarkEnd w:id="15"/>
    <w:bookmarkStart w:name="z31" w:id="16"/>
    <w:p>
      <w:pPr>
        <w:spacing w:after="0"/>
        <w:ind w:left="0"/>
        <w:jc w:val="both"/>
      </w:pPr>
      <w:r>
        <w:rPr>
          <w:rFonts w:ascii="Times New Roman"/>
          <w:b w:val="false"/>
          <w:i w:val="false"/>
          <w:color w:val="000000"/>
          <w:sz w:val="28"/>
        </w:rPr>
        <w:t>
      17) құрамында бағалы металдар бар шикізат тауарларындағы зиянды қоспалар мен бағалы металдар құрамының шекті мәндері – құрамында бағалы металдар бар шикізат тауарларын Қазақстан Республикасының аумағынан әкету кезінде мемлекеттік бақылау мақсатында белгіленетін, құрамында бағалы металдар бар шикізат тауарларынан өнеркәсіптік алу мүмкіндігін айқындайтын, Қазақстан Республикасының аумағында бағалы металдарды өндіру субъектілері құрамында бағалы металдар бар шикізат тауарларын қайта өңдеу мүмкіндігін (мүмкін еместігін) айқындау үшін пайдаланылатын зиянды қоспалардың жол берілетін барынша жоғары құрамы және бағалы металдардың ең аз құрамы;</w:t>
      </w:r>
    </w:p>
    <w:bookmarkEnd w:id="16"/>
    <w:bookmarkStart w:name="z32" w:id="17"/>
    <w:p>
      <w:pPr>
        <w:spacing w:after="0"/>
        <w:ind w:left="0"/>
        <w:jc w:val="both"/>
      </w:pPr>
      <w:r>
        <w:rPr>
          <w:rFonts w:ascii="Times New Roman"/>
          <w:b w:val="false"/>
          <w:i w:val="false"/>
          <w:color w:val="000000"/>
          <w:sz w:val="28"/>
        </w:rPr>
        <w:t>
      18) өңделмеген табиғи алмас – табиғи күйдегі, өңделмеген және (немесе) ішінара өңделген (шағылған, арамен тілінген, рундист жағылған) алмас;</w:t>
      </w:r>
    </w:p>
    <w:bookmarkEnd w:id="17"/>
    <w:bookmarkStart w:name="z33" w:id="18"/>
    <w:p>
      <w:pPr>
        <w:spacing w:after="0"/>
        <w:ind w:left="0"/>
        <w:jc w:val="both"/>
      </w:pPr>
      <w:r>
        <w:rPr>
          <w:rFonts w:ascii="Times New Roman"/>
          <w:b w:val="false"/>
          <w:i w:val="false"/>
          <w:color w:val="000000"/>
          <w:sz w:val="28"/>
        </w:rPr>
        <w:t>
      19) сынама – бағалы металл қорытпасының мың массалық бөлігіндегі таза бағалы металдың массалық бөліктерінің саны;</w:t>
      </w:r>
    </w:p>
    <w:bookmarkEnd w:id="18"/>
    <w:bookmarkStart w:name="z34" w:id="19"/>
    <w:p>
      <w:pPr>
        <w:spacing w:after="0"/>
        <w:ind w:left="0"/>
        <w:jc w:val="both"/>
      </w:pPr>
      <w:r>
        <w:rPr>
          <w:rFonts w:ascii="Times New Roman"/>
          <w:b w:val="false"/>
          <w:i w:val="false"/>
          <w:color w:val="000000"/>
          <w:sz w:val="28"/>
        </w:rPr>
        <w:t>
      20) сынамалау – бағалы металдардың, зергерлік және басқа да бұйымдардың сынамасын белгіленген әдістермен айқындау немесе растау;</w:t>
      </w:r>
    </w:p>
    <w:bookmarkEnd w:id="19"/>
    <w:bookmarkStart w:name="z35" w:id="20"/>
    <w:p>
      <w:pPr>
        <w:spacing w:after="0"/>
        <w:ind w:left="0"/>
        <w:jc w:val="both"/>
      </w:pPr>
      <w:r>
        <w:rPr>
          <w:rFonts w:ascii="Times New Roman"/>
          <w:b w:val="false"/>
          <w:i w:val="false"/>
          <w:color w:val="000000"/>
          <w:sz w:val="28"/>
        </w:rPr>
        <w:t>
      21) сынамалық таңба – зергерлік және басқа да бұйымдарға салынатын, осындай бұйымдардағы бағалы металл сынамасын куәландыратын белгіленген үлгідегі белгі;</w:t>
      </w:r>
    </w:p>
    <w:bookmarkEnd w:id="20"/>
    <w:bookmarkStart w:name="z36" w:id="21"/>
    <w:p>
      <w:pPr>
        <w:spacing w:after="0"/>
        <w:ind w:left="0"/>
        <w:jc w:val="both"/>
      </w:pPr>
      <w:r>
        <w:rPr>
          <w:rFonts w:ascii="Times New Roman"/>
          <w:b w:val="false"/>
          <w:i w:val="false"/>
          <w:color w:val="000000"/>
          <w:sz w:val="28"/>
        </w:rPr>
        <w:t>
      22) таңбалау – зергерлік және басқа да бұйымдарға сынамалық таңба бедерін салу;</w:t>
      </w:r>
    </w:p>
    <w:bookmarkEnd w:id="21"/>
    <w:bookmarkStart w:name="z37" w:id="22"/>
    <w:p>
      <w:pPr>
        <w:spacing w:after="0"/>
        <w:ind w:left="0"/>
        <w:jc w:val="both"/>
      </w:pPr>
      <w:r>
        <w:rPr>
          <w:rFonts w:ascii="Times New Roman"/>
          <w:b w:val="false"/>
          <w:i w:val="false"/>
          <w:color w:val="000000"/>
          <w:sz w:val="28"/>
        </w:rPr>
        <w:t>
      23) уәкілетті орган – бағалы металдарды өндіруді және бағалы металдар мен асыл тастардың, құрамында бағалы металдар бар шикізат тауарларының, зергерлік және басқа да бұйымдардың айналымын реттеу саласындағы басшылықты, сондай-ақ Қазақстан Республикасының заңнамасында көзделген шектерде салааралық үйлестіруді жүзеге асыратын орталық атқарушы орган;</w:t>
      </w:r>
    </w:p>
    <w:bookmarkEnd w:id="22"/>
    <w:bookmarkStart w:name="z38" w:id="23"/>
    <w:p>
      <w:pPr>
        <w:spacing w:after="0"/>
        <w:ind w:left="0"/>
        <w:jc w:val="both"/>
      </w:pPr>
      <w:r>
        <w:rPr>
          <w:rFonts w:ascii="Times New Roman"/>
          <w:b w:val="false"/>
          <w:i w:val="false"/>
          <w:color w:val="000000"/>
          <w:sz w:val="28"/>
        </w:rPr>
        <w:t>
      24) уәкілетті ұйым – Қазақстан Республикасының сәйкестікті бағалау саласындағы аккредиттеу туралы заңнамасына сәйкес сараптама жүргізуге аккредиттелген заңды тұлға.</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 енгізілді – ҚР 02.07.2021 </w:t>
      </w:r>
      <w:r>
        <w:rPr>
          <w:rFonts w:ascii="Times New Roman"/>
          <w:b w:val="false"/>
          <w:i w:val="false"/>
          <w:color w:val="000000"/>
          <w:sz w:val="28"/>
        </w:rPr>
        <w:t>№ 62-VII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Қазақстан Республикасының бағалы металдар мен асыл тастар саласындағы заңнамасы</w:t>
      </w:r>
    </w:p>
    <w:bookmarkStart w:name="z39" w:id="24"/>
    <w:p>
      <w:pPr>
        <w:spacing w:after="0"/>
        <w:ind w:left="0"/>
        <w:jc w:val="both"/>
      </w:pPr>
      <w:r>
        <w:rPr>
          <w:rFonts w:ascii="Times New Roman"/>
          <w:b w:val="false"/>
          <w:i w:val="false"/>
          <w:color w:val="000000"/>
          <w:sz w:val="28"/>
        </w:rPr>
        <w:t>
      1. Қазақстан Республикасының бағалы металдар мен асыл тастар саласындағы заңнамасы Қазақстан Республикасының Конституциясына негізделеді, осы Заңнан және Қазақстан Республикасының өзге де нормативтік-құқықтық актілерінен тұрады.</w:t>
      </w:r>
    </w:p>
    <w:bookmarkEnd w:id="24"/>
    <w:bookmarkStart w:name="z40" w:id="25"/>
    <w:p>
      <w:pPr>
        <w:spacing w:after="0"/>
        <w:ind w:left="0"/>
        <w:jc w:val="both"/>
      </w:pPr>
      <w:r>
        <w:rPr>
          <w:rFonts w:ascii="Times New Roman"/>
          <w:b w:val="false"/>
          <w:i w:val="false"/>
          <w:color w:val="000000"/>
          <w:sz w:val="28"/>
        </w:rPr>
        <w:t>
      2. Бағалы металдар мен асыл тастарды барлау және өндіру саласындағы қоғамдық қатынастар Қазақстан Республикасының жер қойнауы және жер қойнауын пайдалану туралы заңнамасымен реттеледі.</w:t>
      </w:r>
    </w:p>
    <w:bookmarkEnd w:id="25"/>
    <w:bookmarkStart w:name="z41" w:id="26"/>
    <w:p>
      <w:pPr>
        <w:spacing w:after="0"/>
        <w:ind w:left="0"/>
        <w:jc w:val="both"/>
      </w:pPr>
      <w:r>
        <w:rPr>
          <w:rFonts w:ascii="Times New Roman"/>
          <w:b w:val="false"/>
          <w:i w:val="false"/>
          <w:color w:val="000000"/>
          <w:sz w:val="28"/>
        </w:rPr>
        <w:t>
      3. Егер Қазақстан Республикасы ратификациялаған халықаралық шартта осы Заңда қамтылғаннан өзге де нормалар белгіленген болса, онда халықаралық шарттың нормалары қолданылады.</w:t>
      </w:r>
    </w:p>
    <w:bookmarkEnd w:id="26"/>
    <w:p>
      <w:pPr>
        <w:spacing w:after="0"/>
        <w:ind w:left="0"/>
        <w:jc w:val="both"/>
      </w:pPr>
      <w:r>
        <w:rPr>
          <w:rFonts w:ascii="Times New Roman"/>
          <w:b/>
          <w:i w:val="false"/>
          <w:color w:val="000000"/>
          <w:sz w:val="28"/>
        </w:rPr>
        <w:t>3-бап. Қазақстан Республикасы Үкіметінің құзыреті</w:t>
      </w:r>
    </w:p>
    <w:p>
      <w:pPr>
        <w:spacing w:after="0"/>
        <w:ind w:left="0"/>
        <w:jc w:val="both"/>
      </w:pPr>
      <w:r>
        <w:rPr>
          <w:rFonts w:ascii="Times New Roman"/>
          <w:b w:val="false"/>
          <w:i w:val="false"/>
          <w:color w:val="000000"/>
          <w:sz w:val="28"/>
        </w:rPr>
        <w:t>
      Қазақстан Республикасының Үкіметі:</w:t>
      </w:r>
    </w:p>
    <w:p>
      <w:pPr>
        <w:spacing w:after="0"/>
        <w:ind w:left="0"/>
        <w:jc w:val="both"/>
      </w:pPr>
      <w:r>
        <w:rPr>
          <w:rFonts w:ascii="Times New Roman"/>
          <w:b w:val="false"/>
          <w:i w:val="false"/>
          <w:color w:val="000000"/>
          <w:sz w:val="28"/>
        </w:rPr>
        <w:t>
      1) бағалы металдарды өндіру, бағалы металдар мен асыл тастардың, құрамында бағалы металдар бар шикізат тауарларының, зергерлік және басқа да бұйымдардың айналымы саласындағы мемлекеттік саясаттың негізгі бағыттарын әзірлейді және оларды жүзеге асыруды ұйымдастырады;</w:t>
      </w:r>
    </w:p>
    <w:p>
      <w:pPr>
        <w:spacing w:after="0"/>
        <w:ind w:left="0"/>
        <w:jc w:val="both"/>
      </w:pPr>
      <w:r>
        <w:rPr>
          <w:rFonts w:ascii="Times New Roman"/>
          <w:b w:val="false"/>
          <w:i w:val="false"/>
          <w:color w:val="000000"/>
          <w:sz w:val="28"/>
        </w:rPr>
        <w:t>
      2) бағалы металдарды және құрамында бағалы металдар бар шикiзат тауарларын Еуразиялық экономикалық одаққа кiрмейтiн елдерден Қазақстан Республикасының аумағына әкелу және Қазақстан Республикасының аумағынан осы елдерге әкету қағидаларын бекітеді;</w:t>
      </w:r>
    </w:p>
    <w:p>
      <w:pPr>
        <w:spacing w:after="0"/>
        <w:ind w:left="0"/>
        <w:jc w:val="both"/>
      </w:pPr>
      <w:r>
        <w:rPr>
          <w:rFonts w:ascii="Times New Roman"/>
          <w:b w:val="false"/>
          <w:i w:val="false"/>
          <w:color w:val="000000"/>
          <w:sz w:val="28"/>
        </w:rPr>
        <w:t>
      3) асыл тастарды, зергерлік және басқа да бұйымдарды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қағидаларын бекітеді;</w:t>
      </w:r>
    </w:p>
    <w:p>
      <w:pPr>
        <w:spacing w:after="0"/>
        <w:ind w:left="0"/>
        <w:jc w:val="both"/>
      </w:pPr>
      <w:r>
        <w:rPr>
          <w:rFonts w:ascii="Times New Roman"/>
          <w:b w:val="false"/>
          <w:i w:val="false"/>
          <w:color w:val="000000"/>
          <w:sz w:val="28"/>
        </w:rPr>
        <w:t>
      4) Кимберлий процесінің сертификаттау схемасын ескере отырып, өңделмеген табиғи алмасты Қазақстан Республикасының аумағына әкелу және Қазақстан Республикасының аумағынан әкету қағидаларын бекітеді;</w:t>
      </w:r>
    </w:p>
    <w:p>
      <w:pPr>
        <w:spacing w:after="0"/>
        <w:ind w:left="0"/>
        <w:jc w:val="both"/>
      </w:pPr>
      <w:r>
        <w:rPr>
          <w:rFonts w:ascii="Times New Roman"/>
          <w:b w:val="false"/>
          <w:i w:val="false"/>
          <w:color w:val="000000"/>
          <w:sz w:val="28"/>
        </w:rPr>
        <w:t>
      5) Қазақстан Республикасының Конституциясымен, осы Заңмен, Қазақстан Республикасының өзге де заңдарымен және Қазақстан Республикасы Президентінің актілерімен өзіне жүктелген өзге де функцияларды орындайды.</w:t>
      </w:r>
    </w:p>
    <w:p>
      <w:pPr>
        <w:spacing w:after="0"/>
        <w:ind w:left="0"/>
        <w:jc w:val="both"/>
      </w:pPr>
      <w:r>
        <w:rPr>
          <w:rFonts w:ascii="Times New Roman"/>
          <w:b/>
          <w:i w:val="false"/>
          <w:color w:val="000000"/>
          <w:sz w:val="28"/>
        </w:rPr>
        <w:t>4-бап. Уәкілетті органның құзыреті</w:t>
      </w:r>
    </w:p>
    <w:p>
      <w:pPr>
        <w:spacing w:after="0"/>
        <w:ind w:left="0"/>
        <w:jc w:val="both"/>
      </w:pPr>
      <w:r>
        <w:rPr>
          <w:rFonts w:ascii="Times New Roman"/>
          <w:b w:val="false"/>
          <w:i w:val="false"/>
          <w:color w:val="000000"/>
          <w:sz w:val="28"/>
        </w:rPr>
        <w:t>
      Уәкілетті орган:</w:t>
      </w:r>
    </w:p>
    <w:p>
      <w:pPr>
        <w:spacing w:after="0"/>
        <w:ind w:left="0"/>
        <w:jc w:val="both"/>
      </w:pPr>
      <w:r>
        <w:rPr>
          <w:rFonts w:ascii="Times New Roman"/>
          <w:b w:val="false"/>
          <w:i w:val="false"/>
          <w:color w:val="000000"/>
          <w:sz w:val="28"/>
        </w:rPr>
        <w:t>
      1) бағалы металдарды өндіру, бағалы металдар мен асыл тастардың, құрамында бағалы металдар бар шикізат тауарларының, зергерлік және басқа да бұйымдардың айналымы саласындағы мемлекеттік саясатты іске асырады;</w:t>
      </w:r>
    </w:p>
    <w:p>
      <w:pPr>
        <w:spacing w:after="0"/>
        <w:ind w:left="0"/>
        <w:jc w:val="both"/>
      </w:pPr>
      <w:r>
        <w:rPr>
          <w:rFonts w:ascii="Times New Roman"/>
          <w:b w:val="false"/>
          <w:i w:val="false"/>
          <w:color w:val="000000"/>
          <w:sz w:val="28"/>
        </w:rPr>
        <w:t>
      2) бағалы металдарды және құрамында бағалы металдар бар шикiзат тауарларын Еуразиялық экономикалық одаққа кiрмейтiн елдерден Қазақстан Республикасының аумағына әкелу және Қазақстан Республикасының аумағынан осы елдерге әкету қағидаларын әзірлейді;</w:t>
      </w:r>
    </w:p>
    <w:p>
      <w:pPr>
        <w:spacing w:after="0"/>
        <w:ind w:left="0"/>
        <w:jc w:val="both"/>
      </w:pPr>
      <w:r>
        <w:rPr>
          <w:rFonts w:ascii="Times New Roman"/>
          <w:b w:val="false"/>
          <w:i w:val="false"/>
          <w:color w:val="000000"/>
          <w:sz w:val="28"/>
        </w:rPr>
        <w:t>
      3) асыл тастарды, зергерлік және басқа да бұйымдарды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қағидаларын әзірлейді;</w:t>
      </w:r>
    </w:p>
    <w:p>
      <w:pPr>
        <w:spacing w:after="0"/>
        <w:ind w:left="0"/>
        <w:jc w:val="both"/>
      </w:pPr>
      <w:r>
        <w:rPr>
          <w:rFonts w:ascii="Times New Roman"/>
          <w:b w:val="false"/>
          <w:i w:val="false"/>
          <w:color w:val="000000"/>
          <w:sz w:val="28"/>
        </w:rPr>
        <w:t>
      4) Кимберлий процесінің сертификаттау схемасын ескере отырып, өңделмеген табиғи алмасты Қазақстан Республикасының аумағына әкелу және Қазақстан Республикасының аумағынан әкету қағидаларын әзірлейді;</w:t>
      </w:r>
    </w:p>
    <w:p>
      <w:pPr>
        <w:spacing w:after="0"/>
        <w:ind w:left="0"/>
        <w:jc w:val="both"/>
      </w:pPr>
      <w:r>
        <w:rPr>
          <w:rFonts w:ascii="Times New Roman"/>
          <w:b w:val="false"/>
          <w:i w:val="false"/>
          <w:color w:val="000000"/>
          <w:sz w:val="28"/>
        </w:rPr>
        <w:t>
      5) сараптама жүргізу қағидаларын әзірлейді және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5-1) тармақшамен толықтыру көзделген – ҚР 27.12.2021 </w:t>
      </w:r>
      <w:r>
        <w:rPr>
          <w:rFonts w:ascii="Times New Roman"/>
          <w:b w:val="false"/>
          <w:i w:val="false"/>
          <w:color w:val="ff0000"/>
          <w:sz w:val="28"/>
        </w:rPr>
        <w:t>№ 87-VII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құрамында бағалы металдар бар шикізат тауарларына нормативтік құжаттарды бекітеді;</w:t>
      </w:r>
    </w:p>
    <w:p>
      <w:pPr>
        <w:spacing w:after="0"/>
        <w:ind w:left="0"/>
        <w:jc w:val="both"/>
      </w:pPr>
      <w:r>
        <w:rPr>
          <w:rFonts w:ascii="Times New Roman"/>
          <w:b w:val="false"/>
          <w:i w:val="false"/>
          <w:color w:val="000000"/>
          <w:sz w:val="28"/>
        </w:rPr>
        <w:t>
      7) қайта өңдеу үшін Қазақстан Республикасының аумағына әкелу және Қазақстан Республикасының аумағынан әкету кезінде ұсынылған құжаттарда көрсетілген бағалы металдарды және құрамында бағалы металдар бар шикізат тауарларынан қайта өңдеу өнімдерінің шығу нормаларын растайды;</w:t>
      </w:r>
    </w:p>
    <w:p>
      <w:pPr>
        <w:spacing w:after="0"/>
        <w:ind w:left="0"/>
        <w:jc w:val="both"/>
      </w:pPr>
      <w:r>
        <w:rPr>
          <w:rFonts w:ascii="Times New Roman"/>
          <w:b w:val="false"/>
          <w:i w:val="false"/>
          <w:color w:val="000000"/>
          <w:sz w:val="28"/>
        </w:rPr>
        <w:t>
      8) құрамында бағалы металдар бар шикізат тауарларындағы зиянды қоспалар мен бағалы металдар құрамының шекті мәнін айқындау қағидаларын әзірлейді және бекітеді;</w:t>
      </w:r>
    </w:p>
    <w:p>
      <w:pPr>
        <w:spacing w:after="0"/>
        <w:ind w:left="0"/>
        <w:jc w:val="both"/>
      </w:pPr>
      <w:r>
        <w:rPr>
          <w:rFonts w:ascii="Times New Roman"/>
          <w:b w:val="false"/>
          <w:i w:val="false"/>
          <w:color w:val="000000"/>
          <w:sz w:val="28"/>
        </w:rPr>
        <w:t>
      9) шикізат тауарларының түрлері бойынша жеке-дара технологиялық мүмкіндіктерін ескере отырып, уәкілетті орган бекітетін тізбедегі әрбір бағалы металдарды өндіру субъектісі үшін құрамында бағалы металдар бар шикізат тауарларындағы зиянды қоспалар мен бағалы металдар құрамының шекті мәнін белгілейді;</w:t>
      </w:r>
    </w:p>
    <w:p>
      <w:pPr>
        <w:spacing w:after="0"/>
        <w:ind w:left="0"/>
        <w:jc w:val="both"/>
      </w:pPr>
      <w:r>
        <w:rPr>
          <w:rFonts w:ascii="Times New Roman"/>
          <w:b w:val="false"/>
          <w:i w:val="false"/>
          <w:color w:val="000000"/>
          <w:sz w:val="28"/>
        </w:rPr>
        <w:t>
      10) бағалы металдарды өндіру субъектілерінің тізбесін қалыптастыру қағидаларын әзірлейді және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10-1) тармақшамен толықтыру көзделген – ҚР 27.12.2021 </w:t>
      </w:r>
      <w:r>
        <w:rPr>
          <w:rFonts w:ascii="Times New Roman"/>
          <w:b w:val="false"/>
          <w:i w:val="false"/>
          <w:color w:val="ff0000"/>
          <w:sz w:val="28"/>
        </w:rPr>
        <w:t>№ 87-VII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11) осы Заңда, Қазақстан Республикасының өзге де заңдарында, Қазақстан Республикасы Президентiнiң және Қазақстан Республикасы Үкiметiнiң актiлерiнде көзделген өзге де өкiлеттiктердi жүзеге асырады.</w:t>
      </w:r>
    </w:p>
    <w:p>
      <w:pPr>
        <w:spacing w:after="0"/>
        <w:ind w:left="0"/>
        <w:jc w:val="both"/>
      </w:pPr>
      <w:r>
        <w:rPr>
          <w:rFonts w:ascii="Times New Roman"/>
          <w:b/>
          <w:i w:val="false"/>
          <w:color w:val="000000"/>
          <w:sz w:val="28"/>
        </w:rPr>
        <w:t>5-бап. Қазақстан Республикасы Ұлттық Банкінің құзыреті</w:t>
      </w:r>
    </w:p>
    <w:p>
      <w:pPr>
        <w:spacing w:after="0"/>
        <w:ind w:left="0"/>
        <w:jc w:val="both"/>
      </w:pPr>
      <w:r>
        <w:rPr>
          <w:rFonts w:ascii="Times New Roman"/>
          <w:b w:val="false"/>
          <w:i w:val="false"/>
          <w:color w:val="000000"/>
          <w:sz w:val="28"/>
        </w:rPr>
        <w:t>
      Қазақстан Республикасының Ұлттық Банкі:</w:t>
      </w:r>
    </w:p>
    <w:p>
      <w:pPr>
        <w:spacing w:after="0"/>
        <w:ind w:left="0"/>
        <w:jc w:val="both"/>
      </w:pPr>
      <w:r>
        <w:rPr>
          <w:rFonts w:ascii="Times New Roman"/>
          <w:b w:val="false"/>
          <w:i w:val="false"/>
          <w:color w:val="000000"/>
          <w:sz w:val="28"/>
        </w:rPr>
        <w:t>
      1) бағалы металдардағы активтерді толықтыру үшін аффинирленген алтынды сатып алуға мемлекеттің басым құқығын іске асырады;</w:t>
      </w:r>
    </w:p>
    <w:p>
      <w:pPr>
        <w:spacing w:after="0"/>
        <w:ind w:left="0"/>
        <w:jc w:val="both"/>
      </w:pPr>
      <w:r>
        <w:rPr>
          <w:rFonts w:ascii="Times New Roman"/>
          <w:b w:val="false"/>
          <w:i w:val="false"/>
          <w:color w:val="000000"/>
          <w:sz w:val="28"/>
        </w:rPr>
        <w:t>
      2) бағалы металдардағы активтерді толықтыру үшін аффинирленген алтынды сатып алуға мемлекеттің басым құқығын іске асыру тәртібін айқындайды;</w:t>
      </w:r>
    </w:p>
    <w:p>
      <w:pPr>
        <w:spacing w:after="0"/>
        <w:ind w:left="0"/>
        <w:jc w:val="both"/>
      </w:pPr>
      <w:r>
        <w:rPr>
          <w:rFonts w:ascii="Times New Roman"/>
          <w:b w:val="false"/>
          <w:i w:val="false"/>
          <w:color w:val="000000"/>
          <w:sz w:val="28"/>
        </w:rPr>
        <w:t>
      3) Қазақстан Республикасының заңнамасында көзделген жағдайларда бағалы металдардың және құрамында бағалы металдар бар шикізат тауарларының сынамаларына (үлгілеріне) бақылау сынақтарын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осы Заңда, Қазақстан Республикасының өзге де заңдарында және Қазақстан Республикасы Президентінің актілерінде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6-бап. Бағалы металдар мен асыл тастардың, құрамында бағалы металдар бар шикізат тауарларының, зергерлік және басқа да бұйымдардың айналымы кезіндегі мемлекеттік бақылау</w:t>
      </w:r>
    </w:p>
    <w:bookmarkStart w:name="z42" w:id="27"/>
    <w:p>
      <w:pPr>
        <w:spacing w:after="0"/>
        <w:ind w:left="0"/>
        <w:jc w:val="both"/>
      </w:pPr>
      <w:r>
        <w:rPr>
          <w:rFonts w:ascii="Times New Roman"/>
          <w:b w:val="false"/>
          <w:i w:val="false"/>
          <w:color w:val="000000"/>
          <w:sz w:val="28"/>
        </w:rPr>
        <w:t>
      1. Уәкілетті орган:</w:t>
      </w:r>
    </w:p>
    <w:bookmarkEnd w:id="27"/>
    <w:p>
      <w:pPr>
        <w:spacing w:after="0"/>
        <w:ind w:left="0"/>
        <w:jc w:val="both"/>
      </w:pPr>
      <w:r>
        <w:rPr>
          <w:rFonts w:ascii="Times New Roman"/>
          <w:b w:val="false"/>
          <w:i w:val="false"/>
          <w:color w:val="000000"/>
          <w:sz w:val="28"/>
        </w:rPr>
        <w:t>
      1) құрамында бағалы металдар бар түсті металдар кендерін, концентраттары мен күлдерін, түсті металдар өндірісінің жартылай өнімдерін қоспағанда, бағалы металдарды және құрамында бағалы металдар бар шикізат тауарларын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кезінде;</w:t>
      </w:r>
    </w:p>
    <w:p>
      <w:pPr>
        <w:spacing w:after="0"/>
        <w:ind w:left="0"/>
        <w:jc w:val="both"/>
      </w:pPr>
      <w:r>
        <w:rPr>
          <w:rFonts w:ascii="Times New Roman"/>
          <w:b w:val="false"/>
          <w:i w:val="false"/>
          <w:color w:val="000000"/>
          <w:sz w:val="28"/>
        </w:rPr>
        <w:t>
      2) асыл тастарды, зергерлік және басқа да бұйымдарды, бағалы металдардан жасалған монеталарды Еуразиялық экономикалық одаққа кiрмейтiн елдерден Қазақстан Республикасының аумағына әкелу және Қазақстан Республикасының аумағынан осы елдерге әкету кезінде;</w:t>
      </w:r>
    </w:p>
    <w:p>
      <w:pPr>
        <w:spacing w:after="0"/>
        <w:ind w:left="0"/>
        <w:jc w:val="both"/>
      </w:pPr>
      <w:r>
        <w:rPr>
          <w:rFonts w:ascii="Times New Roman"/>
          <w:b w:val="false"/>
          <w:i w:val="false"/>
          <w:color w:val="000000"/>
          <w:sz w:val="28"/>
        </w:rPr>
        <w:t>
      3) құрамында бағалы металдар бар түсті металдар кендерін, концентраттары мен күлдерін, түсті металдар өндірісінің жартылай өнімдерін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кезінде мемлекеттік бақылауды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43" w:id="28"/>
    <w:p>
      <w:pPr>
        <w:spacing w:after="0"/>
        <w:ind w:left="0"/>
        <w:jc w:val="both"/>
      </w:pPr>
      <w:r>
        <w:rPr>
          <w:rFonts w:ascii="Times New Roman"/>
          <w:b w:val="false"/>
          <w:i w:val="false"/>
          <w:color w:val="000000"/>
          <w:sz w:val="28"/>
        </w:rPr>
        <w:t>
      2. Осы баптың 1-тармағының 1) тармақшасында көзделген мемлекеттік бақылау Еуразиялық экономикалық комиссияның шешімдеріне, Қазақстан Республикасының заңнамасына сәйкес жүзеге асырылады және мыналарды:</w:t>
      </w:r>
    </w:p>
    <w:bookmarkEnd w:id="28"/>
    <w:p>
      <w:pPr>
        <w:spacing w:after="0"/>
        <w:ind w:left="0"/>
        <w:jc w:val="both"/>
      </w:pPr>
      <w:r>
        <w:rPr>
          <w:rFonts w:ascii="Times New Roman"/>
          <w:b w:val="false"/>
          <w:i w:val="false"/>
          <w:color w:val="000000"/>
          <w:sz w:val="28"/>
        </w:rPr>
        <w:t>
      1) түсті металдар кендерін, концентраттары мен күлдерін, түсті металдар өндірісінің жартылай өнімдерін қоспағанда, бағалы металдар, құрамында бағалы металдар бар шикізат тауарлары партиясының ілеспе құжаттарда, оның ішінде нормативтік техникалық және (немесе) техникалық құжаттамада көрсетілген деректерге сәйкестігін тексеруді;</w:t>
      </w:r>
    </w:p>
    <w:p>
      <w:pPr>
        <w:spacing w:after="0"/>
        <w:ind w:left="0"/>
        <w:jc w:val="both"/>
      </w:pPr>
      <w:r>
        <w:rPr>
          <w:rFonts w:ascii="Times New Roman"/>
          <w:b w:val="false"/>
          <w:i w:val="false"/>
          <w:color w:val="000000"/>
          <w:sz w:val="28"/>
        </w:rPr>
        <w:t>
      2) әлемдік нарықтағы бағаларды ескере отырып, бағалы металдар құнын бағалауды;</w:t>
      </w:r>
    </w:p>
    <w:p>
      <w:pPr>
        <w:spacing w:after="0"/>
        <w:ind w:left="0"/>
        <w:jc w:val="both"/>
      </w:pPr>
      <w:r>
        <w:rPr>
          <w:rFonts w:ascii="Times New Roman"/>
          <w:b w:val="false"/>
          <w:i w:val="false"/>
          <w:color w:val="000000"/>
          <w:sz w:val="28"/>
        </w:rPr>
        <w:t>
      3) бағалы металдардың, құрамында бағалы металдар бар шикізат тауарларының шығу көзін айқындауды;</w:t>
      </w:r>
    </w:p>
    <w:p>
      <w:pPr>
        <w:spacing w:after="0"/>
        <w:ind w:left="0"/>
        <w:jc w:val="both"/>
      </w:pPr>
      <w:r>
        <w:rPr>
          <w:rFonts w:ascii="Times New Roman"/>
          <w:b w:val="false"/>
          <w:i w:val="false"/>
          <w:color w:val="000000"/>
          <w:sz w:val="28"/>
        </w:rPr>
        <w:t>
      4) бағалы металдармен және құрамында бағалы металдар бар шикізат тауарларымен мәмілелер жасау кезінде Қазақстан Республикасы заңнамасы талаптарының сақталуын бақылауды;</w:t>
      </w:r>
    </w:p>
    <w:p>
      <w:pPr>
        <w:spacing w:after="0"/>
        <w:ind w:left="0"/>
        <w:jc w:val="both"/>
      </w:pPr>
      <w:r>
        <w:rPr>
          <w:rFonts w:ascii="Times New Roman"/>
          <w:b w:val="false"/>
          <w:i w:val="false"/>
          <w:color w:val="000000"/>
          <w:sz w:val="28"/>
        </w:rPr>
        <w:t>
      5) құрамында бағалы металдар бар шикізат тауарларындағы бағалы металдар мен ілеспе алынатын металдар құрамын бақылауды;</w:t>
      </w:r>
    </w:p>
    <w:p>
      <w:pPr>
        <w:spacing w:after="0"/>
        <w:ind w:left="0"/>
        <w:jc w:val="both"/>
      </w:pPr>
      <w:r>
        <w:rPr>
          <w:rFonts w:ascii="Times New Roman"/>
          <w:b w:val="false"/>
          <w:i w:val="false"/>
          <w:color w:val="000000"/>
          <w:sz w:val="28"/>
        </w:rPr>
        <w:t>
      6) бағалы металдар мен ілеспе алынатын металдар құрамы туралы құжаттар негізінде Қазақстан Республикасында шикізат тауарларынан бағалы металдарды өнеркәсіптік алудың мүмкіндігін (мүмкін еместігін) және экономикалық тұрғыдан орындылығын (орынсыздығын) тексеруді немесе Қазақстан Республикасының аумағында құрамында бағалы металдар бар шикізат тауарларын қайта өңдеудің экономикалық тұрғыдан орынсыздығын немесе мүмкін еместігін тексеруді қамтиды.</w:t>
      </w:r>
    </w:p>
    <w:bookmarkStart w:name="z44" w:id="29"/>
    <w:p>
      <w:pPr>
        <w:spacing w:after="0"/>
        <w:ind w:left="0"/>
        <w:jc w:val="both"/>
      </w:pPr>
      <w:r>
        <w:rPr>
          <w:rFonts w:ascii="Times New Roman"/>
          <w:b w:val="false"/>
          <w:i w:val="false"/>
          <w:color w:val="000000"/>
          <w:sz w:val="28"/>
        </w:rPr>
        <w:t>
      3. Осы баптың 1-тармағының 2) тармақшасында көзделген мемлекеттік бақылау Еуразиялық экономикалық комиссияның шешімдеріне, Қазақстан Республикасының заңнамасына сәйкес кеден ісі саласындағы уәкілетті орган айқындайтын кедендік бекеттер арқылы жүзеге асырылады.</w:t>
      </w:r>
    </w:p>
    <w:bookmarkEnd w:id="29"/>
    <w:bookmarkStart w:name="z45" w:id="30"/>
    <w:p>
      <w:pPr>
        <w:spacing w:after="0"/>
        <w:ind w:left="0"/>
        <w:jc w:val="both"/>
      </w:pPr>
      <w:r>
        <w:rPr>
          <w:rFonts w:ascii="Times New Roman"/>
          <w:b w:val="false"/>
          <w:i w:val="false"/>
          <w:color w:val="000000"/>
          <w:sz w:val="28"/>
        </w:rPr>
        <w:t>
      4. Осы баптың 1-тармағының 3) тармақшасында көзделген мемлекеттік бақылау Еуразиялық экономикалық комиссияның шешімдеріне, Қазақстан Республикасының заңнамасына сәйкес жүзеге асырылады және осы баптың 2-тармағының 3), 4), 5) және 6) тармақшаларында көзделген әрекеттерді қамтиды.</w:t>
      </w:r>
    </w:p>
    <w:bookmarkEnd w:id="30"/>
    <w:bookmarkStart w:name="z46" w:id="31"/>
    <w:p>
      <w:pPr>
        <w:spacing w:after="0"/>
        <w:ind w:left="0"/>
        <w:jc w:val="both"/>
      </w:pPr>
      <w:r>
        <w:rPr>
          <w:rFonts w:ascii="Times New Roman"/>
          <w:b w:val="false"/>
          <w:i w:val="false"/>
          <w:color w:val="000000"/>
          <w:sz w:val="28"/>
        </w:rPr>
        <w:t>
      5. Зергерлік және басқа да бұйымдарды өткізу саласындағы мемлекеттік бақылауды Қазақстан Республикасының Кәсіпкерлік кодексіне сәйкес бақылау субъектісіне (объектісіне) бару арқылы жоспардан тыс тексеру мен профилактикалық бақылау және Қазақстан Республикасының Кәсіпкерлік кодексіне және осы Заңға сәйкес бақылау субъектісіне (объектісіне) бармай профилактикалық бақылау нысанында техникалық реттеу саласындағы уәкілетті орган жүзеге асырады.</w:t>
      </w:r>
    </w:p>
    <w:bookmarkEnd w:id="31"/>
    <w:bookmarkStart w:name="z81" w:id="32"/>
    <w:p>
      <w:pPr>
        <w:spacing w:after="0"/>
        <w:ind w:left="0"/>
        <w:jc w:val="both"/>
      </w:pPr>
      <w:r>
        <w:rPr>
          <w:rFonts w:ascii="Times New Roman"/>
          <w:b w:val="false"/>
          <w:i w:val="false"/>
          <w:color w:val="000000"/>
          <w:sz w:val="28"/>
        </w:rPr>
        <w:t>
      5-1. Бұзушылықтардың уақтылы жолын кесу және оларға жол бермеу, бақылау субъектісіне (объектісіне) бармай профилактикалық бақылау нәтижелері бойынша техникалық реттеу саласындағы уәкілетті орган анықтаған бұзушылықтарды өз бетінше жою құқығын бақылау субъектісіне беру және бақылау субъектісіне әкімшілік жүктемені төмендету бақылау субъектісіне (объектісіне) бармай профилактикалық бақылаудың мақсаттары болып табылады.</w:t>
      </w:r>
    </w:p>
    <w:bookmarkEnd w:id="32"/>
    <w:bookmarkStart w:name="z82" w:id="33"/>
    <w:p>
      <w:pPr>
        <w:spacing w:after="0"/>
        <w:ind w:left="0"/>
        <w:jc w:val="both"/>
      </w:pPr>
      <w:r>
        <w:rPr>
          <w:rFonts w:ascii="Times New Roman"/>
          <w:b w:val="false"/>
          <w:i w:val="false"/>
          <w:color w:val="000000"/>
          <w:sz w:val="28"/>
        </w:rPr>
        <w:t>
      5-2. Бақылау субъектісіне (объектісіне) бармай профилактикалық бақылауды техникалық реттеу саласындағы уәкілетті орган әртүрлі ақпарат көздерінен алынған мәліметтерді, оның ішінде:</w:t>
      </w:r>
    </w:p>
    <w:bookmarkEnd w:id="33"/>
    <w:p>
      <w:pPr>
        <w:spacing w:after="0"/>
        <w:ind w:left="0"/>
        <w:jc w:val="both"/>
      </w:pPr>
      <w:r>
        <w:rPr>
          <w:rFonts w:ascii="Times New Roman"/>
          <w:b w:val="false"/>
          <w:i w:val="false"/>
          <w:color w:val="000000"/>
          <w:sz w:val="28"/>
        </w:rPr>
        <w:t>
      1) мемлекеттік бақылау субъектілері, мемлекеттік органдар және өзге де ұйымдар берген;</w:t>
      </w:r>
    </w:p>
    <w:p>
      <w:pPr>
        <w:spacing w:after="0"/>
        <w:ind w:left="0"/>
        <w:jc w:val="both"/>
      </w:pPr>
      <w:r>
        <w:rPr>
          <w:rFonts w:ascii="Times New Roman"/>
          <w:b w:val="false"/>
          <w:i w:val="false"/>
          <w:color w:val="000000"/>
          <w:sz w:val="28"/>
        </w:rPr>
        <w:t>
      2) ақпараттық жүйелерден алынған;</w:t>
      </w:r>
    </w:p>
    <w:p>
      <w:pPr>
        <w:spacing w:after="0"/>
        <w:ind w:left="0"/>
        <w:jc w:val="both"/>
      </w:pPr>
      <w:r>
        <w:rPr>
          <w:rFonts w:ascii="Times New Roman"/>
          <w:b w:val="false"/>
          <w:i w:val="false"/>
          <w:color w:val="000000"/>
          <w:sz w:val="28"/>
        </w:rPr>
        <w:t>
      3) бұқаралық ақпарат құралдарынан және өзге де ашық көздерден, жеке және заңды тұлғалардың жолданымдарынан алынған мәліметтер негізінде зерделеу, талдау, салыстыру арқылы жүзеге асырады.</w:t>
      </w:r>
    </w:p>
    <w:bookmarkStart w:name="z83" w:id="34"/>
    <w:p>
      <w:pPr>
        <w:spacing w:after="0"/>
        <w:ind w:left="0"/>
        <w:jc w:val="both"/>
      </w:pPr>
      <w:r>
        <w:rPr>
          <w:rFonts w:ascii="Times New Roman"/>
          <w:b w:val="false"/>
          <w:i w:val="false"/>
          <w:color w:val="000000"/>
          <w:sz w:val="28"/>
        </w:rPr>
        <w:t>
      5-3. Бақылау субъектісіне (объектісіне) бармай профилактикалық бақылауды техникалық реттеу саласындағы уәкілетті орган тоқсан сайын есепті кезеңнен кейінгі айдың 25-інен кешіктірмей жүзеге асырады.</w:t>
      </w:r>
    </w:p>
    <w:bookmarkEnd w:id="34"/>
    <w:bookmarkStart w:name="z84" w:id="35"/>
    <w:p>
      <w:pPr>
        <w:spacing w:after="0"/>
        <w:ind w:left="0"/>
        <w:jc w:val="both"/>
      </w:pPr>
      <w:r>
        <w:rPr>
          <w:rFonts w:ascii="Times New Roman"/>
          <w:b w:val="false"/>
          <w:i w:val="false"/>
          <w:color w:val="000000"/>
          <w:sz w:val="28"/>
        </w:rPr>
        <w:t>
      5-4. Бақылау субъектісіне (объектісіне) бармай профилактикалық бақылау нәтижелері бойынша бақылау субъектісінің әрекеттерінде (әрекетсіздігінде) бұзушылықтар анықталған жағдайда, техникалық реттеу саласындағы уәкілетті орган бұзушылықтар анықталған күннен бастап бес жұмыс күнінен кешіктірілмейтін мерзімде, анықталған бұзушылықтардың сипаттамасын қоса бере отырып, хабарлама ресімдейді және жібереді.</w:t>
      </w:r>
    </w:p>
    <w:bookmarkEnd w:id="35"/>
    <w:bookmarkStart w:name="z85" w:id="36"/>
    <w:p>
      <w:pPr>
        <w:spacing w:after="0"/>
        <w:ind w:left="0"/>
        <w:jc w:val="both"/>
      </w:pPr>
      <w:r>
        <w:rPr>
          <w:rFonts w:ascii="Times New Roman"/>
          <w:b w:val="false"/>
          <w:i w:val="false"/>
          <w:color w:val="000000"/>
          <w:sz w:val="28"/>
        </w:rPr>
        <w:t>
      5-5. Хабарлама бақылау субъектісіне қолын қойғызып, жеке өзіне немесе жөнелту мен алу фактілерін растайтын өзге де тәсілмен табыс етілуге тиіс.</w:t>
      </w:r>
    </w:p>
    <w:bookmarkEnd w:id="36"/>
    <w:p>
      <w:pPr>
        <w:spacing w:after="0"/>
        <w:ind w:left="0"/>
        <w:jc w:val="both"/>
      </w:pPr>
      <w:r>
        <w:rPr>
          <w:rFonts w:ascii="Times New Roman"/>
          <w:b w:val="false"/>
          <w:i w:val="false"/>
          <w:color w:val="000000"/>
          <w:sz w:val="28"/>
        </w:rPr>
        <w:t>
      Бұл ретте төменде санамаланған тәсілдердің бірімен жіберілген хабарлама мынадай жағдайларда:</w:t>
      </w:r>
    </w:p>
    <w:p>
      <w:pPr>
        <w:spacing w:after="0"/>
        <w:ind w:left="0"/>
        <w:jc w:val="both"/>
      </w:pPr>
      <w:r>
        <w:rPr>
          <w:rFonts w:ascii="Times New Roman"/>
          <w:b w:val="false"/>
          <w:i w:val="false"/>
          <w:color w:val="000000"/>
          <w:sz w:val="28"/>
        </w:rPr>
        <w:t>
      1) қолма-қол – бақылау субъектісі алғаны туралы хабарламада белгі қойған күннен бастап;</w:t>
      </w:r>
    </w:p>
    <w:p>
      <w:pPr>
        <w:spacing w:after="0"/>
        <w:ind w:left="0"/>
        <w:jc w:val="both"/>
      </w:pPr>
      <w:r>
        <w:rPr>
          <w:rFonts w:ascii="Times New Roman"/>
          <w:b w:val="false"/>
          <w:i w:val="false"/>
          <w:color w:val="000000"/>
          <w:sz w:val="28"/>
        </w:rPr>
        <w:t>
      2) поштамен – тапсырысты хатпен;</w:t>
      </w:r>
    </w:p>
    <w:p>
      <w:pPr>
        <w:spacing w:after="0"/>
        <w:ind w:left="0"/>
        <w:jc w:val="both"/>
      </w:pPr>
      <w:r>
        <w:rPr>
          <w:rFonts w:ascii="Times New Roman"/>
          <w:b w:val="false"/>
          <w:i w:val="false"/>
          <w:color w:val="000000"/>
          <w:sz w:val="28"/>
        </w:rPr>
        <w:t>
      3) электрондық тәсілмен – бақылау субъектісінің электрондық мекенжайына жөнелтілген күннен бастап бақылау субъектісіне табыс етілді деп есептеледі.</w:t>
      </w:r>
    </w:p>
    <w:bookmarkStart w:name="z86" w:id="37"/>
    <w:p>
      <w:pPr>
        <w:spacing w:after="0"/>
        <w:ind w:left="0"/>
        <w:jc w:val="both"/>
      </w:pPr>
      <w:r>
        <w:rPr>
          <w:rFonts w:ascii="Times New Roman"/>
          <w:b w:val="false"/>
          <w:i w:val="false"/>
          <w:color w:val="000000"/>
          <w:sz w:val="28"/>
        </w:rPr>
        <w:t>
      5-6. Сұрау салудың өзінде орындаудың неғұрлым ұзақ мерзімі көрсетілген жағдайларды қоспағанда, бақылау субъектісіне (объектісіне) бармай профилактикалық бақылау нәтижелері бойынша анықталған бұзушылықтарды жою туралы хабарламаны бақылау субъектісі ол табыс етілген (алынған) күннен кейінгі күннен бастап он жұмыс күні ішінде орындауға тиіс.</w:t>
      </w:r>
    </w:p>
    <w:bookmarkEnd w:id="37"/>
    <w:bookmarkStart w:name="z87" w:id="38"/>
    <w:p>
      <w:pPr>
        <w:spacing w:after="0"/>
        <w:ind w:left="0"/>
        <w:jc w:val="both"/>
      </w:pPr>
      <w:r>
        <w:rPr>
          <w:rFonts w:ascii="Times New Roman"/>
          <w:b w:val="false"/>
          <w:i w:val="false"/>
          <w:color w:val="000000"/>
          <w:sz w:val="28"/>
        </w:rPr>
        <w:t>
      5-7. Бақылау субъектісі хабарламада көрсетілген бұзушылықтармен келіспеген жағдайда, хабарламаны жіберген техникалық реттеу саласындағы уәкілетті органға хабарлама табыс етілген (алынған) күннен кейінгі күннен бастап бес жұмыс күні ішінде қарсылық жіберуге құқылы.</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5-8. Алып тасталды – ҚР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89" w:id="39"/>
    <w:p>
      <w:pPr>
        <w:spacing w:after="0"/>
        <w:ind w:left="0"/>
        <w:jc w:val="both"/>
      </w:pPr>
      <w:r>
        <w:rPr>
          <w:rFonts w:ascii="Times New Roman"/>
          <w:b w:val="false"/>
          <w:i w:val="false"/>
          <w:color w:val="000000"/>
          <w:sz w:val="28"/>
        </w:rPr>
        <w:t>
      5-9. Бақылау субъектісіне (объектісіне) бармай профилактикалық бақылау нәтижелері бойынша анықталған бұзушылықтарды жою туралы хабарламаны белгіленген мерзімде орындамау бақылау субъектісіне қатысты бақылау субъектісіне (объектісіне) бару арқылы профилактикалық бақылау тағайындауға алып келеді.</w:t>
      </w:r>
    </w:p>
    <w:bookmarkEnd w:id="39"/>
    <w:bookmarkStart w:name="z47" w:id="40"/>
    <w:p>
      <w:pPr>
        <w:spacing w:after="0"/>
        <w:ind w:left="0"/>
        <w:jc w:val="both"/>
      </w:pPr>
      <w:r>
        <w:rPr>
          <w:rFonts w:ascii="Times New Roman"/>
          <w:b w:val="false"/>
          <w:i w:val="false"/>
          <w:color w:val="000000"/>
          <w:sz w:val="28"/>
        </w:rPr>
        <w:t>
      6. Мынадай:</w:t>
      </w:r>
    </w:p>
    <w:bookmarkEnd w:id="40"/>
    <w:p>
      <w:pPr>
        <w:spacing w:after="0"/>
        <w:ind w:left="0"/>
        <w:jc w:val="both"/>
      </w:pPr>
      <w:r>
        <w:rPr>
          <w:rFonts w:ascii="Times New Roman"/>
          <w:b w:val="false"/>
          <w:i w:val="false"/>
          <w:color w:val="000000"/>
          <w:sz w:val="28"/>
        </w:rPr>
        <w:t>
      1) осы баптың 1-тармағының 1) тармақшасында көзделген мемлекеттік бақылау нәтижелерін уәкілетті орган:</w:t>
      </w:r>
    </w:p>
    <w:p>
      <w:pPr>
        <w:spacing w:after="0"/>
        <w:ind w:left="0"/>
        <w:jc w:val="both"/>
      </w:pPr>
      <w:r>
        <w:rPr>
          <w:rFonts w:ascii="Times New Roman"/>
          <w:b w:val="false"/>
          <w:i w:val="false"/>
          <w:color w:val="000000"/>
          <w:sz w:val="28"/>
        </w:rPr>
        <w:t>
      әкелу кезінде – тауардың әрбір партиясына берілген мемлекеттік бақылау актісі нысанында;</w:t>
      </w:r>
    </w:p>
    <w:p>
      <w:pPr>
        <w:spacing w:after="0"/>
        <w:ind w:left="0"/>
        <w:jc w:val="both"/>
      </w:pPr>
      <w:r>
        <w:rPr>
          <w:rFonts w:ascii="Times New Roman"/>
          <w:b w:val="false"/>
          <w:i w:val="false"/>
          <w:color w:val="000000"/>
          <w:sz w:val="28"/>
        </w:rPr>
        <w:t>
      қайта өңдеуге әкелу кезінде – тауардың әрбір партиясына берілген мемлекеттік бақылау актісі, тауарларды қайта өңдеу шарттары туралы құжат нысанында;</w:t>
      </w:r>
    </w:p>
    <w:p>
      <w:pPr>
        <w:spacing w:after="0"/>
        <w:ind w:left="0"/>
        <w:jc w:val="both"/>
      </w:pPr>
      <w:r>
        <w:rPr>
          <w:rFonts w:ascii="Times New Roman"/>
          <w:b w:val="false"/>
          <w:i w:val="false"/>
          <w:color w:val="000000"/>
          <w:sz w:val="28"/>
        </w:rPr>
        <w:t>
      әкету кезінде – тауардың әрбір партиясына берілген мемлекеттік бақылау актісі, экспортқа берілген лицензия және Қазақстан Республикасында шикізат тауарларынан бағалы металдарды өнеркәсіптік алудың мүмкіндігі (мүмкін еместігі) және экономикалық тұрғыдан орындылығы (орынсыздығы) туралы қорытынды нысанында;</w:t>
      </w:r>
    </w:p>
    <w:p>
      <w:pPr>
        <w:spacing w:after="0"/>
        <w:ind w:left="0"/>
        <w:jc w:val="both"/>
      </w:pPr>
      <w:r>
        <w:rPr>
          <w:rFonts w:ascii="Times New Roman"/>
          <w:b w:val="false"/>
          <w:i w:val="false"/>
          <w:color w:val="000000"/>
          <w:sz w:val="28"/>
        </w:rPr>
        <w:t>
      қайта өңдеуге әкету кезінде – тауардың әрбір партиясына берілген мемлекеттік бақылау актісі, тауарларды қайта өңдеу шарттары туралы құжат, Қазақстан Республикасының аумағында құрамында бағалы металдар бар шикізат тауарларын қайта өңдеудің экономикалық тұрғыдан орынсыздығы немесе мүмкін еместігі туралы қорытынды нысанында ресімдейді;</w:t>
      </w:r>
    </w:p>
    <w:p>
      <w:pPr>
        <w:spacing w:after="0"/>
        <w:ind w:left="0"/>
        <w:jc w:val="both"/>
      </w:pPr>
      <w:r>
        <w:rPr>
          <w:rFonts w:ascii="Times New Roman"/>
          <w:b w:val="false"/>
          <w:i w:val="false"/>
          <w:color w:val="000000"/>
          <w:sz w:val="28"/>
        </w:rPr>
        <w:t>
      2) осы баптың 1-тармағының 2) тармақшасында көзделген мемлекеттік бақылау нәтижелерін уәкілетті орган тауардың әрбір партиясына берілген мемлекеттік бақылау актісі нысанында ресімдейді;</w:t>
      </w:r>
    </w:p>
    <w:p>
      <w:pPr>
        <w:spacing w:after="0"/>
        <w:ind w:left="0"/>
        <w:jc w:val="both"/>
      </w:pPr>
      <w:r>
        <w:rPr>
          <w:rFonts w:ascii="Times New Roman"/>
          <w:b w:val="false"/>
          <w:i w:val="false"/>
          <w:color w:val="000000"/>
          <w:sz w:val="28"/>
        </w:rPr>
        <w:t>
      3) осы баптың 1-тармағының 3) тармақшасында көзделген мемлекеттік бақылау нәтижелерін уәкілетті орган:</w:t>
      </w:r>
    </w:p>
    <w:p>
      <w:pPr>
        <w:spacing w:after="0"/>
        <w:ind w:left="0"/>
        <w:jc w:val="both"/>
      </w:pPr>
      <w:r>
        <w:rPr>
          <w:rFonts w:ascii="Times New Roman"/>
          <w:b w:val="false"/>
          <w:i w:val="false"/>
          <w:color w:val="000000"/>
          <w:sz w:val="28"/>
        </w:rPr>
        <w:t>
      қайта өңдеуге әкелу кезінде – тауарларды қайта өңдеу шарттары туралы құжат нысанында;</w:t>
      </w:r>
    </w:p>
    <w:p>
      <w:pPr>
        <w:spacing w:after="0"/>
        <w:ind w:left="0"/>
        <w:jc w:val="both"/>
      </w:pPr>
      <w:r>
        <w:rPr>
          <w:rFonts w:ascii="Times New Roman"/>
          <w:b w:val="false"/>
          <w:i w:val="false"/>
          <w:color w:val="000000"/>
          <w:sz w:val="28"/>
        </w:rPr>
        <w:t>
      әкету кезінде – экспортқа берілген лицензия және Қазақстан Республикасында шикізат тауарларынан бағалы металдарды өнеркәсіптік алудың мүмкіндігі (мүмкін еместігі) және экономикалық тұрғыдан орындылығы (орынсыздығы) туралы қорытынды нысанында;</w:t>
      </w:r>
    </w:p>
    <w:p>
      <w:pPr>
        <w:spacing w:after="0"/>
        <w:ind w:left="0"/>
        <w:jc w:val="both"/>
      </w:pPr>
      <w:r>
        <w:rPr>
          <w:rFonts w:ascii="Times New Roman"/>
          <w:b w:val="false"/>
          <w:i w:val="false"/>
          <w:color w:val="000000"/>
          <w:sz w:val="28"/>
        </w:rPr>
        <w:t>
      қайта өңдеуге әкету кезінде – тауарларды қайта өңдеу шарттары туралы құжат, Қазақстан Республикасының аумағында құрамында бағалы металдар бар шикізат тауарларын қайта өңдеудің экономикалық тұрғыдан орынсыздығы немесе мүмкін еместігі туралы қорытынды нысанында ресімдейді.</w:t>
      </w:r>
    </w:p>
    <w:bookmarkStart w:name="z48" w:id="41"/>
    <w:p>
      <w:pPr>
        <w:spacing w:after="0"/>
        <w:ind w:left="0"/>
        <w:jc w:val="both"/>
      </w:pPr>
      <w:r>
        <w:rPr>
          <w:rFonts w:ascii="Times New Roman"/>
          <w:b w:val="false"/>
          <w:i w:val="false"/>
          <w:color w:val="000000"/>
          <w:sz w:val="28"/>
        </w:rPr>
        <w:t>
      7. Құрамында бағалы металдар бар шикізат тауарларындағы әкетілетін бағалы металдар мен ілеспе алынатын металдар құрамын бақылау:</w:t>
      </w:r>
    </w:p>
    <w:bookmarkEnd w:id="41"/>
    <w:p>
      <w:pPr>
        <w:spacing w:after="0"/>
        <w:ind w:left="0"/>
        <w:jc w:val="both"/>
      </w:pPr>
      <w:r>
        <w:rPr>
          <w:rFonts w:ascii="Times New Roman"/>
          <w:b w:val="false"/>
          <w:i w:val="false"/>
          <w:color w:val="000000"/>
          <w:sz w:val="28"/>
        </w:rPr>
        <w:t>
      экспортты лицензиялаудың рұқсат беру рәсімдері кезінде бағалы металдар мен ілеспе алынатын металдар құрамы туралы құжаттарды ұсыну;</w:t>
      </w:r>
    </w:p>
    <w:p>
      <w:pPr>
        <w:spacing w:after="0"/>
        <w:ind w:left="0"/>
        <w:jc w:val="both"/>
      </w:pPr>
      <w:r>
        <w:rPr>
          <w:rFonts w:ascii="Times New Roman"/>
          <w:b w:val="false"/>
          <w:i w:val="false"/>
          <w:color w:val="000000"/>
          <w:sz w:val="28"/>
        </w:rPr>
        <w:t>
      Қазақстан Республикасында шикізат тауарларынан бағалы металдарды өнеркәсіптік алудың мүмкіндігі (мүмкін еместігі) және экономикалық тұрғыдан орындылығы (орынсыздығы) туралы қорытынды беру;</w:t>
      </w:r>
    </w:p>
    <w:p>
      <w:pPr>
        <w:spacing w:after="0"/>
        <w:ind w:left="0"/>
        <w:jc w:val="both"/>
      </w:pPr>
      <w:r>
        <w:rPr>
          <w:rFonts w:ascii="Times New Roman"/>
          <w:b w:val="false"/>
          <w:i w:val="false"/>
          <w:color w:val="000000"/>
          <w:sz w:val="28"/>
        </w:rPr>
        <w:t>
      Қазақстан Республикасының аумағында құрамында бағалы металдар бар шикізат тауарларын қайта өңдеудің экономикалық тұрғыдан орынсыздығы немесе мүмкін еместігі туралы қорытынды беру;</w:t>
      </w:r>
    </w:p>
    <w:p>
      <w:pPr>
        <w:spacing w:after="0"/>
        <w:ind w:left="0"/>
        <w:jc w:val="both"/>
      </w:pPr>
      <w:r>
        <w:rPr>
          <w:rFonts w:ascii="Times New Roman"/>
          <w:b w:val="false"/>
          <w:i w:val="false"/>
          <w:color w:val="000000"/>
          <w:sz w:val="28"/>
        </w:rPr>
        <w:t>
      құрамында бағалы металдар бар әкетілетін шикізат тауарларының әрбір партиясына мемлекеттік бақылау актісін ресімдеу арқылы жүзеге асырылады.</w:t>
      </w:r>
    </w:p>
    <w:p>
      <w:pPr>
        <w:spacing w:after="0"/>
        <w:ind w:left="0"/>
        <w:jc w:val="both"/>
      </w:pPr>
      <w:r>
        <w:rPr>
          <w:rFonts w:ascii="Times New Roman"/>
          <w:b w:val="false"/>
          <w:i w:val="false"/>
          <w:color w:val="000000"/>
          <w:sz w:val="28"/>
        </w:rPr>
        <w:t>
      Құрамында бағалы металдар бар әкетілетін шикізат тауарларынан олардағы бағалы металдар құрамын мемлекеттік бақылау мақсатында көрсетімдік сынамаларды іріктеу уәкілетті орган айқындаған тәртіппен және нысан бойынша сынамаларды іріктеу туралы акт ресімделе отырып, Қазақстан Республикасының нормативтік техникалық құжаттамасында белгіленген тәртіппен жүргізіледі.</w:t>
      </w:r>
    </w:p>
    <w:p>
      <w:pPr>
        <w:spacing w:after="0"/>
        <w:ind w:left="0"/>
        <w:jc w:val="both"/>
      </w:pPr>
      <w:r>
        <w:rPr>
          <w:rFonts w:ascii="Times New Roman"/>
          <w:b w:val="false"/>
          <w:i w:val="false"/>
          <w:color w:val="000000"/>
          <w:sz w:val="28"/>
        </w:rPr>
        <w:t>
      Мемлекеттік бақылау мақсатында бағалы металдар құрамы туралы құжатты аккредиттелген сынақ зертханасы береді және онда құрамында бағалы металдар бар шикізат тауарларындағы барлық бағалы металдардың үлестік құрамы туралы мәлімет қамтылуға тиіс.</w:t>
      </w:r>
    </w:p>
    <w:bookmarkStart w:name="z49" w:id="42"/>
    <w:p>
      <w:pPr>
        <w:spacing w:after="0"/>
        <w:ind w:left="0"/>
        <w:jc w:val="both"/>
      </w:pPr>
      <w:r>
        <w:rPr>
          <w:rFonts w:ascii="Times New Roman"/>
          <w:b w:val="false"/>
          <w:i w:val="false"/>
          <w:color w:val="000000"/>
          <w:sz w:val="28"/>
        </w:rPr>
        <w:t>
      8. Осы баптың 1-тармағының 1) және 2) тармақшаларында көзделген мемлекеттік бақылау:</w:t>
      </w:r>
    </w:p>
    <w:bookmarkEnd w:id="42"/>
    <w:p>
      <w:pPr>
        <w:spacing w:after="0"/>
        <w:ind w:left="0"/>
        <w:jc w:val="both"/>
      </w:pPr>
      <w:r>
        <w:rPr>
          <w:rFonts w:ascii="Times New Roman"/>
          <w:b w:val="false"/>
          <w:i w:val="false"/>
          <w:color w:val="000000"/>
          <w:sz w:val="28"/>
        </w:rPr>
        <w:t>
      1) бағалы металдарды, оның ішінде бағалы металдардан жасалған монеталарды әкелу және (немесе) әкету кезінде Қазақстан Республикасының Ұлттық Банкіне қатысты;</w:t>
      </w:r>
    </w:p>
    <w:p>
      <w:pPr>
        <w:spacing w:after="0"/>
        <w:ind w:left="0"/>
        <w:jc w:val="both"/>
      </w:pPr>
      <w:r>
        <w:rPr>
          <w:rFonts w:ascii="Times New Roman"/>
          <w:b w:val="false"/>
          <w:i w:val="false"/>
          <w:color w:val="000000"/>
          <w:sz w:val="28"/>
        </w:rPr>
        <w:t>
      2) жеке тұлғалардың бағалы металдарды және (немесе) асыл тастарды, оның ішінде зергерлік және басқа да бұйымдарды, бағалы металдардан жасалған монеталарды жеке пайдалануға арналған тауарлар ретінде әкелуі және (немесе) әкетуі кезінде;</w:t>
      </w:r>
    </w:p>
    <w:p>
      <w:pPr>
        <w:spacing w:after="0"/>
        <w:ind w:left="0"/>
        <w:jc w:val="both"/>
      </w:pPr>
      <w:r>
        <w:rPr>
          <w:rFonts w:ascii="Times New Roman"/>
          <w:b w:val="false"/>
          <w:i w:val="false"/>
          <w:color w:val="000000"/>
          <w:sz w:val="28"/>
        </w:rPr>
        <w:t>
      3) бағалы металдар мен олардың негізінде жасалған бұйымдардың радиоактивтік және тұрақты изотоптарын әкелу және (немесе) әкету кезінде;</w:t>
      </w:r>
    </w:p>
    <w:p>
      <w:pPr>
        <w:spacing w:after="0"/>
        <w:ind w:left="0"/>
        <w:jc w:val="both"/>
      </w:pPr>
      <w:r>
        <w:rPr>
          <w:rFonts w:ascii="Times New Roman"/>
          <w:b w:val="false"/>
          <w:i w:val="false"/>
          <w:color w:val="000000"/>
          <w:sz w:val="28"/>
        </w:rPr>
        <w:t>
      4) құрамында бағалы металдар және (немесе) асыл тастар бар мәдени құндылықтарды әкету кезінде жүзеге асырылмайды.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 енгізілді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Бағалы металдарды, асыл тастарды, құрамында бағалы металдар бар шикізат тауарларын, зергерлік және басқа да бұйымдарды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ерекшеліктері</w:t>
      </w:r>
    </w:p>
    <w:bookmarkStart w:name="z50" w:id="43"/>
    <w:p>
      <w:pPr>
        <w:spacing w:after="0"/>
        <w:ind w:left="0"/>
        <w:jc w:val="both"/>
      </w:pPr>
      <w:r>
        <w:rPr>
          <w:rFonts w:ascii="Times New Roman"/>
          <w:b w:val="false"/>
          <w:i w:val="false"/>
          <w:color w:val="000000"/>
          <w:sz w:val="28"/>
        </w:rPr>
        <w:t>
      1. Бағалы металдарды және құрамында бағалы металдар бар шикізат тауарларын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кезінде уәкілетті орган бағалы металдар құрамы туралы құжаттар келісімшарт талаптарына және нормативтік техникалық құжаттамаға сәйкес келмеген жағдайда, Қазақстан Республикасының Ұлттық Банкіне бағалы металдардың және құрамында бағалы металдар бар шикізат тауарларының сынамаларына (үлгілеріне) бақылау сынақтарын жүзеге асыруға өтінім жібереді.</w:t>
      </w:r>
    </w:p>
    <w:bookmarkEnd w:id="43"/>
    <w:bookmarkStart w:name="z51" w:id="44"/>
    <w:p>
      <w:pPr>
        <w:spacing w:after="0"/>
        <w:ind w:left="0"/>
        <w:jc w:val="both"/>
      </w:pPr>
      <w:r>
        <w:rPr>
          <w:rFonts w:ascii="Times New Roman"/>
          <w:b w:val="false"/>
          <w:i w:val="false"/>
          <w:color w:val="000000"/>
          <w:sz w:val="28"/>
        </w:rPr>
        <w:t>
      2. Кедендік декларациялауға және кедендік тазартуға байланысты кедендік операциялар жасалғанға дейін асыл тастарды, зергерлік және басқа да бұйымдарды Еуразиялық экономикалық одаққа кірмейтін елдерден Қазақстан Республикасының аумағына әкелу кезінде сараптама жүргізіледі және Еуразиялық экономикалық комиссияның шешімімен белгіленген жағдайларды қоспағанда, мемлекеттік бақылау жүзеге асырылады.</w:t>
      </w:r>
    </w:p>
    <w:bookmarkEnd w:id="44"/>
    <w:bookmarkStart w:name="z52" w:id="45"/>
    <w:p>
      <w:pPr>
        <w:spacing w:after="0"/>
        <w:ind w:left="0"/>
        <w:jc w:val="both"/>
      </w:pPr>
      <w:r>
        <w:rPr>
          <w:rFonts w:ascii="Times New Roman"/>
          <w:b w:val="false"/>
          <w:i w:val="false"/>
          <w:color w:val="000000"/>
          <w:sz w:val="28"/>
        </w:rPr>
        <w:t>
      3. Асыл тастарды, зергерлік және басқа да бұйымдарды Қазақстан Республикасының аумағынан Еуразиялық экономикалық одаққа кірмейтін елдерге әкету кезінде сараптама жүргізіледі және мемлекеттік бақылау жүзеге асырылады.</w:t>
      </w:r>
    </w:p>
    <w:bookmarkEnd w:id="45"/>
    <w:bookmarkStart w:name="z53" w:id="46"/>
    <w:p>
      <w:pPr>
        <w:spacing w:after="0"/>
        <w:ind w:left="0"/>
        <w:jc w:val="both"/>
      </w:pPr>
      <w:r>
        <w:rPr>
          <w:rFonts w:ascii="Times New Roman"/>
          <w:b w:val="false"/>
          <w:i w:val="false"/>
          <w:color w:val="000000"/>
          <w:sz w:val="28"/>
        </w:rPr>
        <w:t>
      4. Бағалы металдар мен асыл тастарды, зергерлік және басқа да бұйымдарды, құрамында бағалы металдар бар шикізат тауарларын Еуразиялық экономикалық одаққа кірмейтін елдерден Қазақстан Республикасының аумағына әкелуді және Қазақстан Республикасының аумағынан осы елдерге әкетуді жүзеге асыру үшін дара кәсіпкерлер мен заңды тұлғалар өз қызметінің басталғаны немесе тоқтатылғаны туралы "Рұқсаттар және хабарламалар туралы" Қазақстан Республикасының Заңында белгіленген тәртіппен уәкілетті органға хабар беруге міндетті.</w:t>
      </w:r>
    </w:p>
    <w:bookmarkEnd w:id="46"/>
    <w:p>
      <w:pPr>
        <w:spacing w:after="0"/>
        <w:ind w:left="0"/>
        <w:jc w:val="both"/>
      </w:pPr>
      <w:r>
        <w:rPr>
          <w:rFonts w:ascii="Times New Roman"/>
          <w:b w:val="false"/>
          <w:i w:val="false"/>
          <w:color w:val="000000"/>
          <w:sz w:val="28"/>
        </w:rPr>
        <w:t>
      Осы тармақтың талаптары Қазақстан Республикасының Ұлттық Банкіне қолданылмайды.</w:t>
      </w:r>
    </w:p>
    <w:bookmarkStart w:name="z54" w:id="47"/>
    <w:p>
      <w:pPr>
        <w:spacing w:after="0"/>
        <w:ind w:left="0"/>
        <w:jc w:val="both"/>
      </w:pPr>
      <w:r>
        <w:rPr>
          <w:rFonts w:ascii="Times New Roman"/>
          <w:b w:val="false"/>
          <w:i w:val="false"/>
          <w:color w:val="000000"/>
          <w:sz w:val="28"/>
        </w:rPr>
        <w:t>
      5. Өңделмеген табиғи алмасты Қазақстан Республикасының аумағына әкелу және Қазақстан Республикасының аумағынан әкету Кимберлий процесінің сертификаттау схемасына сәйкес жүзеге асырылады.</w:t>
      </w:r>
    </w:p>
    <w:bookmarkEnd w:id="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8-бап. Бағалы металдарды өндіру</w:t>
      </w:r>
    </w:p>
    <w:bookmarkStart w:name="z55" w:id="48"/>
    <w:p>
      <w:pPr>
        <w:spacing w:after="0"/>
        <w:ind w:left="0"/>
        <w:jc w:val="both"/>
      </w:pPr>
      <w:r>
        <w:rPr>
          <w:rFonts w:ascii="Times New Roman"/>
          <w:b w:val="false"/>
          <w:i w:val="false"/>
          <w:color w:val="000000"/>
          <w:sz w:val="28"/>
        </w:rPr>
        <w:t>
      1. Бағалы металдардың аффинаждауға жатпайтын саф түрлерін қоспағанда, өндірілген және шығарылған бағалы металдар, құрамында бағалы металдар бар шикізат тауарлары, осы бапта көзделген жағдайларды қоспағанда, қайта өңдеу және (немесе) аффинаждау үшін бағалы металдарды өндіру субъектілеріне келіп түсуге тиіс.</w:t>
      </w:r>
    </w:p>
    <w:bookmarkEnd w:id="48"/>
    <w:bookmarkStart w:name="z56" w:id="49"/>
    <w:p>
      <w:pPr>
        <w:spacing w:after="0"/>
        <w:ind w:left="0"/>
        <w:jc w:val="both"/>
      </w:pPr>
      <w:r>
        <w:rPr>
          <w:rFonts w:ascii="Times New Roman"/>
          <w:b w:val="false"/>
          <w:i w:val="false"/>
          <w:color w:val="000000"/>
          <w:sz w:val="28"/>
        </w:rPr>
        <w:t>
      2. Құрамында бағалы металдар бар шикізат тауарларын Қазақстан Республикасының аумағынан әкетуге ниеті бар тұлға уәкілетті орган айқындаған тәртіппен, уәкілетті орган бекітетін тізбедегі бағалы металдарды өндірудің барлық субъектілерінен тиісті бас тартуды немесе осындай бас тартудың бар екені туралы уәкілетті органның растамасын алуға міндетті.</w:t>
      </w:r>
    </w:p>
    <w:bookmarkEnd w:id="49"/>
    <w:p>
      <w:pPr>
        <w:spacing w:after="0"/>
        <w:ind w:left="0"/>
        <w:jc w:val="both"/>
      </w:pPr>
      <w:r>
        <w:rPr>
          <w:rFonts w:ascii="Times New Roman"/>
          <w:b w:val="false"/>
          <w:i w:val="false"/>
          <w:color w:val="000000"/>
          <w:sz w:val="28"/>
        </w:rPr>
        <w:t>
      Бұл ретте осы тармақтың бірінші бөлігінде аталған бағалы металдарды өндіру субъектілерінің уәкілетті орган белгіленген шарттарды орындамауы да – осы тармақтың мақсатындағы бас тарту болып табылады.</w:t>
      </w:r>
    </w:p>
    <w:p>
      <w:pPr>
        <w:spacing w:after="0"/>
        <w:ind w:left="0"/>
        <w:jc w:val="both"/>
      </w:pPr>
      <w:r>
        <w:rPr>
          <w:rFonts w:ascii="Times New Roman"/>
          <w:b w:val="false"/>
          <w:i w:val="false"/>
          <w:color w:val="000000"/>
          <w:sz w:val="28"/>
        </w:rPr>
        <w:t>
      Құрамында бағалы металдар бар шикізат тауарларын қайта өңдеуден және (немесе) аффинаждаудан бас тарту үшін мыналар негіз болып табылуы мүмкін:</w:t>
      </w:r>
    </w:p>
    <w:p>
      <w:pPr>
        <w:spacing w:after="0"/>
        <w:ind w:left="0"/>
        <w:jc w:val="both"/>
      </w:pPr>
      <w:r>
        <w:rPr>
          <w:rFonts w:ascii="Times New Roman"/>
          <w:b w:val="false"/>
          <w:i w:val="false"/>
          <w:color w:val="000000"/>
          <w:sz w:val="28"/>
        </w:rPr>
        <w:t>
      1) қайта өңдеудің және (немесе) аффинаждаудың технологиялық тұрғыдан мүмкін болмауы, оның ішінде құрамында бағалы металдар бар шикізат тауарларындағы зиянды қоспалар мен бағалы металдар құрамының шекті мәндерге сәйкес келмеуі;</w:t>
      </w:r>
    </w:p>
    <w:p>
      <w:pPr>
        <w:spacing w:after="0"/>
        <w:ind w:left="0"/>
        <w:jc w:val="both"/>
      </w:pPr>
      <w:r>
        <w:rPr>
          <w:rFonts w:ascii="Times New Roman"/>
          <w:b w:val="false"/>
          <w:i w:val="false"/>
          <w:color w:val="000000"/>
          <w:sz w:val="28"/>
        </w:rPr>
        <w:t>
      2) құрамында бағалы металдар бар шикізат тауарларының ұсынылатын көлемін қайта өңдеу және (немесе) аффинаждау үшін өндірістік қуаттылықтың болмауы немесе жеткіліксіз болуы;</w:t>
      </w:r>
    </w:p>
    <w:p>
      <w:pPr>
        <w:spacing w:after="0"/>
        <w:ind w:left="0"/>
        <w:jc w:val="both"/>
      </w:pPr>
      <w:r>
        <w:rPr>
          <w:rFonts w:ascii="Times New Roman"/>
          <w:b w:val="false"/>
          <w:i w:val="false"/>
          <w:color w:val="000000"/>
          <w:sz w:val="28"/>
        </w:rPr>
        <w:t>
      3) құрамында бағалы металдар бар түсті металдар кендерін, концентраттары мен күлдерін, түсті металдар өндірісінің жартылай өнімдерін қайта өңдеудің экономикалық тұрғыдан орынсыз болуы.</w:t>
      </w:r>
    </w:p>
    <w:bookmarkStart w:name="z57" w:id="50"/>
    <w:p>
      <w:pPr>
        <w:spacing w:after="0"/>
        <w:ind w:left="0"/>
        <w:jc w:val="both"/>
      </w:pPr>
      <w:r>
        <w:rPr>
          <w:rFonts w:ascii="Times New Roman"/>
          <w:b w:val="false"/>
          <w:i w:val="false"/>
          <w:color w:val="000000"/>
          <w:sz w:val="28"/>
        </w:rPr>
        <w:t>
      3. Осы баптың 2-тармағында көзделген жағдайларда, құрамында бағалы металдар бар шикізат тауарларын Қазақстан Республикасының аумағынан әкету Қазақстан Республикасының заңнамасына сәйкес жүзеге асырылады.</w:t>
      </w:r>
    </w:p>
    <w:bookmarkEnd w:id="50"/>
    <w:bookmarkStart w:name="z58" w:id="51"/>
    <w:p>
      <w:pPr>
        <w:spacing w:after="0"/>
        <w:ind w:left="0"/>
        <w:jc w:val="both"/>
      </w:pPr>
      <w:r>
        <w:rPr>
          <w:rFonts w:ascii="Times New Roman"/>
          <w:b w:val="false"/>
          <w:i w:val="false"/>
          <w:color w:val="000000"/>
          <w:sz w:val="28"/>
        </w:rPr>
        <w:t>
      4. Қажетті қайта өңдеуден өткен бағалы металдарды, құрамында бағалы металдар бар шикізат тауарларын Қазақстан Республикасының аумағынан тыс жерде жүзеге асырылатын аффинаждау бағалы металдарға меншік құқығының ауысуына әкеп соқпайды.</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енгізілді – ҚР 02.07.2021 </w:t>
      </w:r>
      <w:r>
        <w:rPr>
          <w:rFonts w:ascii="Times New Roman"/>
          <w:b w:val="false"/>
          <w:i w:val="false"/>
          <w:color w:val="000000"/>
          <w:sz w:val="28"/>
        </w:rPr>
        <w:t>№ 62-VII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9-бап. Бағалы металдардағы активтерді толықтыру үшін аффинирленген алтынды сатып алуға мемлекеттің басым құқығы</w:t>
      </w:r>
    </w:p>
    <w:bookmarkStart w:name="z59" w:id="52"/>
    <w:p>
      <w:pPr>
        <w:spacing w:after="0"/>
        <w:ind w:left="0"/>
        <w:jc w:val="both"/>
      </w:pPr>
      <w:r>
        <w:rPr>
          <w:rFonts w:ascii="Times New Roman"/>
          <w:b w:val="false"/>
          <w:i w:val="false"/>
          <w:color w:val="000000"/>
          <w:sz w:val="28"/>
        </w:rPr>
        <w:t>
      1. Қазақстан Республикасы Ұлттық Банкінің бағалы металдардағы активтерін толықтыру үшін мемлекет бағалы металдарды өндіру субъектілерімен және қайта өңдеу нәтижесінде аффинирленген алтынның меншік иелеріне айналған тұлғалармен аффинирленген алтынды сатып алу жөнінде мәмілелер жасасуға басым құқыққа ие болады.</w:t>
      </w:r>
    </w:p>
    <w:bookmarkEnd w:id="52"/>
    <w:bookmarkStart w:name="z60" w:id="53"/>
    <w:p>
      <w:pPr>
        <w:spacing w:after="0"/>
        <w:ind w:left="0"/>
        <w:jc w:val="both"/>
      </w:pPr>
      <w:r>
        <w:rPr>
          <w:rFonts w:ascii="Times New Roman"/>
          <w:b w:val="false"/>
          <w:i w:val="false"/>
          <w:color w:val="000000"/>
          <w:sz w:val="28"/>
        </w:rPr>
        <w:t>
      2. Бағалы металдарды өндіру субъектілері және қайта өңдеу нәтижесінде аффинирленген алтынның меншік иелеріне айналған тұлғалар Қазақстан Республикасының аумағында немесе оның шегінен тыс жерде өндірілген аффинирленген алтынды Қазақстан Республикасының Ұлттық Банкіне басым тәртіппен өткізеді.</w:t>
      </w:r>
    </w:p>
    <w:bookmarkEnd w:id="53"/>
    <w:bookmarkStart w:name="z61" w:id="54"/>
    <w:p>
      <w:pPr>
        <w:spacing w:after="0"/>
        <w:ind w:left="0"/>
        <w:jc w:val="both"/>
      </w:pPr>
      <w:r>
        <w:rPr>
          <w:rFonts w:ascii="Times New Roman"/>
          <w:b w:val="false"/>
          <w:i w:val="false"/>
          <w:color w:val="000000"/>
          <w:sz w:val="28"/>
        </w:rPr>
        <w:t>
      3. Бағалы металдарды өндіру субъектілері және қайта өңдеу нәтижесінде аффинирленген алтынның меншік иелеріне айналған тұлғалар Қазақстан Республикасының Ұлттық Банкіне аффинирленген алтынды өндіру және сату болжамының графиктерін алдағы жылдың бірінші жартыжылдығына ағымдағы жылдың 1 қарашасына дейін, ағымдағы жылдың екінші жартыжылдығына – ағымдағы жылдың 1 мамырына дейін ұсынады.</w:t>
      </w:r>
    </w:p>
    <w:bookmarkEnd w:id="54"/>
    <w:bookmarkStart w:name="z62" w:id="55"/>
    <w:p>
      <w:pPr>
        <w:spacing w:after="0"/>
        <w:ind w:left="0"/>
        <w:jc w:val="both"/>
      </w:pPr>
      <w:r>
        <w:rPr>
          <w:rFonts w:ascii="Times New Roman"/>
          <w:b w:val="false"/>
          <w:i w:val="false"/>
          <w:color w:val="000000"/>
          <w:sz w:val="28"/>
        </w:rPr>
        <w:t>
      4. Қазақстан Республикасының Ұлттық Банкі аффинирленген алтынды өндіру және сату болжамын, ақша нарығының жай-күйін, ақша-кредит саясатының және халықаралық қаржы нарықтары конъюктурасының көрсеткіштерін негізге ала отырып, алдағы жартыжылдыққа басым құқықты іске асыру шеңберінде сатып алу лимитін бекітеді не алдағы кезеңге (бір айдан жарты жылға дейін) басым құқықты тұтастай іске асырмау туралы шешім қабылдайды.</w:t>
      </w:r>
    </w:p>
    <w:bookmarkEnd w:id="55"/>
    <w:p>
      <w:pPr>
        <w:spacing w:after="0"/>
        <w:ind w:left="0"/>
        <w:jc w:val="both"/>
      </w:pPr>
      <w:r>
        <w:rPr>
          <w:rFonts w:ascii="Times New Roman"/>
          <w:b w:val="false"/>
          <w:i w:val="false"/>
          <w:color w:val="000000"/>
          <w:sz w:val="28"/>
        </w:rPr>
        <w:t>
      Бекітілген сатып алу лимиті шеңберінде Қазақстан Республикасының Ұлттық Банкі аффинирленген алтынды өндіру және сату болжамының графигін ұсынған әрбір бағалы металдарды өндіру субъектісінен немесе қайта өңдеу нәтижесінде аффинирленген алтынның меншік иесіне айналған тұлғадан алдағы жартыжылдықта сатып алынатын аффинирленген алтынның көлемін айқындайды.</w:t>
      </w:r>
    </w:p>
    <w:p>
      <w:pPr>
        <w:spacing w:after="0"/>
        <w:ind w:left="0"/>
        <w:jc w:val="both"/>
      </w:pPr>
      <w:r>
        <w:rPr>
          <w:rFonts w:ascii="Times New Roman"/>
          <w:b w:val="false"/>
          <w:i w:val="false"/>
          <w:color w:val="000000"/>
          <w:sz w:val="28"/>
        </w:rPr>
        <w:t>
      Сатып алу көлемі не алдағы кезеңге аффинирленген алтынды сатып алуға мемлекеттің басым құқығын іске асырудан бас тарту туралы шешім бағалы металдарды өндіру субъектілерінің және қайта өңдеу нәтижесінде аффинирленген алтынның меншік иелеріне айналған тұлғалардың назарына алдағы жылдың бірінші жартыжылдығында ағымдағы жылдың 1 желтоқсанына дейін, ағымдағы жылдың екінші жартыжылдығында – ағымдағы жылдың 1 маусымына дейін жеткізіледі.</w:t>
      </w:r>
    </w:p>
    <w:p>
      <w:pPr>
        <w:spacing w:after="0"/>
        <w:ind w:left="0"/>
        <w:jc w:val="both"/>
      </w:pPr>
      <w:r>
        <w:rPr>
          <w:rFonts w:ascii="Times New Roman"/>
          <w:b w:val="false"/>
          <w:i w:val="false"/>
          <w:color w:val="000000"/>
          <w:sz w:val="28"/>
        </w:rPr>
        <w:t>
      Қазақстан Республикасының Ұлттық Банкі бағалы металдарды өндіру субъектілерінің және қайта өңдеу нәтижесінде аффинирленген алтынның меншік иелеріне айналған тұлғалардың назарына жеткізілген сатып алу көлемін толығымен сатып алуға міндетті.</w:t>
      </w:r>
    </w:p>
    <w:p>
      <w:pPr>
        <w:spacing w:after="0"/>
        <w:ind w:left="0"/>
        <w:jc w:val="both"/>
      </w:pPr>
      <w:r>
        <w:rPr>
          <w:rFonts w:ascii="Times New Roman"/>
          <w:b w:val="false"/>
          <w:i w:val="false"/>
          <w:color w:val="000000"/>
          <w:sz w:val="28"/>
        </w:rPr>
        <w:t>
      Егер аффинирленген алтынды өндірудің және сатудың күтілетін көлемі осы баптың 3-тармағына сәйкес Қазақстан Республикасының Ұлттық Банкіне ұсынылған аффинирленген алтынды өндіру және сату көлемінен асып түскен жағдайда, бағалы металдарды өндіру субъектілері және қайта өңдеу нәтижесінде аффинирленген алтынның меншік иелеріне айналған тұлғалар Қазақстан Республикасының Ұлттық Банкіне аффинирленген алтынды өндіру және сату болжамының өзгертілген графиктерін қосымша ұсынады.</w:t>
      </w:r>
    </w:p>
    <w:p>
      <w:pPr>
        <w:spacing w:after="0"/>
        <w:ind w:left="0"/>
        <w:jc w:val="both"/>
      </w:pPr>
      <w:r>
        <w:rPr>
          <w:rFonts w:ascii="Times New Roman"/>
          <w:b w:val="false"/>
          <w:i w:val="false"/>
          <w:color w:val="000000"/>
          <w:sz w:val="28"/>
        </w:rPr>
        <w:t>
      Қазақстан Республикасының Ұлттық Банкі аффинирленген алтынды өндіру және сату болжамының өзгертілген графиктерін алған күннен бастап он бес жұмыс күні ішінде аффинирленген алтынды сатып алудың тиісінше өзгертілген көлемін бағалы металдарды өндіру субъектілерінің және қайта өңдеу нәтижесінде аффинирленген алтынның меншік иелеріне айналған тұлғалардың назарына жеткізеді немесе өзгертілген графиктерге сәйкес жаңа көлемді сатып алудан бас тартуды жіберу арқылы бұрын назарына жеткізілген аффинирленген алтынды сатып алу көлемін өзгеріссіз қалдыру туралы хабарлайды.</w:t>
      </w:r>
    </w:p>
    <w:bookmarkStart w:name="z63" w:id="56"/>
    <w:p>
      <w:pPr>
        <w:spacing w:after="0"/>
        <w:ind w:left="0"/>
        <w:jc w:val="both"/>
      </w:pPr>
      <w:r>
        <w:rPr>
          <w:rFonts w:ascii="Times New Roman"/>
          <w:b w:val="false"/>
          <w:i w:val="false"/>
          <w:color w:val="000000"/>
          <w:sz w:val="28"/>
        </w:rPr>
        <w:t>
      5. Бағалы металдарды өндіру субъектілерінің және қайта өңдеу нәтижесінде аффинирленген алтынның меншік иесіне айналған тұлғалардың аффинирленген алтынды зергерлік және басқа да бұйымдарды өндіру үшін шикізат ретінде Қазақстан Республикасының аумағында зергерлік және басқа да бұйымдарды өндіру субъектілеріне Қазақстан Республикасының Ұлттық Банкі айқындайтын лимитке жеткенге дейін сатуы бағалы металдардағы активтерді толықтыру үшін аффинирленген алтынды сатып алуға мемлекеттің басым құқығын іске асыру тәртібіне сәйкес жүзеге асырылады.</w:t>
      </w:r>
    </w:p>
    <w:bookmarkEnd w:id="56"/>
    <w:bookmarkStart w:name="z64" w:id="57"/>
    <w:p>
      <w:pPr>
        <w:spacing w:after="0"/>
        <w:ind w:left="0"/>
        <w:jc w:val="both"/>
      </w:pPr>
      <w:r>
        <w:rPr>
          <w:rFonts w:ascii="Times New Roman"/>
          <w:b w:val="false"/>
          <w:i w:val="false"/>
          <w:color w:val="000000"/>
          <w:sz w:val="28"/>
        </w:rPr>
        <w:t>
      6. Мемлекеттің басым құқығын іске асыру шеңберінде аффинирленген алтынды сатып алу көлік шығыстары, өткізуге жұмсалатын шығындар және Лондон бағалы металдар нарығының қауымдастығы қабылдаған және "Лондондық сапалы өнім беру" ("London good delivery") стандарты ретінде осы қауымдастықтың құжаттарында белгіленген халықаралық сапа стандарттарына сай келмейтін аффинирленген алтынды сатып алған жағдайда қолданылатын сапа үшін жеңілдік шегеріле отырып, халықаралық нарықта қалыптасқан бағалар пайдаланыла отырып есептелген баға бойынша жүзеге асырылады.</w:t>
      </w:r>
    </w:p>
    <w:bookmarkEnd w:id="57"/>
    <w:bookmarkStart w:name="z65" w:id="58"/>
    <w:p>
      <w:pPr>
        <w:spacing w:after="0"/>
        <w:ind w:left="0"/>
        <w:jc w:val="both"/>
      </w:pPr>
      <w:r>
        <w:rPr>
          <w:rFonts w:ascii="Times New Roman"/>
          <w:b w:val="false"/>
          <w:i w:val="false"/>
          <w:color w:val="000000"/>
          <w:sz w:val="28"/>
        </w:rPr>
        <w:t>
      7. Мемлекеттің басым құқығын іске асыру шеңберінде аффинирленген алтынды сатып алу Қазақстан Республикасы Ұлттық Банкі бағалы металдарды өндіру субъектісімен немесе қайта өңдеу нәтижесінде аффинирленген алтынның меншік иесіне айналған тұлғамен жасасқан бағалы металдардағы активтерді толықтыру үшін аффинирленген алтынды сатып алу-сатудың жалпы талаптары туралы шарт негізінде жүзеге асырылады.</w:t>
      </w:r>
    </w:p>
    <w:bookmarkEnd w:id="58"/>
    <w:bookmarkStart w:name="z66" w:id="59"/>
    <w:p>
      <w:pPr>
        <w:spacing w:after="0"/>
        <w:ind w:left="0"/>
        <w:jc w:val="both"/>
      </w:pPr>
      <w:r>
        <w:rPr>
          <w:rFonts w:ascii="Times New Roman"/>
          <w:b w:val="false"/>
          <w:i w:val="false"/>
          <w:color w:val="000000"/>
          <w:sz w:val="28"/>
        </w:rPr>
        <w:t>
      8. Қазақстан Республикасының Ұлттық Банкі сатып алу лимитіне қол жеткізілген жағдайларда және (немесе) осы баптың 4-тармағының бірінші бөлігіне сәйкес алдағы кезеңге басым құқықты іске асырмау туралы қабылданған шешім болған кезде бағалы металдардағы активтерді толықтыру үшін аффинирленген алтынды сатып алуға мемлекеттің басым құқығын іске асырудан бас тартуға құқылы.</w:t>
      </w:r>
    </w:p>
    <w:bookmarkEnd w:id="59"/>
    <w:p>
      <w:pPr>
        <w:spacing w:after="0"/>
        <w:ind w:left="0"/>
        <w:jc w:val="both"/>
      </w:pPr>
      <w:r>
        <w:rPr>
          <w:rFonts w:ascii="Times New Roman"/>
          <w:b w:val="false"/>
          <w:i w:val="false"/>
          <w:color w:val="000000"/>
          <w:sz w:val="28"/>
        </w:rPr>
        <w:t>
      Осы тармақтың бірінші бөлігінде көзделген негіздер бағалы металдарды өндіру субъектілеріне және қайта өңдеу нәтижесінде аффинирленген алтынның меншік иелеріне айналған тұлғаларға қатысты олардың назарына жеткізілген аффинирленген алтынды сатып алу көлемі шегінде қолданылмайды.</w:t>
      </w:r>
    </w:p>
    <w:bookmarkStart w:name="z67" w:id="60"/>
    <w:p>
      <w:pPr>
        <w:spacing w:after="0"/>
        <w:ind w:left="0"/>
        <w:jc w:val="both"/>
      </w:pPr>
      <w:r>
        <w:rPr>
          <w:rFonts w:ascii="Times New Roman"/>
          <w:b w:val="false"/>
          <w:i w:val="false"/>
          <w:color w:val="000000"/>
          <w:sz w:val="28"/>
        </w:rPr>
        <w:t>
      9. Қазақстан Республикасының Ұлттық Банкі бағалы металдарды өндіру субъектілерінен немесе қайта өңдеу нәтижесінде аффинирленген алтынның меншік иелеріне айналған тұлғалардан аффинирленген алтынды сатып алуға мемлекеттің басым құқығын іске асырудан бас тартқан жағдайда, осы аффинирленген алтын үшінші тұлғаларға өткізілуі мүмкін.</w:t>
      </w:r>
    </w:p>
    <w:bookmarkEnd w:id="60"/>
    <w:p>
      <w:pPr>
        <w:spacing w:after="0"/>
        <w:ind w:left="0"/>
        <w:jc w:val="both"/>
      </w:pPr>
      <w:r>
        <w:rPr>
          <w:rFonts w:ascii="Times New Roman"/>
          <w:b/>
          <w:i w:val="false"/>
          <w:color w:val="000000"/>
          <w:sz w:val="28"/>
        </w:rPr>
        <w:t>10-бап. Жекелеген негіздер бойынша мемлекет меншігіне айналдырылған бағалы металдардың сынықтары мен қалдықтарын аффинаждау</w:t>
      </w:r>
    </w:p>
    <w:bookmarkStart w:name="z68" w:id="61"/>
    <w:p>
      <w:pPr>
        <w:spacing w:after="0"/>
        <w:ind w:left="0"/>
        <w:jc w:val="both"/>
      </w:pPr>
      <w:r>
        <w:rPr>
          <w:rFonts w:ascii="Times New Roman"/>
          <w:b w:val="false"/>
          <w:i w:val="false"/>
          <w:color w:val="000000"/>
          <w:sz w:val="28"/>
        </w:rPr>
        <w:t>
      1. Жекелеген негіздер бойынша мемлекет меншігіне айналдырылған және Қазақстан Республикасының Ұлттық Банкі Қазақстан Республикасының заңнамасында көзделген тәртіппен қабылдап алған бағалы металдардың сынықтары мен қалдықтары Қазақстан Республикасы Ұлттық Банкінің бағалы металдардағы активтеріне аффинирленген алтынның құймаларын есепке жатқыза отырып аффинаждауға жатады.</w:t>
      </w:r>
    </w:p>
    <w:bookmarkEnd w:id="61"/>
    <w:bookmarkStart w:name="z69" w:id="62"/>
    <w:p>
      <w:pPr>
        <w:spacing w:after="0"/>
        <w:ind w:left="0"/>
        <w:jc w:val="both"/>
      </w:pPr>
      <w:r>
        <w:rPr>
          <w:rFonts w:ascii="Times New Roman"/>
          <w:b w:val="false"/>
          <w:i w:val="false"/>
          <w:color w:val="000000"/>
          <w:sz w:val="28"/>
        </w:rPr>
        <w:t>
      2. Жекелеген негіздер бойынша мемлекет меншігіне айналдырылған бағалы металдардың сынықтары мен қалдықтарын аффинирленген алтын құймалары етіп аффинаждауға беру және оларды аффинаждалғаннан кейін алу тәртібін Қазақстан Республикасының Ұлттық Банкі айқындайды.</w:t>
      </w:r>
    </w:p>
    <w:bookmarkEnd w:id="62"/>
    <w:bookmarkStart w:name="z70" w:id="63"/>
    <w:p>
      <w:pPr>
        <w:spacing w:after="0"/>
        <w:ind w:left="0"/>
        <w:jc w:val="both"/>
      </w:pPr>
      <w:r>
        <w:rPr>
          <w:rFonts w:ascii="Times New Roman"/>
          <w:b w:val="false"/>
          <w:i w:val="false"/>
          <w:color w:val="000000"/>
          <w:sz w:val="28"/>
        </w:rPr>
        <w:t>
      3. Осы баптың 1-тармағында көрсетілген аффинирленген алтын құймаларының құны бағалы металдардың сынықтары мен қалдықтарын қайта өңдеуге байланысты шығындар шегеріле отырып, бюджетке аударылады.</w:t>
      </w:r>
    </w:p>
    <w:bookmarkEnd w:id="63"/>
    <w:p>
      <w:pPr>
        <w:spacing w:after="0"/>
        <w:ind w:left="0"/>
        <w:jc w:val="both"/>
      </w:pPr>
      <w:r>
        <w:rPr>
          <w:rFonts w:ascii="Times New Roman"/>
          <w:b/>
          <w:i w:val="false"/>
          <w:color w:val="000000"/>
          <w:sz w:val="28"/>
        </w:rPr>
        <w:t>11-бап. Инвестициялық алтын айналымының ерекшеліктері</w:t>
      </w:r>
    </w:p>
    <w:bookmarkStart w:name="z71" w:id="64"/>
    <w:p>
      <w:pPr>
        <w:spacing w:after="0"/>
        <w:ind w:left="0"/>
        <w:jc w:val="both"/>
      </w:pPr>
      <w:r>
        <w:rPr>
          <w:rFonts w:ascii="Times New Roman"/>
          <w:b w:val="false"/>
          <w:i w:val="false"/>
          <w:color w:val="000000"/>
          <w:sz w:val="28"/>
        </w:rPr>
        <w:t>
      1. Инвестициялық алтын айналымы мақсатында Қазақстан Республикасының заңнамасында белгіленген тәртіппен екінші деңгейдегі банктерде, сондай-ақ Қазақстан Республикасының Ұлттық Банкі қызмет көрсететін заңды тұлғалар санаты үшін Қазақстан Республикасының Ұлттық Банкінде ашылған металл шоттары пайдаланылуы мүмкін.</w:t>
      </w:r>
    </w:p>
    <w:bookmarkEnd w:id="64"/>
    <w:bookmarkStart w:name="z72" w:id="65"/>
    <w:p>
      <w:pPr>
        <w:spacing w:after="0"/>
        <w:ind w:left="0"/>
        <w:jc w:val="both"/>
      </w:pPr>
      <w:r>
        <w:rPr>
          <w:rFonts w:ascii="Times New Roman"/>
          <w:b w:val="false"/>
          <w:i w:val="false"/>
          <w:color w:val="000000"/>
          <w:sz w:val="28"/>
        </w:rPr>
        <w:t>
      2. Инвестициялық алтынмен мәмілелерді жүзеге асырған кезде төлем мәміле жүргізу кезінде халықаралық нарықта қалыптасқан бағалар пайдаланыла отырып есептелген бағалар бойынша жүргізіледі.</w:t>
      </w:r>
    </w:p>
    <w:bookmarkEnd w:id="65"/>
    <w:p>
      <w:pPr>
        <w:spacing w:after="0"/>
        <w:ind w:left="0"/>
        <w:jc w:val="both"/>
      </w:pPr>
      <w:r>
        <w:rPr>
          <w:rFonts w:ascii="Times New Roman"/>
          <w:b/>
          <w:i w:val="false"/>
          <w:color w:val="000000"/>
          <w:sz w:val="28"/>
        </w:rPr>
        <w:t>12-бап. Сараптама жүргізу тәртібі</w:t>
      </w:r>
    </w:p>
    <w:bookmarkStart w:name="z73" w:id="66"/>
    <w:p>
      <w:pPr>
        <w:spacing w:after="0"/>
        <w:ind w:left="0"/>
        <w:jc w:val="both"/>
      </w:pPr>
      <w:r>
        <w:rPr>
          <w:rFonts w:ascii="Times New Roman"/>
          <w:b w:val="false"/>
          <w:i w:val="false"/>
          <w:color w:val="000000"/>
          <w:sz w:val="28"/>
        </w:rPr>
        <w:t>
      1. Сараптама жүргізу қағидаларына, сондай-ақ стандарттау жөніндегі құжаттарға сәйкес сараптама өтеулі негізде жүргізіледі.</w:t>
      </w:r>
    </w:p>
    <w:bookmarkEnd w:id="66"/>
    <w:bookmarkStart w:name="z74" w:id="67"/>
    <w:p>
      <w:pPr>
        <w:spacing w:after="0"/>
        <w:ind w:left="0"/>
        <w:jc w:val="both"/>
      </w:pPr>
      <w:r>
        <w:rPr>
          <w:rFonts w:ascii="Times New Roman"/>
          <w:b w:val="false"/>
          <w:i w:val="false"/>
          <w:color w:val="000000"/>
          <w:sz w:val="28"/>
        </w:rPr>
        <w:t>
      2. Жеке және заңды тұлғалар сараптама жүргізу үшін уәкілетті ұйымға ерікті тәртіппен, сондай-ақ осы баптың 4-тармағында және осы Заңның 7-бабының 2 және 3-тармақтарында көзделген жағдайларда міндетті тәртіппен жүгінеді.</w:t>
      </w:r>
    </w:p>
    <w:bookmarkEnd w:id="67"/>
    <w:bookmarkStart w:name="z75" w:id="68"/>
    <w:p>
      <w:pPr>
        <w:spacing w:after="0"/>
        <w:ind w:left="0"/>
        <w:jc w:val="both"/>
      </w:pPr>
      <w:r>
        <w:rPr>
          <w:rFonts w:ascii="Times New Roman"/>
          <w:b w:val="false"/>
          <w:i w:val="false"/>
          <w:color w:val="000000"/>
          <w:sz w:val="28"/>
        </w:rPr>
        <w:t>
      3. Уәкілетті ұйым сараптама нәтижелері бойынша жеке немесе заңды тұлға жүгінген күннен бастап бес жұмыс күні ішінде сараптама қорытындысын береді.</w:t>
      </w:r>
    </w:p>
    <w:bookmarkEnd w:id="68"/>
    <w:bookmarkStart w:name="z76" w:id="69"/>
    <w:p>
      <w:pPr>
        <w:spacing w:after="0"/>
        <w:ind w:left="0"/>
        <w:jc w:val="both"/>
      </w:pPr>
      <w:r>
        <w:rPr>
          <w:rFonts w:ascii="Times New Roman"/>
          <w:b w:val="false"/>
          <w:i w:val="false"/>
          <w:color w:val="000000"/>
          <w:sz w:val="28"/>
        </w:rPr>
        <w:t>
      4. Қазақстан Республикасының Үкіметі айқындағандарды қоспағанда, Қазақстан Республикасының аумағында өндірілген және (немесе) өткізілетін зергерлік және басқа да бұйымдар уәкілетті ұйымдарда міндетті түрде сынамалануға және таңбалануға жатады.</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енгізілді - ҚР 05.10.2018 </w:t>
      </w:r>
      <w:r>
        <w:rPr>
          <w:rFonts w:ascii="Times New Roman"/>
          <w:b w:val="false"/>
          <w:i w:val="false"/>
          <w:color w:val="000000"/>
          <w:sz w:val="28"/>
        </w:rPr>
        <w:t>№ 184-VI</w:t>
      </w:r>
      <w:r>
        <w:rPr>
          <w:rFonts w:ascii="Times New Roman"/>
          <w:b w:val="false"/>
          <w:i w:val="false"/>
          <w:color w:val="ff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Зергерлік және басқа да бұйымдарды өткізудің ерекшеліктері</w:t>
      </w:r>
    </w:p>
    <w:bookmarkStart w:name="z77" w:id="70"/>
    <w:p>
      <w:pPr>
        <w:spacing w:after="0"/>
        <w:ind w:left="0"/>
        <w:jc w:val="both"/>
      </w:pPr>
      <w:r>
        <w:rPr>
          <w:rFonts w:ascii="Times New Roman"/>
          <w:b w:val="false"/>
          <w:i w:val="false"/>
          <w:color w:val="000000"/>
          <w:sz w:val="28"/>
        </w:rPr>
        <w:t>
      1. Қазақстан Республикасының аумағында зергерлік және басқа да бұйымдарды өндіру субъектісі барлық меншікті зергерлік және басқа да бұйымдарға қоятын сынамалау таңбасынсыз, сондай-ақ атаулы таңба бедерінсіз зергерлік және басқа да бұйымдарды өткізуге жол берілмейді.</w:t>
      </w:r>
    </w:p>
    <w:bookmarkEnd w:id="70"/>
    <w:p>
      <w:pPr>
        <w:spacing w:after="0"/>
        <w:ind w:left="0"/>
        <w:jc w:val="both"/>
      </w:pPr>
      <w:r>
        <w:rPr>
          <w:rFonts w:ascii="Times New Roman"/>
          <w:b w:val="false"/>
          <w:i w:val="false"/>
          <w:color w:val="000000"/>
          <w:sz w:val="28"/>
        </w:rPr>
        <w:t>
      Зергерлік және басқа да бұйымдар, оларды пайдалану құқығын техникалық реттеу саласындағы уәкілетті орган беретін уәкілетті ұйымдардың кодтары бар Қазақстан Республикасының бірыңғай сынамалау таңбасымен таңбаланады.</w:t>
      </w:r>
    </w:p>
    <w:p>
      <w:pPr>
        <w:spacing w:after="0"/>
        <w:ind w:left="0"/>
        <w:jc w:val="both"/>
      </w:pPr>
      <w:r>
        <w:rPr>
          <w:rFonts w:ascii="Times New Roman"/>
          <w:b w:val="false"/>
          <w:i w:val="false"/>
          <w:color w:val="000000"/>
          <w:sz w:val="28"/>
        </w:rPr>
        <w:t>
      Зергерлік және басқа да бұйымдарға көз ретінде жасанды жолмен алынған материалдар пайдаланылған кезде затбелгілерде осы тастың асыл тас емес екені көрсетілуге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5-тармақтармен толықтыру көзделген – ҚР 27.12.2021 </w:t>
      </w:r>
      <w:r>
        <w:rPr>
          <w:rFonts w:ascii="Times New Roman"/>
          <w:b w:val="false"/>
          <w:i w:val="false"/>
          <w:color w:val="ff0000"/>
          <w:sz w:val="28"/>
        </w:rPr>
        <w:t>№ 87-VII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13-бапқа өзгеріс енгізілді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14-бап. Қазақстан Республикасының бағалы металдар мен асыл тастар саласындағы заңнамасын бұзғаны үшін жауаптылық</w:t>
      </w:r>
    </w:p>
    <w:p>
      <w:pPr>
        <w:spacing w:after="0"/>
        <w:ind w:left="0"/>
        <w:jc w:val="both"/>
      </w:pPr>
      <w:r>
        <w:rPr>
          <w:rFonts w:ascii="Times New Roman"/>
          <w:b w:val="false"/>
          <w:i w:val="false"/>
          <w:color w:val="000000"/>
          <w:sz w:val="28"/>
        </w:rPr>
        <w:t>
      Қазақстан Республикасының бағалы металдар мен асыл тастар саласындағы заңнамасын бұзу Қазақстан Республикасының заңдарына сәйкес жауаптылыққа алып келеді.</w:t>
      </w:r>
    </w:p>
    <w:p>
      <w:pPr>
        <w:spacing w:after="0"/>
        <w:ind w:left="0"/>
        <w:jc w:val="both"/>
      </w:pPr>
      <w:r>
        <w:rPr>
          <w:rFonts w:ascii="Times New Roman"/>
          <w:b/>
          <w:i w:val="false"/>
          <w:color w:val="000000"/>
          <w:sz w:val="28"/>
        </w:rPr>
        <w:t>15-бап. Осы Заңды қолданысқа енгізу тәртібі</w:t>
      </w:r>
    </w:p>
    <w:p>
      <w:pPr>
        <w:spacing w:after="0"/>
        <w:ind w:left="0"/>
        <w:jc w:val="both"/>
      </w:pPr>
      <w:r>
        <w:rPr>
          <w:rFonts w:ascii="Times New Roman"/>
          <w:b w:val="false"/>
          <w:i w:val="false"/>
          <w:color w:val="000000"/>
          <w:sz w:val="28"/>
        </w:rPr>
        <w:t xml:space="preserve">
      Осы Заң, алғашқы ресми жарияланған күнінен кейін алты ай өткен соң қолданысқа енгізілетін 12-бабының </w:t>
      </w:r>
      <w:r>
        <w:rPr>
          <w:rFonts w:ascii="Times New Roman"/>
          <w:b w:val="false"/>
          <w:i w:val="false"/>
          <w:color w:val="000000"/>
          <w:sz w:val="28"/>
        </w:rPr>
        <w:t>4-тармағын</w:t>
      </w:r>
      <w:r>
        <w:rPr>
          <w:rFonts w:ascii="Times New Roman"/>
          <w:b w:val="false"/>
          <w:i w:val="false"/>
          <w:color w:val="000000"/>
          <w:sz w:val="28"/>
        </w:rPr>
        <w:t xml:space="preserve"> және </w:t>
      </w:r>
      <w:r>
        <w:rPr>
          <w:rFonts w:ascii="Times New Roman"/>
          <w:b w:val="false"/>
          <w:i w:val="false"/>
          <w:color w:val="000000"/>
          <w:sz w:val="28"/>
        </w:rPr>
        <w:t>13-бабын</w:t>
      </w:r>
      <w:r>
        <w:rPr>
          <w:rFonts w:ascii="Times New Roman"/>
          <w:b w:val="false"/>
          <w:i w:val="false"/>
          <w:color w:val="000000"/>
          <w:sz w:val="28"/>
        </w:rPr>
        <w:t xml:space="preserve"> қоспағанда, алғашқы ресми жарияланған күнінен кейін күнтізбелік жиырма бір күн өткен соң қолданысқа енгізіледі.</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