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86d7a3" w14:textId="a86d7a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амнистии в связи с Годом единства и преемственности поколений</w:t>
      </w:r>
    </w:p>
    <w:p>
      <w:pPr>
        <w:spacing w:after="0"/>
        <w:ind w:left="0"/>
        <w:jc w:val="both"/>
      </w:pPr>
      <w:r>
        <w:rPr>
          <w:rFonts w:ascii="Times New Roman"/>
          <w:b w:val="false"/>
          <w:i w:val="false"/>
          <w:color w:val="000000"/>
          <w:sz w:val="28"/>
        </w:rPr>
        <w:t>Закон Республики Казахстан от 13 июля 1999 года № 415-I.</w:t>
      </w:r>
    </w:p>
    <w:p>
      <w:pPr>
        <w:spacing w:after="0"/>
        <w:ind w:left="0"/>
        <w:jc w:val="both"/>
      </w:pPr>
      <w:bookmarkStart w:name="z0" w:id="0"/>
      <w:r>
        <w:rPr>
          <w:rFonts w:ascii="Times New Roman"/>
          <w:b w:val="false"/>
          <w:i w:val="false"/>
          <w:color w:val="000000"/>
          <w:sz w:val="28"/>
        </w:rPr>
        <w:t xml:space="preserve">
      В связи Годом единства и преемственности поколений, руководствуясь принципами гуманизма, принят настоящий Закон.  </w:t>
      </w:r>
    </w:p>
    <w:bookmarkEnd w:id="0"/>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1. Освободить от наказания в виде лишения свободы и от других наказаний, не связанных с лишением свободы, независимо от назначенной меры наказания, осужденных:  </w:t>
      </w:r>
    </w:p>
    <w:p>
      <w:pPr>
        <w:spacing w:after="0"/>
        <w:ind w:left="0"/>
        <w:jc w:val="both"/>
      </w:pPr>
      <w:r>
        <w:rPr>
          <w:rFonts w:ascii="Times New Roman"/>
          <w:b w:val="false"/>
          <w:i w:val="false"/>
          <w:color w:val="000000"/>
          <w:sz w:val="28"/>
        </w:rPr>
        <w:t xml:space="preserve">
      1) несовершеннолетних и лиц, которые на момент преступления были несовершеннолетними, ранее не содержавшихся в воспитательных колониях;  </w:t>
      </w:r>
    </w:p>
    <w:p>
      <w:pPr>
        <w:spacing w:after="0"/>
        <w:ind w:left="0"/>
        <w:jc w:val="both"/>
      </w:pPr>
      <w:r>
        <w:rPr>
          <w:rFonts w:ascii="Times New Roman"/>
          <w:b w:val="false"/>
          <w:i w:val="false"/>
          <w:color w:val="000000"/>
          <w:sz w:val="28"/>
        </w:rPr>
        <w:t xml:space="preserve">
      2) женщин, имеющих детей, не достигших 16-летнего возраста или детей- инвалидов I и II групп, а также беременных женщин;  </w:t>
      </w:r>
    </w:p>
    <w:p>
      <w:pPr>
        <w:spacing w:after="0"/>
        <w:ind w:left="0"/>
        <w:jc w:val="both"/>
      </w:pPr>
      <w:r>
        <w:rPr>
          <w:rFonts w:ascii="Times New Roman"/>
          <w:b w:val="false"/>
          <w:i w:val="false"/>
          <w:color w:val="000000"/>
          <w:sz w:val="28"/>
        </w:rPr>
        <w:t xml:space="preserve">
      3) мужчин, имеющих детей, не достигших 16-летнего возраста или детей инвалидов I и II групп, при условии, что у последних нет матери, опекунов (попечителей);  </w:t>
      </w:r>
    </w:p>
    <w:p>
      <w:pPr>
        <w:spacing w:after="0"/>
        <w:ind w:left="0"/>
        <w:jc w:val="both"/>
      </w:pPr>
      <w:r>
        <w:rPr>
          <w:rFonts w:ascii="Times New Roman"/>
          <w:b w:val="false"/>
          <w:i w:val="false"/>
          <w:color w:val="000000"/>
          <w:sz w:val="28"/>
        </w:rPr>
        <w:t xml:space="preserve">
      4) женщин старше 50 лет и мужчин старше 55 лет;  </w:t>
      </w:r>
    </w:p>
    <w:p>
      <w:pPr>
        <w:spacing w:after="0"/>
        <w:ind w:left="0"/>
        <w:jc w:val="both"/>
      </w:pPr>
      <w:r>
        <w:rPr>
          <w:rFonts w:ascii="Times New Roman"/>
          <w:b w:val="false"/>
          <w:i w:val="false"/>
          <w:color w:val="000000"/>
          <w:sz w:val="28"/>
        </w:rPr>
        <w:t xml:space="preserve">
      5) женщин и мужчин, имеющих родителей (одного из них) в возрасте старше 63 лет, при условии, что у последних нет других трудоспособных детей;  </w:t>
      </w:r>
    </w:p>
    <w:p>
      <w:pPr>
        <w:spacing w:after="0"/>
        <w:ind w:left="0"/>
        <w:jc w:val="both"/>
      </w:pPr>
      <w:r>
        <w:rPr>
          <w:rFonts w:ascii="Times New Roman"/>
          <w:b w:val="false"/>
          <w:i w:val="false"/>
          <w:color w:val="000000"/>
          <w:sz w:val="28"/>
        </w:rPr>
        <w:t xml:space="preserve">
      6) участников и инвалидов Великой Отечественной войны 1941-1945 годов, а также приравненных к ним лиц;  </w:t>
      </w:r>
    </w:p>
    <w:p>
      <w:pPr>
        <w:spacing w:after="0"/>
        <w:ind w:left="0"/>
        <w:jc w:val="both"/>
      </w:pPr>
      <w:r>
        <w:rPr>
          <w:rFonts w:ascii="Times New Roman"/>
          <w:b w:val="false"/>
          <w:i w:val="false"/>
          <w:color w:val="000000"/>
          <w:sz w:val="28"/>
        </w:rPr>
        <w:t xml:space="preserve">
      7) вдов военнослужащих, погибших при выполнении воинского и интернационального долга, женщин, имеющих мужей-инвалидов войны и приравненных к ним лиц;  </w:t>
      </w:r>
    </w:p>
    <w:p>
      <w:pPr>
        <w:spacing w:after="0"/>
        <w:ind w:left="0"/>
        <w:jc w:val="both"/>
      </w:pPr>
      <w:r>
        <w:rPr>
          <w:rFonts w:ascii="Times New Roman"/>
          <w:b w:val="false"/>
          <w:i w:val="false"/>
          <w:color w:val="000000"/>
          <w:sz w:val="28"/>
        </w:rPr>
        <w:t xml:space="preserve">
      8) инвалидов I и II групп, а также больных онкологическими заболеваниями (вторая, третья и четвертая клинические группы);  </w:t>
      </w:r>
    </w:p>
    <w:p>
      <w:pPr>
        <w:spacing w:after="0"/>
        <w:ind w:left="0"/>
        <w:jc w:val="both"/>
      </w:pPr>
      <w:r>
        <w:rPr>
          <w:rFonts w:ascii="Times New Roman"/>
          <w:b w:val="false"/>
          <w:i w:val="false"/>
          <w:color w:val="000000"/>
          <w:sz w:val="28"/>
        </w:rPr>
        <w:t xml:space="preserve">
      9) больных туберкулезом активной формы (подгруппы "А" и "Б" первой группы и подгруппы "А" пятой группы диспансерного учета);  </w:t>
      </w:r>
    </w:p>
    <w:p>
      <w:pPr>
        <w:spacing w:after="0"/>
        <w:ind w:left="0"/>
        <w:jc w:val="both"/>
      </w:pPr>
      <w:r>
        <w:rPr>
          <w:rFonts w:ascii="Times New Roman"/>
          <w:b w:val="false"/>
          <w:i w:val="false"/>
          <w:color w:val="000000"/>
          <w:sz w:val="28"/>
        </w:rPr>
        <w:t xml:space="preserve">
      10) военнослужащих, осужденных к содержанию в дисциплинарной воинской части или к аресту.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2. Освободить от наказания в виде лишения свободы несовершеннолетних, на которых не распространяется действие статьи 1 настоящего Закона, осужденных к лишению свободы на срок до пяти лет включительно, отбывших не менее одной трети срока наказания.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3. Освободить от наказания лиц, на которых не распространяется действие статьи 1 настоящего Закона, впервые осужденных к лишению свободы на срок до пяти лет включительно за преступления небольшой и средней тяжести.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4. Освободить от наказания лиц, на которых не распространяется действие статей 1 и 3 настоящего Закона, впервые осужденных к лишению свободы на срок до шести лет включительно, отбывших не менее одной трети срока наказания.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5. Освободить от наказания осужденных, на которых не распространяется действие статей 1-4 настоящего Закона, неотбытая часть наказания у которых составляет менее шести месяцев.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6. Освободить от наказания осужденных, на которых не распространяется действие статей 1-5 настоящего Закона, к лишению свободы на срок до трех лет включительно, отбывших не менее одной трети срока наказания.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7. Освободить от наказания осужденных, на которых не распространяется действие статей 1-6 настоящего Закона, переведенных в колонии-поселения для положительно характеризующихся осужденных, отбывших не менее половины срока наказания.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8. Освободить от наказания лиц, осужденных к мерам наказания, не связанным с лишением свободы, если это наказание применено в виде основного и не заменено на лишение свободы.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9. Освободить от наказания лиц, осужденных за преступления, совершенные по неосторожности, отбывших не менее одной трети срока наказания.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10. Освободить от наказания военнослужащих, совершивших воинские преступления небольшой и средней тяжести, а также военнообязанных, уклонившихся от призыва на военную службу.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11. Сократить наполовину неотбытую часть наказания несовершеннолетним, не подлежащим освобождению на основании статей 1 и 2 настоящего Закона, осужденным до пяти лет лишения свободы включительно.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12. Сократить наполовину неотбытую часть наказания лицам, осужденным к лишению свободы, которые не подлежат освобождению на основании статей 1 и 3-6 настоящего Закона:  </w:t>
      </w:r>
    </w:p>
    <w:p>
      <w:pPr>
        <w:spacing w:after="0"/>
        <w:ind w:left="0"/>
        <w:jc w:val="both"/>
      </w:pPr>
      <w:r>
        <w:rPr>
          <w:rFonts w:ascii="Times New Roman"/>
          <w:b w:val="false"/>
          <w:i w:val="false"/>
          <w:color w:val="000000"/>
          <w:sz w:val="28"/>
        </w:rPr>
        <w:t xml:space="preserve">
      1) осужденным за умышленные преступления небольшой и средней тяжести;  </w:t>
      </w:r>
    </w:p>
    <w:p>
      <w:pPr>
        <w:spacing w:after="0"/>
        <w:ind w:left="0"/>
        <w:jc w:val="both"/>
      </w:pPr>
      <w:r>
        <w:rPr>
          <w:rFonts w:ascii="Times New Roman"/>
          <w:b w:val="false"/>
          <w:i w:val="false"/>
          <w:color w:val="000000"/>
          <w:sz w:val="28"/>
        </w:rPr>
        <w:t xml:space="preserve">
      2) осужденным за тяжкие преступления, если они на день вступления в силу настоящего Закона отбыли не менее половины назначенного срока наказания.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13. Сократить на одну треть неотбытую часть наказания лицам, ранее судимым к лишению свободы не более одного раза, не подпадающим под действие статей 1-10 настоящего Закона, отбывшим не менее одной трети срока наказания.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14. Сократить на две трети неотбытую часть наказания лицам, совершившим преступления по неосторожности, на которых не распространяется действие статей 1 и 9 настоящего Закона.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15. Сократить наполовину неотбытую часть наказания несовершеннолетним и женщинам, на которых не распространяется действие статей 1-14 настоящего Закона, отбывшим половину срока наказания.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16. Прекратить производством все уголовные дела и дела, не рассмотренные судами, о преступлениях, совершенных до вступления в силу настоящего Закона лицами, перечисленными в статьях 1 и 10 настоящего Закона, а также в отношении лиц, привлекаемых к уголовной ответственности за преступления, за которые предусмотрено наказание до пяти лет лишения свободы или наказание, не связанное с лишением свободы.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17. Установить, что:  </w:t>
      </w:r>
    </w:p>
    <w:p>
      <w:pPr>
        <w:spacing w:after="0"/>
        <w:ind w:left="0"/>
        <w:jc w:val="both"/>
      </w:pPr>
      <w:r>
        <w:rPr>
          <w:rFonts w:ascii="Times New Roman"/>
          <w:b w:val="false"/>
          <w:i w:val="false"/>
          <w:color w:val="000000"/>
          <w:sz w:val="28"/>
        </w:rPr>
        <w:t xml:space="preserve">
      1) к лицам, указанным в подпункте 1) статьи 1 настоящего Закона, относятся несовершеннолетние, которые хотя и были осуждены, но не содержались в воспитательной колонии;  </w:t>
      </w:r>
    </w:p>
    <w:p>
      <w:pPr>
        <w:spacing w:after="0"/>
        <w:ind w:left="0"/>
        <w:jc w:val="both"/>
      </w:pPr>
      <w:r>
        <w:rPr>
          <w:rFonts w:ascii="Times New Roman"/>
          <w:b w:val="false"/>
          <w:i w:val="false"/>
          <w:color w:val="000000"/>
          <w:sz w:val="28"/>
        </w:rPr>
        <w:t xml:space="preserve">
      2) к лицам, указанным в подпункте 2) статьи 1 настоящего Закона, относятся женщины, не лишенные родительских прав и имеющие детей, в том числе усыновленных либо взятых под опеку, не достигших 16-летнего возраста на день вступления настоящего Закона в силу, либо детей-инвалидов I и II групп, независимо от их возраста; женщины, имеющие беременность на день вступления настоящего Закона в силу;  </w:t>
      </w:r>
    </w:p>
    <w:p>
      <w:pPr>
        <w:spacing w:after="0"/>
        <w:ind w:left="0"/>
        <w:jc w:val="both"/>
      </w:pPr>
      <w:r>
        <w:rPr>
          <w:rFonts w:ascii="Times New Roman"/>
          <w:b w:val="false"/>
          <w:i w:val="false"/>
          <w:color w:val="000000"/>
          <w:sz w:val="28"/>
        </w:rPr>
        <w:t xml:space="preserve">
      3) к лицам, указанным в подпункте 4) статьи 1 настоящего Закона, относятся женщины, которым исполнилось 50 лет и старше, и мужчины, которым исполнилось 55 лет и старше, до вступления настоящего Закона в силу. При этом, при отсутствии документов, подтверждающих день и месяц рождения лиц, достигших возраста, указанного в подпункте 4) статьи 1 настоящего Закона, следует считать женщин, родившихся до 1 января 1950 года, и мужчин, родившихся до 1 января 1945 года;  </w:t>
      </w:r>
    </w:p>
    <w:p>
      <w:pPr>
        <w:spacing w:after="0"/>
        <w:ind w:left="0"/>
        <w:jc w:val="both"/>
      </w:pPr>
      <w:r>
        <w:rPr>
          <w:rFonts w:ascii="Times New Roman"/>
          <w:b w:val="false"/>
          <w:i w:val="false"/>
          <w:color w:val="000000"/>
          <w:sz w:val="28"/>
        </w:rPr>
        <w:t xml:space="preserve">
      4) к лицам, указанным в подпункте 6) статьи 1 настоящего Закона, относятся участники и инвалиды Великой Отечественной войны и приравненные к ним лица:  </w:t>
      </w:r>
    </w:p>
    <w:p>
      <w:pPr>
        <w:spacing w:after="0"/>
        <w:ind w:left="0"/>
        <w:jc w:val="both"/>
      </w:pPr>
      <w:r>
        <w:rPr>
          <w:rFonts w:ascii="Times New Roman"/>
          <w:b w:val="false"/>
          <w:i w:val="false"/>
          <w:color w:val="000000"/>
          <w:sz w:val="28"/>
        </w:rPr>
        <w:t xml:space="preserve">
      военнослужащие, проходившие службу в воинских частях, штабах и учреждениях, входивших в состав действующей армии в период Великой Отечественной войны, а также во время других боевых операций по защите бывшего Союза ССР, партизаны и подпольщики Великой Отечественной войны;  </w:t>
      </w:r>
    </w:p>
    <w:p>
      <w:pPr>
        <w:spacing w:after="0"/>
        <w:ind w:left="0"/>
        <w:jc w:val="both"/>
      </w:pPr>
      <w:r>
        <w:rPr>
          <w:rFonts w:ascii="Times New Roman"/>
          <w:b w:val="false"/>
          <w:i w:val="false"/>
          <w:color w:val="000000"/>
          <w:sz w:val="28"/>
        </w:rPr>
        <w:t xml:space="preserve">
      военнослужащие и вольнонаемные частей и соединений Вооруженных Сил бывшего Союза ССР, принимавшие участие в боевых действиях против Японии в 1945 году;  </w:t>
      </w:r>
    </w:p>
    <w:p>
      <w:pPr>
        <w:spacing w:after="0"/>
        <w:ind w:left="0"/>
        <w:jc w:val="both"/>
      </w:pPr>
      <w:r>
        <w:rPr>
          <w:rFonts w:ascii="Times New Roman"/>
          <w:b w:val="false"/>
          <w:i w:val="false"/>
          <w:color w:val="000000"/>
          <w:sz w:val="28"/>
        </w:rPr>
        <w:t xml:space="preserve">
      военнослужащие, а также лица начальствующего и рядового состава органов внутренних дел и государственной безопасности бывшего Союза СССР, проходившие в период Великой Отечественной войны службу в городах, участие в обороне которых засчитывается в выслугу лет для назначения пенсии на льготных условиях, установленных для военнослужащих частей действующей армии;  </w:t>
      </w:r>
    </w:p>
    <w:p>
      <w:pPr>
        <w:spacing w:after="0"/>
        <w:ind w:left="0"/>
        <w:jc w:val="both"/>
      </w:pPr>
      <w:r>
        <w:rPr>
          <w:rFonts w:ascii="Times New Roman"/>
          <w:b w:val="false"/>
          <w:i w:val="false"/>
          <w:color w:val="000000"/>
          <w:sz w:val="28"/>
        </w:rPr>
        <w:t xml:space="preserve">
      лица вольнонаемного состава Советской Армии, Военно-Морского Флота, войск и органов внутренних дел, государственной безопасности бывшего Союза ССР, занимавшие штатные должности в воинских частях, штабах и учреждениях, входивших в состав действующей армии в период Великой Отечественной войны либо находившихся в соответствующие периоды в городах, участие в обороне которых засчитывается в выслугу лет для назначения пенсии на льготных условиях, установленных для военнослужащих частей действующей армии;  </w:t>
      </w:r>
    </w:p>
    <w:p>
      <w:pPr>
        <w:spacing w:after="0"/>
        <w:ind w:left="0"/>
        <w:jc w:val="both"/>
      </w:pPr>
      <w:r>
        <w:rPr>
          <w:rFonts w:ascii="Times New Roman"/>
          <w:b w:val="false"/>
          <w:i w:val="false"/>
          <w:color w:val="000000"/>
          <w:sz w:val="28"/>
        </w:rPr>
        <w:t xml:space="preserve">
      лица, которые в период Великой Отечественной войны находились в составе воинских частей, штабов и учреждений, входивших в состав действующей армии и флота в качестве сыновей (воспитанников) полков и юнг;  </w:t>
      </w:r>
    </w:p>
    <w:p>
      <w:pPr>
        <w:spacing w:after="0"/>
        <w:ind w:left="0"/>
        <w:jc w:val="both"/>
      </w:pPr>
      <w:r>
        <w:rPr>
          <w:rFonts w:ascii="Times New Roman"/>
          <w:b w:val="false"/>
          <w:i w:val="false"/>
          <w:color w:val="000000"/>
          <w:sz w:val="28"/>
        </w:rPr>
        <w:t xml:space="preserve">
      лица, принимавшие участие в боевых действиях против фашистской Германии и ее союзников в годы второй мировой войны на территории зарубежных стран в составе партизанских отрядов, подпольных групп и других антифашистских формирований;  </w:t>
      </w:r>
    </w:p>
    <w:p>
      <w:pPr>
        <w:spacing w:after="0"/>
        <w:ind w:left="0"/>
        <w:jc w:val="both"/>
      </w:pPr>
      <w:r>
        <w:rPr>
          <w:rFonts w:ascii="Times New Roman"/>
          <w:b w:val="false"/>
          <w:i w:val="false"/>
          <w:color w:val="000000"/>
          <w:sz w:val="28"/>
        </w:rPr>
        <w:t xml:space="preserve">
      военнослужащие Советской Армии, Военно-Морского Флота, Комитета государственной безопасности, лица рядового и начальствующего состава Министерства внутренних дел бывшего Союза ССР (включая военных специалистов и советников), которые в соответствии с решением государственных органов бывшего Союза ССР принимали участие в боевых действиях на территории других государств;  </w:t>
      </w:r>
    </w:p>
    <w:p>
      <w:pPr>
        <w:spacing w:after="0"/>
        <w:ind w:left="0"/>
        <w:jc w:val="both"/>
      </w:pPr>
      <w:r>
        <w:rPr>
          <w:rFonts w:ascii="Times New Roman"/>
          <w:b w:val="false"/>
          <w:i w:val="false"/>
          <w:color w:val="000000"/>
          <w:sz w:val="28"/>
        </w:rPr>
        <w:t xml:space="preserve">
      военнообязанные, призывавшиеся на учебные сборы и направлявшиеся в Афганистан в период ведения боевых действий;  </w:t>
      </w:r>
    </w:p>
    <w:p>
      <w:pPr>
        <w:spacing w:after="0"/>
        <w:ind w:left="0"/>
        <w:jc w:val="both"/>
      </w:pPr>
      <w:r>
        <w:rPr>
          <w:rFonts w:ascii="Times New Roman"/>
          <w:b w:val="false"/>
          <w:i w:val="false"/>
          <w:color w:val="000000"/>
          <w:sz w:val="28"/>
        </w:rPr>
        <w:t xml:space="preserve">
      военнослужащие автомобильных батальонов, направлявшихся в Афганистан для доставки грузов в эту страну в период ведения боевых действий;  </w:t>
      </w:r>
    </w:p>
    <w:p>
      <w:pPr>
        <w:spacing w:after="0"/>
        <w:ind w:left="0"/>
        <w:jc w:val="both"/>
      </w:pPr>
      <w:r>
        <w:rPr>
          <w:rFonts w:ascii="Times New Roman"/>
          <w:b w:val="false"/>
          <w:i w:val="false"/>
          <w:color w:val="000000"/>
          <w:sz w:val="28"/>
        </w:rPr>
        <w:t xml:space="preserve">
      военнослужащие летного состава, совершавшие вылеты на боевые задания в Афганистан с территории бывшего Союза ССР;  </w:t>
      </w:r>
    </w:p>
    <w:p>
      <w:pPr>
        <w:spacing w:after="0"/>
        <w:ind w:left="0"/>
        <w:jc w:val="both"/>
      </w:pPr>
      <w:r>
        <w:rPr>
          <w:rFonts w:ascii="Times New Roman"/>
          <w:b w:val="false"/>
          <w:i w:val="false"/>
          <w:color w:val="000000"/>
          <w:sz w:val="28"/>
        </w:rPr>
        <w:t xml:space="preserve">
      рабочие и служащие, обслуживавшие советский воинский контингент в Афганистане, получившие ранения, контузии и увечья, либо награжденные орденами и медалями бывшего Союза ССР за участие в обеспечении боевых действий;  </w:t>
      </w:r>
    </w:p>
    <w:p>
      <w:pPr>
        <w:spacing w:after="0"/>
        <w:ind w:left="0"/>
        <w:jc w:val="both"/>
      </w:pPr>
      <w:r>
        <w:rPr>
          <w:rFonts w:ascii="Times New Roman"/>
          <w:b w:val="false"/>
          <w:i w:val="false"/>
          <w:color w:val="000000"/>
          <w:sz w:val="28"/>
        </w:rPr>
        <w:t xml:space="preserve">
      Герои Советского Союза и лица, награжденные орденом Славы трех степеней, Герои Социалистического Труда;  </w:t>
      </w:r>
    </w:p>
    <w:p>
      <w:pPr>
        <w:spacing w:after="0"/>
        <w:ind w:left="0"/>
        <w:jc w:val="both"/>
      </w:pPr>
      <w:r>
        <w:rPr>
          <w:rFonts w:ascii="Times New Roman"/>
          <w:b w:val="false"/>
          <w:i w:val="false"/>
          <w:color w:val="000000"/>
          <w:sz w:val="28"/>
        </w:rPr>
        <w:t xml:space="preserve">
      работники специальных формирований Народного комиссариата путей сообщения, плавающего состава промысловых и транспортных судов и летно- подъемного состава промысловых и транспортных судов, летно-подъемного состава авиации, Народного комиссариата рыбной промышленности, Морского и речного флота бывшего Союза ССР, летно-подъемного состава авиации Главсевморпути, переведенные в период Великой Отечественной войны на положение военнослужащих и выполнявшие задачи в интересах действующей армии и флота в пределах тыловых границ действующих фронтов, оперативных зон флотов, а также члены экипажей судов транспортного флота, интернированных в начале Великой Отечественной войны в портах других государств;  </w:t>
      </w:r>
    </w:p>
    <w:p>
      <w:pPr>
        <w:spacing w:after="0"/>
        <w:ind w:left="0"/>
        <w:jc w:val="both"/>
      </w:pPr>
      <w:r>
        <w:rPr>
          <w:rFonts w:ascii="Times New Roman"/>
          <w:b w:val="false"/>
          <w:i w:val="false"/>
          <w:color w:val="000000"/>
          <w:sz w:val="28"/>
        </w:rPr>
        <w:t xml:space="preserve">
      бывшие несовершеннолетние узники концентрационных лагерей, гетто и других мест принудительного содержания, созданных фашистами в период второй мировой войны;  </w:t>
      </w:r>
    </w:p>
    <w:p>
      <w:pPr>
        <w:spacing w:after="0"/>
        <w:ind w:left="0"/>
        <w:jc w:val="both"/>
      </w:pPr>
      <w:r>
        <w:rPr>
          <w:rFonts w:ascii="Times New Roman"/>
          <w:b w:val="false"/>
          <w:i w:val="false"/>
          <w:color w:val="000000"/>
          <w:sz w:val="28"/>
        </w:rPr>
        <w:t xml:space="preserve">
      граждане, работавшие в период блокады в городе Ленинграде на предприятиях, в учреждениях и организациях города и награжденные медалью "За оборону Ленинграда", а также лица, награжденные знаком "Житель блокадного Ленинграда";  </w:t>
      </w:r>
    </w:p>
    <w:p>
      <w:pPr>
        <w:spacing w:after="0"/>
        <w:ind w:left="0"/>
        <w:jc w:val="both"/>
      </w:pPr>
      <w:r>
        <w:rPr>
          <w:rFonts w:ascii="Times New Roman"/>
          <w:b w:val="false"/>
          <w:i w:val="false"/>
          <w:color w:val="000000"/>
          <w:sz w:val="28"/>
        </w:rPr>
        <w:t xml:space="preserve">
      лица, награжденные орденами и медалями бывшего Союза ССР за самоотверженный труд и безупречную воинскую службу в тылу в годы Великой Отечественной войны;  </w:t>
      </w:r>
    </w:p>
    <w:p>
      <w:pPr>
        <w:spacing w:after="0"/>
        <w:ind w:left="0"/>
        <w:jc w:val="both"/>
      </w:pPr>
      <w:r>
        <w:rPr>
          <w:rFonts w:ascii="Times New Roman"/>
          <w:b w:val="false"/>
          <w:i w:val="false"/>
          <w:color w:val="000000"/>
          <w:sz w:val="28"/>
        </w:rPr>
        <w:t xml:space="preserve">
      рабочие и служащие, направлявшиеся на работу в Афганистан в период с 1 декабря 1979 года по декабрь 1989 года и в другие страны, в которых велись боевые действия;  </w:t>
      </w:r>
    </w:p>
    <w:p>
      <w:pPr>
        <w:spacing w:after="0"/>
        <w:ind w:left="0"/>
        <w:jc w:val="both"/>
      </w:pPr>
      <w:r>
        <w:rPr>
          <w:rFonts w:ascii="Times New Roman"/>
          <w:b w:val="false"/>
          <w:i w:val="false"/>
          <w:color w:val="000000"/>
          <w:sz w:val="28"/>
        </w:rPr>
        <w:t xml:space="preserve">
      рабочие и служащие Комитета государственной безопасности бывшего Союза ССР временно находившиеся на территории Афганистана и не входившие в состав ограниченного контингента советских войск;  </w:t>
      </w:r>
    </w:p>
    <w:p>
      <w:pPr>
        <w:spacing w:after="0"/>
        <w:ind w:left="0"/>
        <w:jc w:val="both"/>
      </w:pPr>
      <w:r>
        <w:rPr>
          <w:rFonts w:ascii="Times New Roman"/>
          <w:b w:val="false"/>
          <w:i w:val="false"/>
          <w:color w:val="000000"/>
          <w:sz w:val="28"/>
        </w:rPr>
        <w:t xml:space="preserve">
      граждане, пострадавшие и ставшие инвалидами вследствие катастрофы на Чернобыльской АЭС и взрывов на Семипалатинском ядерном полигоне;  </w:t>
      </w:r>
    </w:p>
    <w:p>
      <w:pPr>
        <w:spacing w:after="0"/>
        <w:ind w:left="0"/>
        <w:jc w:val="both"/>
      </w:pPr>
      <w:r>
        <w:rPr>
          <w:rFonts w:ascii="Times New Roman"/>
          <w:b w:val="false"/>
          <w:i w:val="false"/>
          <w:color w:val="000000"/>
          <w:sz w:val="28"/>
        </w:rPr>
        <w:t xml:space="preserve">
      военнослужащие действующей армии, партизаны и подпольщики Великой Отечественной войны, а также рабочие и служащие соответствующих категорий, ставшие инвалидами вследствие ранения, контузии, увечья или заболевания, полученных в период Великой Отечественной войны на фронте, в районе военных действий, на прифронтовых участках железных дорог, на сооружении оборонительных рубежей, военно-морских баз и аэродромов и приравненные по пенсионному обеспечению к военнослужащим;  </w:t>
      </w:r>
    </w:p>
    <w:p>
      <w:pPr>
        <w:spacing w:after="0"/>
        <w:ind w:left="0"/>
        <w:jc w:val="both"/>
      </w:pPr>
      <w:r>
        <w:rPr>
          <w:rFonts w:ascii="Times New Roman"/>
          <w:b w:val="false"/>
          <w:i w:val="false"/>
          <w:color w:val="000000"/>
          <w:sz w:val="28"/>
        </w:rPr>
        <w:t xml:space="preserve">
      военнослужащие и вольнонаемные Вооруженных Сил бывшего Союза ССР, ставшие инвалидами вследствие ранения, контузии, увечья или заболевания, полученных в ходе войны с Японией в 1945 году;  </w:t>
      </w:r>
    </w:p>
    <w:p>
      <w:pPr>
        <w:spacing w:after="0"/>
        <w:ind w:left="0"/>
        <w:jc w:val="both"/>
      </w:pPr>
      <w:r>
        <w:rPr>
          <w:rFonts w:ascii="Times New Roman"/>
          <w:b w:val="false"/>
          <w:i w:val="false"/>
          <w:color w:val="000000"/>
          <w:sz w:val="28"/>
        </w:rPr>
        <w:t xml:space="preserve">
      военнослужащие, ставшие инвалидами вследствие ранения, контузии, увечья, полученных при защите бывшего Союза ССР, при исполнении иных обязанностей военной службы в другие периоды или вследствие заболевания, связанного с пребыванием на фронте, а также при прохождении военной службы в Афганистане или других государствах, в которых велись боевые действия;  </w:t>
      </w:r>
    </w:p>
    <w:p>
      <w:pPr>
        <w:spacing w:after="0"/>
        <w:ind w:left="0"/>
        <w:jc w:val="both"/>
      </w:pPr>
      <w:r>
        <w:rPr>
          <w:rFonts w:ascii="Times New Roman"/>
          <w:b w:val="false"/>
          <w:i w:val="false"/>
          <w:color w:val="000000"/>
          <w:sz w:val="28"/>
        </w:rPr>
        <w:t xml:space="preserve">
      лица начальствующего и рядового состава органов внутренних дел и государственной безопасности бывшего Союза ССР, ставшие инвалидами вследствие ранения, контузии, увечья, полученных при исполнении служебных обязанностей либо вследствие заболевания, связанного с пребыванием на фронте, или выполнения служебных обязанностей в государствах, где велись боевые действия;  </w:t>
      </w:r>
    </w:p>
    <w:p>
      <w:pPr>
        <w:spacing w:after="0"/>
        <w:ind w:left="0"/>
        <w:jc w:val="both"/>
      </w:pPr>
      <w:r>
        <w:rPr>
          <w:rFonts w:ascii="Times New Roman"/>
          <w:b w:val="false"/>
          <w:i w:val="false"/>
          <w:color w:val="000000"/>
          <w:sz w:val="28"/>
        </w:rPr>
        <w:t xml:space="preserve">
      рабочие и служащие соответствующих категорий, обслуживавшие действовавшие воинские контингенты в других странах и ставшие инвалидами вследствие ранения, контузии, увечья либо заболевания, полученных в период ведения боевых действий;  </w:t>
      </w:r>
    </w:p>
    <w:p>
      <w:pPr>
        <w:spacing w:after="0"/>
        <w:ind w:left="0"/>
        <w:jc w:val="both"/>
      </w:pPr>
      <w:r>
        <w:rPr>
          <w:rFonts w:ascii="Times New Roman"/>
          <w:b w:val="false"/>
          <w:i w:val="false"/>
          <w:color w:val="000000"/>
          <w:sz w:val="28"/>
        </w:rPr>
        <w:t xml:space="preserve">
      5) к лицам, указанным в подпункте 7) статьи 1 настоящего Закона, относятся:  </w:t>
      </w:r>
    </w:p>
    <w:p>
      <w:pPr>
        <w:spacing w:after="0"/>
        <w:ind w:left="0"/>
        <w:jc w:val="both"/>
      </w:pPr>
      <w:r>
        <w:rPr>
          <w:rFonts w:ascii="Times New Roman"/>
          <w:b w:val="false"/>
          <w:i w:val="false"/>
          <w:color w:val="000000"/>
          <w:sz w:val="28"/>
        </w:rPr>
        <w:t xml:space="preserve">
      вдовы военнослужащих Вооруженных Сил, Комитета национальной безопасности, лиц рядового и начальствующего состава Министерства внутренних дел Республики Казахстан, Вооруженных Сил и соответствующих органов бывшего Союза ССР, погибших или пропавших без вести при выполнении воинского или служебного долга, и не вступившие в другой зарегистрированный брак;  </w:t>
      </w:r>
    </w:p>
    <w:p>
      <w:pPr>
        <w:spacing w:after="0"/>
        <w:ind w:left="0"/>
        <w:jc w:val="both"/>
      </w:pPr>
      <w:r>
        <w:rPr>
          <w:rFonts w:ascii="Times New Roman"/>
          <w:b w:val="false"/>
          <w:i w:val="false"/>
          <w:color w:val="000000"/>
          <w:sz w:val="28"/>
        </w:rPr>
        <w:t xml:space="preserve">
      жены инвалидов войны и приравненных к ним лиц;  </w:t>
      </w:r>
    </w:p>
    <w:p>
      <w:pPr>
        <w:spacing w:after="0"/>
        <w:ind w:left="0"/>
        <w:jc w:val="both"/>
      </w:pPr>
      <w:r>
        <w:rPr>
          <w:rFonts w:ascii="Times New Roman"/>
          <w:b w:val="false"/>
          <w:i w:val="false"/>
          <w:color w:val="000000"/>
          <w:sz w:val="28"/>
        </w:rPr>
        <w:t xml:space="preserve">
      жены (мужья) умерших инвалидов Великой Отечественной войны и приравненных к ним инвалидов, а также жены (мужья) умерших участников войны, партизан и подпольщиков, граждан, работавших в период блокады в городе Ленинграде на предприятиях, в учреждениях и организациях города и награжденных медалью "За оборону Ленинграда" и знаком "Житель блокадного Ленинграда", признанных инвалидами в результате общего заболевания, трудового увечья и других причин (за исключением лиц, инвалидность которых наступила вследствие противоправных действий), которые не вступали в другой зарегистрированный брак;  </w:t>
      </w:r>
    </w:p>
    <w:p>
      <w:pPr>
        <w:spacing w:after="0"/>
        <w:ind w:left="0"/>
        <w:jc w:val="both"/>
      </w:pPr>
      <w:r>
        <w:rPr>
          <w:rFonts w:ascii="Times New Roman"/>
          <w:b w:val="false"/>
          <w:i w:val="false"/>
          <w:color w:val="000000"/>
          <w:sz w:val="28"/>
        </w:rPr>
        <w:t xml:space="preserve">
      6) к лицам, указанным в подпункте 8) статьи 1 настоящего Закона, относятся инвалиды 1 и 2 групп, признанные в установленном порядке таковыми до вступления в силу настоящего Закона, а также больные онкологическими заболеваниями, состоящие на учете на основании соответствующего медицинского заключения, выданного до вступления настоящего Закона в силу, и лица, признанные больными онкологическими заболеваниями в течение срока исполнения настоящего Закона;  </w:t>
      </w:r>
    </w:p>
    <w:p>
      <w:pPr>
        <w:spacing w:after="0"/>
        <w:ind w:left="0"/>
        <w:jc w:val="both"/>
      </w:pPr>
      <w:r>
        <w:rPr>
          <w:rFonts w:ascii="Times New Roman"/>
          <w:b w:val="false"/>
          <w:i w:val="false"/>
          <w:color w:val="000000"/>
          <w:sz w:val="28"/>
        </w:rPr>
        <w:t xml:space="preserve">
      7) к лицам, указанным в подпункте 9) статьи 1 настоящего Закона, относятся лица, признанные больными туберкулезом активной формы и состоящие в первой и пятой группе диспансерного учета на основании соответствующего медицинского заключения, выданного до вступления настоящего Закона в силу, и лица, признанные больными туберкулезом активной формы в течение срока исполнения настоящего Закона;  </w:t>
      </w:r>
    </w:p>
    <w:p>
      <w:pPr>
        <w:spacing w:after="0"/>
        <w:ind w:left="0"/>
        <w:jc w:val="both"/>
      </w:pPr>
      <w:r>
        <w:rPr>
          <w:rFonts w:ascii="Times New Roman"/>
          <w:b w:val="false"/>
          <w:i w:val="false"/>
          <w:color w:val="000000"/>
          <w:sz w:val="28"/>
        </w:rPr>
        <w:t xml:space="preserve">
      8) к лицам, указанным в подпункте 1) статьи 1 и статьи 2 настоящего Закона, относятся лица мужского и женского пола, которые на день вступления в силу настоящего Закона не достигли 18-летнего возраста, а также лица, которые к моменту вступления в силу настоящего Закона достигли 18-летнего возраста, но на момент совершения преступления были несовершеннолетними;  </w:t>
      </w:r>
    </w:p>
    <w:p>
      <w:pPr>
        <w:spacing w:after="0"/>
        <w:ind w:left="0"/>
        <w:jc w:val="both"/>
      </w:pPr>
      <w:r>
        <w:rPr>
          <w:rFonts w:ascii="Times New Roman"/>
          <w:b w:val="false"/>
          <w:i w:val="false"/>
          <w:color w:val="000000"/>
          <w:sz w:val="28"/>
        </w:rPr>
        <w:t xml:space="preserve">
      9) к лицам, указанным в статье 2 настоящего Закона, относятся несовершеннолетние, которые были ранее судимы не более двух раз и содержались в воспитательных колониях. При этом не могут рассматриваться как ранее содержавшиеся в воспитательных колониях лица:  </w:t>
      </w:r>
    </w:p>
    <w:p>
      <w:pPr>
        <w:spacing w:after="0"/>
        <w:ind w:left="0"/>
        <w:jc w:val="both"/>
      </w:pPr>
      <w:r>
        <w:rPr>
          <w:rFonts w:ascii="Times New Roman"/>
          <w:b w:val="false"/>
          <w:i w:val="false"/>
          <w:color w:val="000000"/>
          <w:sz w:val="28"/>
        </w:rPr>
        <w:t xml:space="preserve">
      осужденные в прошлом к мерам наказания, не связанным с лишением свободы;  </w:t>
      </w:r>
    </w:p>
    <w:p>
      <w:pPr>
        <w:spacing w:after="0"/>
        <w:ind w:left="0"/>
        <w:jc w:val="both"/>
      </w:pPr>
      <w:r>
        <w:rPr>
          <w:rFonts w:ascii="Times New Roman"/>
          <w:b w:val="false"/>
          <w:i w:val="false"/>
          <w:color w:val="000000"/>
          <w:sz w:val="28"/>
        </w:rPr>
        <w:t xml:space="preserve">
      осужденные к лишению свободы в соответствии со статьей 63 Уголовного кодекса Республики Казахстан (статьей 40 Уголовного кодекса Казахской ССР);  </w:t>
      </w:r>
    </w:p>
    <w:p>
      <w:pPr>
        <w:spacing w:after="0"/>
        <w:ind w:left="0"/>
        <w:jc w:val="both"/>
      </w:pPr>
      <w:r>
        <w:rPr>
          <w:rFonts w:ascii="Times New Roman"/>
          <w:b w:val="false"/>
          <w:i w:val="false"/>
          <w:color w:val="000000"/>
          <w:sz w:val="28"/>
        </w:rPr>
        <w:t xml:space="preserve">
      находящиеся в изоляторах временного содержания или в следственных изоляторах до вступления приговора суда в законную силу.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18. Под действие настоящего Закона подпадают:  </w:t>
      </w:r>
    </w:p>
    <w:p>
      <w:pPr>
        <w:spacing w:after="0"/>
        <w:ind w:left="0"/>
        <w:jc w:val="both"/>
      </w:pPr>
      <w:r>
        <w:rPr>
          <w:rFonts w:ascii="Times New Roman"/>
          <w:b w:val="false"/>
          <w:i w:val="false"/>
          <w:color w:val="000000"/>
          <w:sz w:val="28"/>
        </w:rPr>
        <w:t xml:space="preserve">
      1) осужденные, которым по приговору суда наказание в виде лишения свободы назначено с применением статьи 63 Уголовного кодекса Республики Казахстан (статьи 40 Уголовного кодекса Казахской ССР);  </w:t>
      </w:r>
    </w:p>
    <w:p>
      <w:pPr>
        <w:spacing w:after="0"/>
        <w:ind w:left="0"/>
        <w:jc w:val="both"/>
      </w:pPr>
      <w:r>
        <w:rPr>
          <w:rFonts w:ascii="Times New Roman"/>
          <w:b w:val="false"/>
          <w:i w:val="false"/>
          <w:color w:val="000000"/>
          <w:sz w:val="28"/>
        </w:rPr>
        <w:t xml:space="preserve">
      2) осужденные к лишению свободы беременные женщины и женщины, имеющие малолетних детей, которым в соответствии со статьей 72 Уголовного кодекса Республики Казахстан исполнение приговора суда отсрочено;  </w:t>
      </w:r>
    </w:p>
    <w:p>
      <w:pPr>
        <w:spacing w:after="0"/>
        <w:ind w:left="0"/>
        <w:jc w:val="both"/>
      </w:pPr>
      <w:r>
        <w:rPr>
          <w:rFonts w:ascii="Times New Roman"/>
          <w:b w:val="false"/>
          <w:i w:val="false"/>
          <w:color w:val="000000"/>
          <w:sz w:val="28"/>
        </w:rPr>
        <w:t xml:space="preserve">
      3) военнообязанные, уклонившиеся от призыва на военную службу, и военнослужащие, совершившие преступления небольшой или средней тяжести до вступления настоящего Закона в силу, если они не позднее шести месяцев после вступления в силу настоящего Закона явятся с повинной в ближайшие органы военных комиссариатов, военно-следственные органы, органы военной прокуратуры или военной полиции.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19. Действие настоящего Закона не распространяется на лиц:  </w:t>
      </w:r>
    </w:p>
    <w:p>
      <w:pPr>
        <w:spacing w:after="0"/>
        <w:ind w:left="0"/>
        <w:jc w:val="both"/>
      </w:pPr>
      <w:r>
        <w:rPr>
          <w:rFonts w:ascii="Times New Roman"/>
          <w:b w:val="false"/>
          <w:i w:val="false"/>
          <w:color w:val="000000"/>
          <w:sz w:val="28"/>
        </w:rPr>
        <w:t xml:space="preserve">
      1) признанных по приговору суда особо опасными рецидивистами, а также совершивших рецидив преступлений, признанный опасным либо особо опасным;  </w:t>
      </w:r>
    </w:p>
    <w:p>
      <w:pPr>
        <w:spacing w:after="0"/>
        <w:ind w:left="0"/>
        <w:jc w:val="both"/>
      </w:pPr>
      <w:r>
        <w:rPr>
          <w:rFonts w:ascii="Times New Roman"/>
          <w:b w:val="false"/>
          <w:i w:val="false"/>
          <w:color w:val="000000"/>
          <w:sz w:val="28"/>
        </w:rPr>
        <w:t xml:space="preserve">
      2) осужденных, которым смертная казнь заменена в порядке помилования лишением свободы;  </w:t>
      </w:r>
    </w:p>
    <w:p>
      <w:pPr>
        <w:spacing w:after="0"/>
        <w:ind w:left="0"/>
        <w:jc w:val="both"/>
      </w:pPr>
      <w:r>
        <w:rPr>
          <w:rFonts w:ascii="Times New Roman"/>
          <w:b w:val="false"/>
          <w:i w:val="false"/>
          <w:color w:val="000000"/>
          <w:sz w:val="28"/>
        </w:rPr>
        <w:t xml:space="preserve">
      3) имеющих две и более судимости за совершение тяжких и особо тяжких преступлений, а также на лиц, к которым ранее применялись амнистии или помилование и вновь совершивших умышленное преступление;  </w:t>
      </w:r>
    </w:p>
    <w:p>
      <w:pPr>
        <w:spacing w:after="0"/>
        <w:ind w:left="0"/>
        <w:jc w:val="both"/>
      </w:pPr>
      <w:r>
        <w:rPr>
          <w:rFonts w:ascii="Times New Roman"/>
          <w:b w:val="false"/>
          <w:i w:val="false"/>
          <w:color w:val="000000"/>
          <w:sz w:val="28"/>
        </w:rPr>
        <w:t xml:space="preserve">
      4) допустивших злостные нарушения установленного порядка отбывания наказания или совершивших умышленные преступления во время отбывания наказания;  </w:t>
      </w:r>
    </w:p>
    <w:p>
      <w:pPr>
        <w:spacing w:after="0"/>
        <w:ind w:left="0"/>
        <w:jc w:val="both"/>
      </w:pPr>
      <w:r>
        <w:rPr>
          <w:rFonts w:ascii="Times New Roman"/>
          <w:b w:val="false"/>
          <w:i w:val="false"/>
          <w:color w:val="000000"/>
          <w:sz w:val="28"/>
        </w:rPr>
        <w:t xml:space="preserve">
      5) осужденных за следующие преступления, предусмотренные в Уголовном кодексе Казахской ССР: измена Родине (статья 50); шпионаж (статья 51); террористический акт (статья 52); террористический акт против представителя иностранного государства (статья 53); диверсия (статья 54); пропаганда войны (статья 57); нарушение национального и расового равноправия (часть 3 статьи 60); наемничество (часть вторая статьи 62-2); бандитизм (статья 63); действия, дезорганизующие работу исправительно-трудовых учреждений (статья 63-1); организация или руководство преступной группой либо преступным сообществом, участие в преступном сообществе (часть вторая статьи 63-2); контрабанда (части вторая, третья и четвертая статьи 64); массовые беспорядки (статья 65); угон или захват железнодорожного подвижного состава, воздушного, морского или речного судна (части вторая и третья статьи 72-1); изготовление или сбыт поддельных денег или ценных бумаг (часть вторая статьи 73); кража (часть третья статьи 76); грабеж (части вторая и третья статьи 76-1); разбой (статья 76-2); мошенничество (часть третья статьи 76-3); хищение чужого имущества путем присвоения или растраты, либо путем злоупотребления служебным положением (часть третья статьи 76-4); вымогательство (части вторая и третья статьи 76-7); умышленное уничтожение или повреждение чужого имущества (статья 82); умышленное убийство (статья 88); умышленное тяжкое телесное повреждение (статья 93); изнасилование (части вторая, третья и четвертая статьи 101); мужеложство (часть вторая статьи 104); захват или удержание лица в качестве заложника (статья 115-1); похищение человека (статья 116); превышение власти или служебных полномочий (часть вторая статьи 144); получение взятки (статья 146); посягательство на жизнь работника органов внутренних дел, народного дружинника, лица, производящего дознание, следователя, прокурора, судьи или народных заседателей (статья 173-1); подкуп или понуждение свидетеля, потерпевшего, эксперта или переводчика к даче ложных показаний (часть третья статьи 187-1); вынесение заведомо неправосудного приговора, решения, определения или постановления (часть вторая статьи 191); угроза по отношению к лицу, производящему дознание, следователю, прокурору, судье или народному заседателю (статья 191-2); злостное неповиновение требованиям администрации исправительно-трудового учреждения (часть вторая статьи 199-2); хулиганство (часть вторая статьи 200); хищение огнестрельного оружия, боевых припасов или взрывчатых веществ (статья 203); хищение наркотических средств (части вторая и третья статьи 213-1); склонение к употреблению наркотических средств (часть вторая статьи 213-2); незаконное изготовление, приобретение, хранение, перевозка, пересылка или сбыт наркотических средств (части вторая, третья, четвертая и пятая статьи 214); содержание притонов и сводничество (часть пятая статьи 215-1); угон транспортных средств (части вторая и третья статьи 221); неповиновение (пункт "в" статьи 225); неисполнение приказа (пункт "в" статьи 226); сопротивление начальнику или принуждение его к нарушению служебных обязанностей (пункты "б" и "в" статьи 227); насильственные действия в отношении начальника (пункт "б" статьи 229); нарушение уставных правил взаимоотношений между военнослужащими при отсутствии между ними отношений подчиненности (пункт "в" статьи 231); дезертирство (пункт "г" статьи 234); самовольное оставление части в боевой обстановке (статья 235); уклонение от воинской службы путем членовредительства или иным способом (пункт "б" статьи 236); нарушение уставных правил караульной службы (пункт "е" статьи 242); нарушение правил несения боевого дежурства (пункт "в" и "г" статьи 244); разглашение военной тайны или утрата документов, содержащих военную тайну (пункт "в" статьи 246); злоупотребление властью, превышение или бездействие власти (пункты "б" и "в" статьи 247); сдача или оставление противнику средств ведения войны (статья 248); оставление погибающего военного корабля (статья 249); добровольная сдача в плен (статья 251); мародерство (статья 253); насилие над населением в районе военных действий (статья 254); а также грабеж (части вторая, третья и четвертая статьи 133), разбой (статья 134), вымогательство (части вторая и третья статьи 135), умышленное уничтожение или повреждение имущества (часть вторая статьи 141) Уголовного кодекса Казахской ССР в редакции до 12 мая 1995 года;  </w:t>
      </w:r>
    </w:p>
    <w:p>
      <w:pPr>
        <w:spacing w:after="0"/>
        <w:ind w:left="0"/>
        <w:jc w:val="both"/>
      </w:pPr>
      <w:r>
        <w:rPr>
          <w:rFonts w:ascii="Times New Roman"/>
          <w:b w:val="false"/>
          <w:i w:val="false"/>
          <w:color w:val="000000"/>
          <w:sz w:val="28"/>
        </w:rPr>
        <w:t xml:space="preserve">
      6) осужденных и привлекаемых к уголовной ответственности за следующие преступления, предусмотренные в Уголовном кодексе Республики Казахстан: убийство (статья 96); умышленное причинение тяжкого вреда здоровью (статья 103); принуждение к изъятию органов или тканей человека для трансплантации либо иного использования (части 2 и 3 статьи 113); изнасилование (части 2 и 3 статьи 120); насильственные действия сексуального характера (части 2 и 3 статьи 121); похищение человека (статья 125); незаконное лишение свободы (часть 3 статьи 126); вербовка людей для эксплуатации (часть 3 статьи 128); вовлечение несовершеннолетнего в преступную деятельность (части 3 и 4 статьи 131); торговля несовершеннолетними (часть 3 статьи 133); планирование, подготовка, развязывание или ведение агрессивной войны (статья 156); производство или распространение оружия массового поражения (статья 158); применение запрещенных средств и методов ведения войны (статья 159); геноцид (статья 160); экоцид (статья 161); наемничество (статья 162); нападение на лиц или организации, пользующиеся международной защитой (статья 163); государственная измена (статья 165); шпионаж (статья 166); посягательство на жизнь государственного или общественного деятеля (статья 167); насильственный захват власти или насильственное удержание власти (статья 168); вооруженный мятеж (статья 169); диверсия (статья 171); кража (часть 3 статьи 175); присвоение или растрата вверенного чужого имущества (часть 3 статьи 176); мошенничество (часть 3 статьи 177); грабеж (части 2 и 3 статьи 178); разбой (статья 179); хищение предметов, имеющих особую ценность (статья 180); вымогательство (части 2 и 3 статьи 181); неправомерное завладение автомобилем или иным транспортным средством без цели хищения (части 2, 3 и 4 статьи 185); умышленное уничтожение или повреждение чужого имущества (часть 3 статьи 187); изготовление или сбыт поддельных денег или ценных бумаг (части 2 и 3 статьи 206); экономическая контрабанда (часть 3 статьи 209); терроризм (статья 233); захват заложника (статья 234); создание и руководство организованной преступной группой или преступным сообществом (преступной организацией), участие в преступном сообществе (статья 235); организация незаконного военизированного формирования (часть 1 статьи 236); бандитизм (статья 237); захват зданий, сооружений, средств сообщения и связи (части 2 и 3 статьи 238); угон, а равно захват воздушного или водного судна либо железнодорожного подвижного состава (статья 239); пиратство (статья 240); массовые беспорядки (части 1 и 2 статьи 241); хищение либо вымогательство радиоактивных материалов (части 2 и 3 статьи 248); контрабанда изъятых из обращения предметов или предметов, обращение которых ограничено (части 2 и 3 статьи 250); незаконное приобретение, передача, сбыт, хранение, перевозка или ношение оружия, боеприпасов, взрывчатых веществ и взрывных устройств (часть 3 статьи 251); незаконное изготовление оружия (часть 3 статьи 252); хищение либо вымогательство оружия, боеприпасов, взрывчатых веществ и взрывных устройств (статья 255); хулиганство (часть 3 статьи 257); незаконные изготовление, приобретение, хранение, перевозка либо сбыт наркотических средств или психотропных веществ (части 2, 3 и 4 статьи 259); хищение либо вымогательство наркотических средств или психотропных веществ (статья 260); склонение к потреблению наркотических средств или психотропных веществ (части 2 и 3 статьи 261); незаконное культивирование запрещенных к возделыванию растений, содержащих наркотические вещества (часть 2 статьи 262); незаконный оборот веществ, инструментов или оборудования, используемых для изготовления наркотических средств или психотропных веществ (часть 2 статьи 263); организация или содержание притонов для потребления наркотических средств или психотропных веществ (часть 2 статьи 264); злоупотребление должностными полномочиями (часть 3 статьи 307); превышение власти или должностных полномочий (часть 3 статьи 308); получение взятки (части 2, 3 и 4 статьи 311); применение насилия в отношении представителя власти (часть 2 статьи 321); посягательство на жизнь лица, осуществляющего правосудие или предварительное расследование (статья 340); угроза или насильственные действия в связи с осуществлением правосудия или производством предварительного расследования (часть 4 статьи 341); привлечение заведомо невиновного к уголовной ответственности (часть 2 статьи 344); заведомо незаконное задержание, заключение под стражу или содержание под стражей (часть 3 статьи 346); принуждение к даче показаний (часть 2 статьи 347); вынесение заведомо неправосудных приговора, решения или иного судебного акта (часть 2 статьи 350); заведомо ложный донос (часть 3 статьи 351); подкуп или принуждение к даче ложных показаний или уклонению от дачи показаний, ложному заключению либо к неправильному переводу (часть 4 статьи 354); побег из мест лишения свободы, из-под ареста или из-под стражи (часть 2 статьи 358); злостное неповиновение требованиям администрации уголовно-исполнительного учреждения (статья 360); дезорганизация нормальной деятельности учреждений, обеспечивающих изоляцию от общества (статья 361); неповиновение или иное неисполнение приказа (части 3 и 5 статьи 367); сопротивление начальнику или принуждение его к нарушению служебных обязанностей (части 2 и 3 статьи 368); насильственные действия в отношении начальника (части 2 и 3 статьи 369); нарушение уставных правил взаимоотношений между военнослужащими при отсутствии между ними отношений подчиненности (часть 3 статьи 370); самовольное оставление части или места службы (части 5 и 6 статьи 372); дезертирство (части 2 и 3 статьи 373); уклонение от военной службы путем членовредительства или иным способом (части 2 и 3 статьи 374); нарушение правил несения боевого дежурства (части 2 и 3 статьи 375); нарушение уставных правил несения караульной (вахтенной) службы (часть 2 статьи 377); злоупотребление властью, превышение или бездействие власти (части 2 и 3 статьи 380); оставление погибающего военного корабля (часть 2 статьи 382); сдача или оставление противнику средств ведения войны (статья 383); добровольная сдача в плен (статья 384); мародерство (статья 385); разглашение военной тайны или утрата документов, содержащих военную тайну (часть 3 статьи 386).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20. Действие настоящего Закона не распространяется на лиц, перечисленных:  </w:t>
      </w:r>
    </w:p>
    <w:p>
      <w:pPr>
        <w:spacing w:after="0"/>
        <w:ind w:left="0"/>
        <w:jc w:val="both"/>
      </w:pPr>
      <w:r>
        <w:rPr>
          <w:rFonts w:ascii="Times New Roman"/>
          <w:b w:val="false"/>
          <w:i w:val="false"/>
          <w:color w:val="000000"/>
          <w:sz w:val="28"/>
        </w:rPr>
        <w:t xml:space="preserve">
      1) в статьях 3 и 4 настоящего Закона, ранее судимых к лишению свободы с применением условного осуждения либо с отсрочкой отбывания наказания;  </w:t>
      </w:r>
    </w:p>
    <w:p>
      <w:pPr>
        <w:spacing w:after="0"/>
        <w:ind w:left="0"/>
        <w:jc w:val="both"/>
      </w:pPr>
      <w:r>
        <w:rPr>
          <w:rFonts w:ascii="Times New Roman"/>
          <w:b w:val="false"/>
          <w:i w:val="false"/>
          <w:color w:val="000000"/>
          <w:sz w:val="28"/>
        </w:rPr>
        <w:t xml:space="preserve">
      2) в статье 7 настоящего Закона, осужденных к лишению свободы с применением статей 63 и 72 Уголовного кодекса Республики Казахстан (статей 40 и 41-1 Уголовного кодекса Казахской ССР), которым суд затем отменил условное осуждение или отсрочку исполнения приговора и постановил об исполнении наказания в виде лишения свободы.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21. Возложить исполнение настоящего Закона на:  </w:t>
      </w:r>
    </w:p>
    <w:p>
      <w:pPr>
        <w:spacing w:after="0"/>
        <w:ind w:left="0"/>
        <w:jc w:val="both"/>
      </w:pPr>
      <w:r>
        <w:rPr>
          <w:rFonts w:ascii="Times New Roman"/>
          <w:b w:val="false"/>
          <w:i w:val="false"/>
          <w:color w:val="000000"/>
          <w:sz w:val="28"/>
        </w:rPr>
        <w:t xml:space="preserve">
      1) органы, ведающие исполнением наказания - в отношении осужденных, находящихся в местах лишения свободы;  </w:t>
      </w:r>
    </w:p>
    <w:p>
      <w:pPr>
        <w:spacing w:after="0"/>
        <w:ind w:left="0"/>
        <w:jc w:val="both"/>
      </w:pPr>
      <w:r>
        <w:rPr>
          <w:rFonts w:ascii="Times New Roman"/>
          <w:b w:val="false"/>
          <w:i w:val="false"/>
          <w:color w:val="000000"/>
          <w:sz w:val="28"/>
        </w:rPr>
        <w:t xml:space="preserve">
      2) органы дознания и предварительного следствия - в отношении лиц, дела и материалы о преступлениях которых находятся в производстве этих органов;  </w:t>
      </w:r>
    </w:p>
    <w:p>
      <w:pPr>
        <w:spacing w:after="0"/>
        <w:ind w:left="0"/>
        <w:jc w:val="both"/>
      </w:pPr>
      <w:r>
        <w:rPr>
          <w:rFonts w:ascii="Times New Roman"/>
          <w:b w:val="false"/>
          <w:i w:val="false"/>
          <w:color w:val="000000"/>
          <w:sz w:val="28"/>
        </w:rPr>
        <w:t xml:space="preserve">
      3) суды - в отношении:  </w:t>
      </w:r>
    </w:p>
    <w:p>
      <w:pPr>
        <w:spacing w:after="0"/>
        <w:ind w:left="0"/>
        <w:jc w:val="both"/>
      </w:pPr>
      <w:r>
        <w:rPr>
          <w:rFonts w:ascii="Times New Roman"/>
          <w:b w:val="false"/>
          <w:i w:val="false"/>
          <w:color w:val="000000"/>
          <w:sz w:val="28"/>
        </w:rPr>
        <w:t xml:space="preserve">
      лиц, дела и материалы о преступлениях которых находятся в производстве судов и до вступления настоящего Закона в силу не рассмотрены, а также в отношении лиц, дела о преступлениях которых рассмотрены, но приговоры не вступили в законную силу;  </w:t>
      </w:r>
    </w:p>
    <w:p>
      <w:pPr>
        <w:spacing w:after="0"/>
        <w:ind w:left="0"/>
        <w:jc w:val="both"/>
      </w:pPr>
      <w:r>
        <w:rPr>
          <w:rFonts w:ascii="Times New Roman"/>
          <w:b w:val="false"/>
          <w:i w:val="false"/>
          <w:color w:val="000000"/>
          <w:sz w:val="28"/>
        </w:rPr>
        <w:t xml:space="preserve">
      условно осужденных в соответствии со статьей 63 Уголовного кодекса Республики Казахстан (статьей 40 Уголовного кодекса Казахской ССР) и в отношении лиц, исполнение приговоров которым отсрочено в порядке, предусмотренном статьей 72 Уголовного кодекса Республики Казахстан;  </w:t>
      </w:r>
    </w:p>
    <w:p>
      <w:pPr>
        <w:spacing w:after="0"/>
        <w:ind w:left="0"/>
        <w:jc w:val="both"/>
      </w:pPr>
      <w:r>
        <w:rPr>
          <w:rFonts w:ascii="Times New Roman"/>
          <w:b w:val="false"/>
          <w:i w:val="false"/>
          <w:color w:val="000000"/>
          <w:sz w:val="28"/>
        </w:rPr>
        <w:t xml:space="preserve">
      лиц, которым в виде основного наказания назначен штраф, если до вступления настоящего Закона в силу штраф не взыскан (амнистию применяет суд, вынесший приговор);  </w:t>
      </w:r>
    </w:p>
    <w:p>
      <w:pPr>
        <w:spacing w:after="0"/>
        <w:ind w:left="0"/>
        <w:jc w:val="both"/>
      </w:pPr>
      <w:r>
        <w:rPr>
          <w:rFonts w:ascii="Times New Roman"/>
          <w:b w:val="false"/>
          <w:i w:val="false"/>
          <w:color w:val="000000"/>
          <w:sz w:val="28"/>
        </w:rPr>
        <w:t xml:space="preserve">
      лиц, условно-досрочно освобожденных от наказания, и лиц, которым неотбытая часть наказания заменена более мягким наказанием до вступления настоящего Закона в силу (вопрос о применении амнистии решает суд, вынесший определение об условно-досрочном освобождении или замене неотбытой части наказания более мягким наказанием);  </w:t>
      </w:r>
    </w:p>
    <w:p>
      <w:pPr>
        <w:spacing w:after="0"/>
        <w:ind w:left="0"/>
        <w:jc w:val="both"/>
      </w:pPr>
      <w:r>
        <w:rPr>
          <w:rFonts w:ascii="Times New Roman"/>
          <w:b w:val="false"/>
          <w:i w:val="false"/>
          <w:color w:val="000000"/>
          <w:sz w:val="28"/>
        </w:rPr>
        <w:t xml:space="preserve">
      4) органы внутренних дел - в отношении лиц:  </w:t>
      </w:r>
    </w:p>
    <w:p>
      <w:pPr>
        <w:spacing w:after="0"/>
        <w:ind w:left="0"/>
        <w:jc w:val="both"/>
      </w:pPr>
      <w:r>
        <w:rPr>
          <w:rFonts w:ascii="Times New Roman"/>
          <w:b w:val="false"/>
          <w:i w:val="false"/>
          <w:color w:val="000000"/>
          <w:sz w:val="28"/>
        </w:rPr>
        <w:t xml:space="preserve">
      осужденных к лишению свободы, но не находящихся под стражей, приговоры в отношении которых вступили в законную силу;  </w:t>
      </w:r>
    </w:p>
    <w:p>
      <w:pPr>
        <w:spacing w:after="0"/>
        <w:ind w:left="0"/>
        <w:jc w:val="both"/>
      </w:pPr>
      <w:r>
        <w:rPr>
          <w:rFonts w:ascii="Times New Roman"/>
          <w:b w:val="false"/>
          <w:i w:val="false"/>
          <w:color w:val="000000"/>
          <w:sz w:val="28"/>
        </w:rPr>
        <w:t xml:space="preserve">
      отбывающих наказание в виде исправительных работ, лишения права занимать определенные должности или заниматься определенной деятельностью;  </w:t>
      </w:r>
    </w:p>
    <w:p>
      <w:pPr>
        <w:spacing w:after="0"/>
        <w:ind w:left="0"/>
        <w:jc w:val="both"/>
      </w:pPr>
      <w:r>
        <w:rPr>
          <w:rFonts w:ascii="Times New Roman"/>
          <w:b w:val="false"/>
          <w:i w:val="false"/>
          <w:color w:val="000000"/>
          <w:sz w:val="28"/>
        </w:rPr>
        <w:t xml:space="preserve">
      5) командиров дисциплинарных воинских частей и гауптвахт - в отношении военнослужащих, осужденных к содержанию в дисциплинарных воинских частях или к аресту с отбыванием на гауптвахте.  </w:t>
      </w:r>
    </w:p>
    <w:p>
      <w:pPr>
        <w:spacing w:after="0"/>
        <w:ind w:left="0"/>
        <w:jc w:val="both"/>
      </w:pPr>
      <w:r>
        <w:rPr>
          <w:rFonts w:ascii="Times New Roman"/>
          <w:b w:val="false"/>
          <w:i w:val="false"/>
          <w:color w:val="000000"/>
          <w:sz w:val="28"/>
        </w:rPr>
        <w:t xml:space="preserve">
      В случае неисполнения или ненадлежащего исполнения настоящего Закона, соответствующие должностные лица органов, перечисленных в данной статье, несут ответственность, установленную законодательством Республики Казахстан.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22. Применение настоящего Закона производится на основании постановления начальника исправительного учреждения, санкционированного прокурором, а в дисциплинарной воинской части и гауптвахте - на основании постановления командира с санкции военного прокурора. К названному в настоящем пункте постановлению прилагаются:  </w:t>
      </w:r>
    </w:p>
    <w:p>
      <w:pPr>
        <w:spacing w:after="0"/>
        <w:ind w:left="0"/>
        <w:jc w:val="both"/>
      </w:pPr>
      <w:r>
        <w:rPr>
          <w:rFonts w:ascii="Times New Roman"/>
          <w:b w:val="false"/>
          <w:i w:val="false"/>
          <w:color w:val="000000"/>
          <w:sz w:val="28"/>
        </w:rPr>
        <w:t xml:space="preserve">
      1) справка о поощрениях и взысканиях;  </w:t>
      </w:r>
    </w:p>
    <w:p>
      <w:pPr>
        <w:spacing w:after="0"/>
        <w:ind w:left="0"/>
        <w:jc w:val="both"/>
      </w:pPr>
      <w:r>
        <w:rPr>
          <w:rFonts w:ascii="Times New Roman"/>
          <w:b w:val="false"/>
          <w:i w:val="false"/>
          <w:color w:val="000000"/>
          <w:sz w:val="28"/>
        </w:rPr>
        <w:t xml:space="preserve">
      2) личное дело осужденного;  </w:t>
      </w:r>
    </w:p>
    <w:p>
      <w:pPr>
        <w:spacing w:after="0"/>
        <w:ind w:left="0"/>
        <w:jc w:val="both"/>
      </w:pPr>
      <w:r>
        <w:rPr>
          <w:rFonts w:ascii="Times New Roman"/>
          <w:b w:val="false"/>
          <w:i w:val="false"/>
          <w:color w:val="000000"/>
          <w:sz w:val="28"/>
        </w:rPr>
        <w:t xml:space="preserve">
      3) другие документы, необходимые для решения вопроса о применении амнистии.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23. При применении судами настоящего Закона участие прокурора обязательно.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24. Постановление органа дознания и предварительного следствия о прекращении дела вследствие применения амнистии может быть отменено прокурором, если обвиняемый против этого возражает.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25. Основанием для применения амнистии в отношении лиц, перечисленных в подпунктах 4) и 5) статьи 17 настоящего Закона, являются документы, подтверждающие право этих лиц на льготы.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26. Установить, что предусмотренное статьями 2, 4-7, 9, 12-15 настоящего Закона отбытие части срока наказания исчисляется на день вступления акта амнистии в силу.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27. При совокупности преступлений, если одно из них не подпадает под действие настоящего Закона, амнистия не применяется.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28. Лица, подпадающие под амнистию, освобождаются как от основного, так и от дополнительного наказания, если последнее не исполнено на день вступления в силу настоящего Закона.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29. Отбывание наказания в виде исправительных работ прекращается со дня вынесения органом внутренних дел постановления о применении акта амнистии, утвержденного прокурором.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30. В соответствии со статьями 11-15 настоящего Закона сокращению подлежит часть срока наказания, не отбытая на день вступления настоящего Закона в силу.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31. При применении амнистии к лицам, которым срок наказания был сокращен в порядке помилования или амнистии, следует исходить из срока наказания, установленного этими актами.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32. Действие подпункта 3) статьи 19 настоящего Закона распространяется на лиц, ранее освобождавшихся от наказания (независимо от снятия или погашения судимости) досрочно в порядке помилования либо на основании следующих актов амнистии:  </w:t>
      </w:r>
    </w:p>
    <w:p>
      <w:pPr>
        <w:spacing w:after="0"/>
        <w:ind w:left="0"/>
        <w:jc w:val="both"/>
      </w:pPr>
      <w:r>
        <w:rPr>
          <w:rFonts w:ascii="Times New Roman"/>
          <w:b w:val="false"/>
          <w:i w:val="false"/>
          <w:color w:val="000000"/>
          <w:sz w:val="28"/>
        </w:rPr>
        <w:t xml:space="preserve">
      1) от 6 ноября 1986 года "Об освобождении из мест лишения свободы некоторых категорий осужденных женщин";  </w:t>
      </w:r>
    </w:p>
    <w:p>
      <w:pPr>
        <w:spacing w:after="0"/>
        <w:ind w:left="0"/>
        <w:jc w:val="both"/>
      </w:pPr>
      <w:r>
        <w:rPr>
          <w:rFonts w:ascii="Times New Roman"/>
          <w:b w:val="false"/>
          <w:i w:val="false"/>
          <w:color w:val="000000"/>
          <w:sz w:val="28"/>
        </w:rPr>
        <w:t xml:space="preserve">
      2) от 18 июня 1987 года "Об амнистии в связи с 70-летием Великой Октябрьской Социалистической революции", а также постановления Верховного Совета СССР от 29 ноября 1989 года "Об амнистии совершивших преступления бывших военнослужащих контингента советских войск в Афганистане";  </w:t>
      </w:r>
    </w:p>
    <w:p>
      <w:pPr>
        <w:spacing w:after="0"/>
        <w:ind w:left="0"/>
        <w:jc w:val="both"/>
      </w:pPr>
      <w:r>
        <w:rPr>
          <w:rFonts w:ascii="Times New Roman"/>
          <w:b w:val="false"/>
          <w:i w:val="false"/>
          <w:color w:val="000000"/>
          <w:sz w:val="28"/>
        </w:rPr>
        <w:t xml:space="preserve">
      3) от 16 февраля 1991 года "Об амнистии в связи с принятием Декларации о государственном суверенитете Казахской Советской Социалистической Республики";  </w:t>
      </w:r>
    </w:p>
    <w:p>
      <w:pPr>
        <w:spacing w:after="0"/>
        <w:ind w:left="0"/>
        <w:jc w:val="both"/>
      </w:pPr>
      <w:r>
        <w:rPr>
          <w:rFonts w:ascii="Times New Roman"/>
          <w:b w:val="false"/>
          <w:i w:val="false"/>
          <w:color w:val="000000"/>
          <w:sz w:val="28"/>
        </w:rPr>
        <w:t xml:space="preserve">
      4) от 5 октября 1994 года "Об амнистии в связи с Международным годом семьи";  </w:t>
      </w:r>
    </w:p>
    <w:p>
      <w:pPr>
        <w:spacing w:after="0"/>
        <w:ind w:left="0"/>
        <w:jc w:val="both"/>
      </w:pPr>
      <w:r>
        <w:rPr>
          <w:rFonts w:ascii="Times New Roman"/>
          <w:b w:val="false"/>
          <w:i w:val="false"/>
          <w:color w:val="000000"/>
          <w:sz w:val="28"/>
        </w:rPr>
        <w:t xml:space="preserve">
      5) от 15 июля 1996 года "Об амнистии в связи с первой годовщиной новой Конституции Республики Казахстан".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33. При применении акта амнистии не учитываются судимости, снятые или погашенные в установленном </w:t>
      </w:r>
      <w:r>
        <w:rPr>
          <w:rFonts w:ascii="Times New Roman"/>
          <w:b w:val="false"/>
          <w:i w:val="false"/>
          <w:color w:val="000000"/>
          <w:sz w:val="28"/>
          <w:u w:val="single"/>
        </w:rPr>
        <w:t xml:space="preserve">  законом </w:t>
      </w:r>
      <w:r>
        <w:rPr>
          <w:rFonts w:ascii="Times New Roman"/>
          <w:b w:val="false"/>
          <w:i w:val="false"/>
          <w:color w:val="000000"/>
          <w:sz w:val="28"/>
        </w:rPr>
        <w:t xml:space="preserve">  порядке, а также судимости за преступления, ответственность за которые исключена законом.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34. В случаях, если вопрос о применении амнистии возникает по истечении шестимесячного срока со дня вступления настоящего Закона в силу, она исполняется в порядке, предусмотренном статьями 21 и 36 настоящего Закона.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35. Действие настоящего Закона распространяется на преступления, совершенные до его вступления в силу, и на лиц, осужденных судами Республики Казахстан (Казахской ССР), а также военными трибуналами бывшего Союза ССР, осуждавших лиц за преступления, совершенные на территории Казахской ССР.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36. Вопрос о применении амнистии к лицам, осужденным судами Республики Казахстан, но отбывающим наказание за ее пределами, решается судами Республики Казахстан на основании международных договоров, ратифицированных Республикой Казахстан по представлению компетентного органа государства, на территории которого осуществляется исполнение приговора суда.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Статья 37. Правительству Республики Казахстан принять меры к:  </w:t>
      </w:r>
    </w:p>
    <w:p>
      <w:pPr>
        <w:spacing w:after="0"/>
        <w:ind w:left="0"/>
        <w:jc w:val="both"/>
      </w:pPr>
      <w:r>
        <w:rPr>
          <w:rFonts w:ascii="Times New Roman"/>
          <w:b w:val="false"/>
          <w:i w:val="false"/>
          <w:color w:val="000000"/>
          <w:sz w:val="28"/>
        </w:rPr>
        <w:t xml:space="preserve">
      1) размещению в специальных домах-интернатах инвалидов и лиц преклонного возраста, освобожденных от наказания по амнистии и не имеющих родственников и близких;  </w:t>
      </w:r>
    </w:p>
    <w:p>
      <w:pPr>
        <w:spacing w:after="0"/>
        <w:ind w:left="0"/>
        <w:jc w:val="both"/>
      </w:pPr>
      <w:r>
        <w:rPr>
          <w:rFonts w:ascii="Times New Roman"/>
          <w:b w:val="false"/>
          <w:i w:val="false"/>
          <w:color w:val="000000"/>
          <w:sz w:val="28"/>
        </w:rPr>
        <w:t xml:space="preserve">
      2) передаче освобожденных несовершеннолетних под надзор родителей,  </w:t>
      </w:r>
    </w:p>
    <w:bookmarkStart w:name="z38" w:id="1"/>
    <w:p>
      <w:pPr>
        <w:spacing w:after="0"/>
        <w:ind w:left="0"/>
        <w:jc w:val="both"/>
      </w:pPr>
      <w:r>
        <w:rPr>
          <w:rFonts w:ascii="Times New Roman"/>
          <w:b w:val="false"/>
          <w:i w:val="false"/>
          <w:color w:val="000000"/>
          <w:sz w:val="28"/>
        </w:rPr>
        <w:t xml:space="preserve">
        органов опеки и попечительства либо направлению их в необходимых случаях в  </w:t>
      </w:r>
    </w:p>
    <w:bookmarkEnd w:id="1"/>
    <w:p>
      <w:pPr>
        <w:spacing w:after="0"/>
        <w:ind w:left="0"/>
        <w:jc w:val="both"/>
      </w:pPr>
      <w:r>
        <w:rPr>
          <w:rFonts w:ascii="Times New Roman"/>
          <w:b w:val="false"/>
          <w:i w:val="false"/>
          <w:color w:val="000000"/>
          <w:sz w:val="28"/>
        </w:rPr>
        <w:t xml:space="preserve">
      детские дома, школы-интернаты или иные учебные заведения; </w:t>
      </w:r>
    </w:p>
    <w:p>
      <w:pPr>
        <w:spacing w:after="0"/>
        <w:ind w:left="0"/>
        <w:jc w:val="both"/>
      </w:pPr>
      <w:r>
        <w:rPr>
          <w:rFonts w:ascii="Times New Roman"/>
          <w:b w:val="false"/>
          <w:i w:val="false"/>
          <w:color w:val="000000"/>
          <w:sz w:val="28"/>
        </w:rPr>
        <w:t xml:space="preserve">
      3) обеспечению контроля за продолжением лечения освобожденных  </w:t>
      </w:r>
    </w:p>
    <w:p>
      <w:pPr>
        <w:spacing w:after="0"/>
        <w:ind w:left="0"/>
        <w:jc w:val="both"/>
      </w:pPr>
      <w:r>
        <w:rPr>
          <w:rFonts w:ascii="Times New Roman"/>
          <w:b w:val="false"/>
          <w:i w:val="false"/>
          <w:color w:val="000000"/>
          <w:sz w:val="28"/>
        </w:rPr>
        <w:t xml:space="preserve">
      из мест лишения свободы, больных туберкулезом. </w:t>
      </w:r>
    </w:p>
    <w:p>
      <w:pPr>
        <w:spacing w:after="0"/>
        <w:ind w:left="0"/>
        <w:jc w:val="both"/>
      </w:pPr>
      <w:r>
        <w:rPr>
          <w:rFonts w:ascii="Times New Roman"/>
          <w:b w:val="false"/>
          <w:i w:val="false"/>
          <w:color w:val="000000"/>
          <w:sz w:val="28"/>
        </w:rPr>
        <w:t xml:space="preserve">
      Статья 38. Настоящий Закон подлежит исполнению в течение шести месяцев  </w:t>
      </w:r>
    </w:p>
    <w:p>
      <w:pPr>
        <w:spacing w:after="0"/>
        <w:ind w:left="0"/>
        <w:jc w:val="both"/>
      </w:pPr>
      <w:r>
        <w:rPr>
          <w:rFonts w:ascii="Times New Roman"/>
          <w:b w:val="false"/>
          <w:i w:val="false"/>
          <w:color w:val="000000"/>
          <w:sz w:val="28"/>
        </w:rPr>
        <w:t xml:space="preserve">
      со дня вступления в силу.  </w:t>
      </w:r>
    </w:p>
    <w:p>
      <w:pPr>
        <w:spacing w:after="0"/>
        <w:ind w:left="0"/>
        <w:jc w:val="both"/>
      </w:pPr>
      <w:r>
        <w:rPr>
          <w:rFonts w:ascii="Times New Roman"/>
          <w:b w:val="false"/>
          <w:i w:val="false"/>
          <w:color w:val="000000"/>
          <w:sz w:val="28"/>
        </w:rPr>
        <w:t xml:space="preserve">
                       Президент </w:t>
      </w:r>
    </w:p>
    <w:p>
      <w:pPr>
        <w:spacing w:after="0"/>
        <w:ind w:left="0"/>
        <w:jc w:val="both"/>
      </w:pPr>
      <w:r>
        <w:rPr>
          <w:rFonts w:ascii="Times New Roman"/>
          <w:b w:val="false"/>
          <w:i w:val="false"/>
          <w:color w:val="000000"/>
          <w:sz w:val="28"/>
        </w:rPr>
        <w:t xml:space="preserve">
       Республики Казахстан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