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3c10ee4" w14:textId="3c10ee4">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Қаржы нарығы мен қаржы ұйымдарын мемлекеттiк реттеу, бақылау және қадағалау туралы</w:t>
      </w:r>
    </w:p>
    <w:p>
      <w:pPr>
        <w:spacing w:after="0"/>
        <w:ind w:left="0"/>
        <w:jc w:val="both"/>
      </w:pPr>
      <w:r>
        <w:rPr>
          <w:rFonts w:ascii="Times New Roman"/>
          <w:b w:val="false"/>
          <w:i w:val="false"/>
          <w:color w:val="000000"/>
          <w:sz w:val="28"/>
        </w:rPr>
        <w:t>Қазақстан Республикасының 2003 жылғы 4 шілдедегі N 474 Заңы.</w:t>
      </w:r>
    </w:p>
    <w:p>
      <w:pPr>
        <w:spacing w:after="0"/>
        <w:ind w:left="0"/>
        <w:jc w:val="both"/>
      </w:pPr>
      <w:r>
        <w:rPr>
          <w:rFonts w:ascii="Times New Roman"/>
          <w:b w:val="false"/>
          <w:i w:val="false"/>
          <w:color w:val="000000"/>
          <w:sz w:val="28"/>
        </w:rPr>
        <w:t>МАЗМҰНЫ</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Ескерту. Тақырып жаңа редакцияда - ҚР 2012.07.05 </w:t>
      </w:r>
      <w:r>
        <w:rPr>
          <w:rFonts w:ascii="Times New Roman"/>
          <w:b w:val="false"/>
          <w:i w:val="false"/>
          <w:color w:val="000000"/>
          <w:sz w:val="28"/>
        </w:rPr>
        <w:t>№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РҚАО-ның ескертпесі!</w:t>
      </w:r>
      <w:r>
        <w:br/>
      </w:r>
      <w:r>
        <w:rPr>
          <w:rFonts w:ascii="Times New Roman"/>
          <w:b w:val="false"/>
          <w:i w:val="false"/>
          <w:color w:val="000000"/>
          <w:sz w:val="28"/>
        </w:rPr>
        <w:t>
</w:t>
      </w:r>
      <w:r>
        <w:rPr>
          <w:rFonts w:ascii="Times New Roman"/>
          <w:b w:val="false"/>
          <w:i w:val="false"/>
          <w:color w:val="ff0000"/>
          <w:sz w:val="28"/>
        </w:rPr>
        <w:t xml:space="preserve">      2013 жылғы 1 қаңтардан бастап ҚР 2011.12.28 </w:t>
      </w:r>
      <w:r>
        <w:rPr>
          <w:rFonts w:ascii="Times New Roman"/>
          <w:b w:val="false"/>
          <w:i w:val="false"/>
          <w:color w:val="ff0000"/>
          <w:sz w:val="28"/>
        </w:rPr>
        <w:t>№ 524-IV</w:t>
      </w:r>
      <w:r>
        <w:rPr>
          <w:rFonts w:ascii="Times New Roman"/>
          <w:b w:val="false"/>
          <w:i w:val="false"/>
          <w:color w:val="ff0000"/>
          <w:sz w:val="28"/>
        </w:rPr>
        <w:t xml:space="preserve"> Заңына сәйкес Заңның бүкіл мәтіні бойынша "бірыңғай тіркеуші", "бірыңғай тіркеушінің" деген сөздер "тіркеуші", "тіркеушінің" деген сөздер деп есептелсін.</w:t>
      </w:r>
    </w:p>
    <w:p>
      <w:pPr>
        <w:spacing w:after="0"/>
        <w:ind w:left="0"/>
        <w:jc w:val="both"/>
      </w:pPr>
      <w:r>
        <w:rPr>
          <w:rFonts w:ascii="Times New Roman"/>
          <w:b w:val="false"/>
          <w:i w:val="false"/>
          <w:color w:val="000000"/>
          <w:sz w:val="28"/>
        </w:rPr>
        <w:t>
      Осы Заң қаржы нарығы мен қаржы ұйымдарын мемлекеттiк реттеуді, бақылауды және қадағалауды жүзеге асыруға байланысты қоғамдық қатынастарды реттейдi және Қазақстан Республикасы қаржы жүйесiнiң тұрақтылығын арттыруға және қаржылық қызметтерді тұтынушылардың құқықтары мен заңды мүдделерiнiң бұзылуына жол бермеуге жағдайлар жасауға бағытталған.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Кіріспе жаңа редакцияда - ҚР 2012.07.05 </w:t>
      </w:r>
      <w:r>
        <w:rPr>
          <w:rFonts w:ascii="Times New Roman"/>
          <w:b w:val="false"/>
          <w:i w:val="false"/>
          <w:color w:val="000000"/>
          <w:sz w:val="28"/>
        </w:rPr>
        <w:t>№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bookmarkStart w:name="z1" w:id="0"/>
    <w:p>
      <w:pPr>
        <w:spacing w:after="0"/>
        <w:ind w:left="0"/>
        <w:jc w:val="left"/>
      </w:pPr>
      <w:r>
        <w:rPr>
          <w:rFonts w:ascii="Times New Roman"/>
          <w:b/>
          <w:i w:val="false"/>
          <w:color w:val="000000"/>
        </w:rPr>
        <w:t xml:space="preserve"> 1-тарау. Жалпы ережелер</w:t>
      </w:r>
    </w:p>
    <w:bookmarkEnd w:id="0"/>
    <w:bookmarkStart w:name="z2" w:id="1"/>
    <w:p>
      <w:pPr>
        <w:spacing w:after="0"/>
        <w:ind w:left="0"/>
        <w:jc w:val="left"/>
      </w:pPr>
      <w:r>
        <w:rPr>
          <w:rFonts w:ascii="Times New Roman"/>
          <w:b/>
          <w:i w:val="false"/>
          <w:color w:val="000000"/>
        </w:rPr>
        <w:t xml:space="preserve"> 1-бап. Осы Заңда пайдаланылатын негiзгi ұғымдар </w:t>
      </w:r>
    </w:p>
    <w:bookmarkEnd w:id="1"/>
    <w:bookmarkStart w:name="z2533" w:id="2"/>
    <w:p>
      <w:pPr>
        <w:spacing w:after="0"/>
        <w:ind w:left="0"/>
        <w:jc w:val="both"/>
      </w:pPr>
      <w:r>
        <w:rPr>
          <w:rFonts w:ascii="Times New Roman"/>
          <w:b w:val="false"/>
          <w:i w:val="false"/>
          <w:color w:val="000000"/>
          <w:sz w:val="28"/>
        </w:rPr>
        <w:t xml:space="preserve">
      Осы Заңда мынадай негiзгi ұғымдар пайдаланылады: </w:t>
      </w:r>
    </w:p>
    <w:bookmarkEnd w:id="2"/>
    <w:bookmarkStart w:name="z65" w:id="3"/>
    <w:p>
      <w:pPr>
        <w:spacing w:after="0"/>
        <w:ind w:left="0"/>
        <w:jc w:val="both"/>
      </w:pPr>
      <w:r>
        <w:rPr>
          <w:rFonts w:ascii="Times New Roman"/>
          <w:b w:val="false"/>
          <w:i w:val="false"/>
          <w:color w:val="000000"/>
          <w:sz w:val="28"/>
        </w:rPr>
        <w:t xml:space="preserve">
      1) қаржылық көрсетілетін қызметтерді тұтынушы – қаржы ұйымының, Қазақстан Республикасының бейрезидент-банкі филиалының, Қазақстан Республикасының бейрезидент-сақтандыру (қайта сақтандыру) ұйымы филиалының, Қазақстан Республикасының бейрезидент-сақтандыру брокері филиалының қызметін пайдаланатын, сондай-ақ өз қаражатын қаржы құралдарына инвестициялайтын жеке немесе заңды тұлға; </w:t>
      </w:r>
    </w:p>
    <w:bookmarkEnd w:id="3"/>
    <w:bookmarkStart w:name="z66" w:id="4"/>
    <w:p>
      <w:pPr>
        <w:spacing w:after="0"/>
        <w:ind w:left="0"/>
        <w:jc w:val="both"/>
      </w:pPr>
      <w:r>
        <w:rPr>
          <w:rFonts w:ascii="Times New Roman"/>
          <w:b w:val="false"/>
          <w:i w:val="false"/>
          <w:color w:val="000000"/>
          <w:sz w:val="28"/>
        </w:rPr>
        <w:t xml:space="preserve">
      2) қаржы рыногындағы кәсiби қызмет - қаржылық қызмет көрсету жөнiндегi кәсiпкерлiк қызмет; </w:t>
      </w:r>
    </w:p>
    <w:bookmarkEnd w:id="4"/>
    <w:bookmarkStart w:name="z67" w:id="5"/>
    <w:p>
      <w:pPr>
        <w:spacing w:after="0"/>
        <w:ind w:left="0"/>
        <w:jc w:val="both"/>
      </w:pPr>
      <w:r>
        <w:rPr>
          <w:rFonts w:ascii="Times New Roman"/>
          <w:b w:val="false"/>
          <w:i w:val="false"/>
          <w:color w:val="000000"/>
          <w:sz w:val="28"/>
        </w:rPr>
        <w:t>
      3) қаржы нарығы мен қаржы ұйымдарын реттеу, бақылау және қадағалау жөніндегі уәкiлеттi орган (бұдан әрі – уәкілетті орган) – қаржы нарығы мен қаржы ұйымдарын мемлекеттік реттеуді, бақылауды және қадағалауды жүзеге асыратын мемлекеттік орган;</w:t>
      </w:r>
    </w:p>
    <w:bookmarkEnd w:id="5"/>
    <w:bookmarkStart w:name="z68" w:id="6"/>
    <w:p>
      <w:pPr>
        <w:spacing w:after="0"/>
        <w:ind w:left="0"/>
        <w:jc w:val="both"/>
      </w:pPr>
      <w:r>
        <w:rPr>
          <w:rFonts w:ascii="Times New Roman"/>
          <w:b w:val="false"/>
          <w:i w:val="false"/>
          <w:color w:val="000000"/>
          <w:sz w:val="28"/>
        </w:rPr>
        <w:t>
      4) қаржылық ұйым – қаржылық көрсетілетін қызметтерді ұсыну жөніндегі кәсіпкерлік қызметті жүзеге асыратын заңды тұлға;</w:t>
      </w:r>
    </w:p>
    <w:bookmarkEnd w:id="6"/>
    <w:bookmarkStart w:name="z69" w:id="7"/>
    <w:p>
      <w:pPr>
        <w:spacing w:after="0"/>
        <w:ind w:left="0"/>
        <w:jc w:val="both"/>
      </w:pPr>
      <w:r>
        <w:rPr>
          <w:rFonts w:ascii="Times New Roman"/>
          <w:b w:val="false"/>
          <w:i w:val="false"/>
          <w:color w:val="000000"/>
          <w:sz w:val="28"/>
        </w:rPr>
        <w:t xml:space="preserve">
      5) қаржы рыногы - қаржылық қызмет көрсету мен тұтынуға, сондай-ақ қаржы құралдарының шығарылуына және айналысына байланысты қатынастардың жиынтығы; </w:t>
      </w:r>
    </w:p>
    <w:bookmarkEnd w:id="7"/>
    <w:bookmarkStart w:name="z70" w:id="8"/>
    <w:p>
      <w:pPr>
        <w:spacing w:after="0"/>
        <w:ind w:left="0"/>
        <w:jc w:val="both"/>
      </w:pPr>
      <w:r>
        <w:rPr>
          <w:rFonts w:ascii="Times New Roman"/>
          <w:b w:val="false"/>
          <w:i w:val="false"/>
          <w:color w:val="000000"/>
          <w:sz w:val="28"/>
        </w:rPr>
        <w:t xml:space="preserve">
      6) қаржылық көрсетілетін қызметтер – Қазақстан Республикасының заңнамасына сәйкес алынған лицензиялар негізінде жүзеге асырылатын, сақтандыру нарығына, бағалы қағаздар нарығына қатысушылардың, ерікті жинақтаушы зейнетақы қорының қызметі, банк қызметі, банк операцияларының жекелеген түрлерін жүргізу жөніндегі ұйымдардың, микроқаржылық қызметті жүзеге асыратын ұйымдардың қызметі, сондай-ақ: </w:t>
      </w:r>
    </w:p>
    <w:bookmarkEnd w:id="8"/>
    <w:p>
      <w:pPr>
        <w:spacing w:after="0"/>
        <w:ind w:left="0"/>
        <w:jc w:val="both"/>
      </w:pPr>
      <w:r>
        <w:rPr>
          <w:rFonts w:ascii="Times New Roman"/>
          <w:b w:val="false"/>
          <w:i w:val="false"/>
          <w:color w:val="000000"/>
          <w:sz w:val="28"/>
        </w:rPr>
        <w:t xml:space="preserve">
      бірыңғай жинақтаушы зейнетақы қорының; </w:t>
      </w:r>
    </w:p>
    <w:p>
      <w:pPr>
        <w:spacing w:after="0"/>
        <w:ind w:left="0"/>
        <w:jc w:val="both"/>
      </w:pPr>
      <w:r>
        <w:rPr>
          <w:rFonts w:ascii="Times New Roman"/>
          <w:b w:val="false"/>
          <w:i w:val="false"/>
          <w:color w:val="000000"/>
          <w:sz w:val="28"/>
        </w:rPr>
        <w:t>
      орталық депозитарийдің;</w:t>
      </w:r>
    </w:p>
    <w:p>
      <w:pPr>
        <w:spacing w:after="0"/>
        <w:ind w:left="0"/>
        <w:jc w:val="both"/>
      </w:pPr>
      <w:r>
        <w:rPr>
          <w:rFonts w:ascii="Times New Roman"/>
          <w:b w:val="false"/>
          <w:i w:val="false"/>
          <w:color w:val="000000"/>
          <w:sz w:val="28"/>
        </w:rPr>
        <w:t>
      мемлекетке, тізбесін мемлекеттік мүлікті басқару жөніндегі уәкілетті орган бекітетін квазимемлекеттік сектор субъектілеріне тиесілі немесе өздеріне қатысты мемлекеттің, көрсетілген квазимемлекеттік сектор субъектілерінің мүліктік құқықтары бар бағалы қағаздарды номиналды ұстау функцияларын жүзеге асыру бөлігінде мемлекеттік мүлікті есепке алу саласындағы бірыңғай оператордың;</w:t>
      </w:r>
    </w:p>
    <w:p>
      <w:pPr>
        <w:spacing w:after="0"/>
        <w:ind w:left="0"/>
        <w:jc w:val="both"/>
      </w:pPr>
      <w:r>
        <w:rPr>
          <w:rFonts w:ascii="Times New Roman"/>
          <w:b w:val="false"/>
          <w:i w:val="false"/>
          <w:color w:val="000000"/>
          <w:sz w:val="28"/>
        </w:rPr>
        <w:t>
      өзара сақтандыру қоғамдарының лицензиялауға жатпайтын қызметі;</w:t>
      </w:r>
    </w:p>
    <w:bookmarkStart w:name="z71" w:id="9"/>
    <w:p>
      <w:pPr>
        <w:spacing w:after="0"/>
        <w:ind w:left="0"/>
        <w:jc w:val="both"/>
      </w:pPr>
      <w:r>
        <w:rPr>
          <w:rFonts w:ascii="Times New Roman"/>
          <w:b w:val="false"/>
          <w:i w:val="false"/>
          <w:color w:val="000000"/>
          <w:sz w:val="28"/>
        </w:rPr>
        <w:t>
      7) қаржы өнімі – қаржы ұйымы, Қазақстан Республикасының бейрезидент-банкінің филиалы және Қазақстан Республикасының бейрезидент-сақтандыру (қайта сақтандыру) ұйымының филиалы қаржы нарығында кәсіби қызметті жүзеге асыру шеңберінде қаржылық көрсетілетін қызметтерді тұтынушыларға ұсынатын қызмет.</w:t>
      </w:r>
    </w:p>
    <w:bookmarkEnd w:id="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1-бапқа өзгерістер енгізілді - ҚР 2004.07.07 N </w:t>
      </w:r>
      <w:r>
        <w:rPr>
          <w:rFonts w:ascii="Times New Roman"/>
          <w:b w:val="false"/>
          <w:i w:val="false"/>
          <w:color w:val="000000"/>
          <w:sz w:val="28"/>
        </w:rPr>
        <w:t>577</w:t>
      </w:r>
      <w:r>
        <w:rPr>
          <w:rFonts w:ascii="Times New Roman"/>
          <w:b w:val="false"/>
          <w:i w:val="false"/>
          <w:color w:val="ff0000"/>
          <w:sz w:val="28"/>
        </w:rPr>
        <w:t xml:space="preserve">, 2006.07.05 N </w:t>
      </w:r>
      <w:r>
        <w:rPr>
          <w:rFonts w:ascii="Times New Roman"/>
          <w:b w:val="false"/>
          <w:i w:val="false"/>
          <w:color w:val="000000"/>
          <w:sz w:val="28"/>
        </w:rPr>
        <w:t>164</w:t>
      </w:r>
      <w:r>
        <w:rPr>
          <w:rFonts w:ascii="Times New Roman"/>
          <w:b w:val="false"/>
          <w:i w:val="false"/>
          <w:color w:val="ff0000"/>
          <w:sz w:val="28"/>
        </w:rPr>
        <w:t xml:space="preserve">, 2007.02.19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(01.01.2015 бастап қолданысқа енгізіледі); 24.11.2015 </w:t>
      </w:r>
      <w:r>
        <w:rPr>
          <w:rFonts w:ascii="Times New Roman"/>
          <w:b w:val="false"/>
          <w:i w:val="false"/>
          <w:color w:val="000000"/>
          <w:sz w:val="28"/>
        </w:rPr>
        <w:t>№ 422-V</w:t>
      </w:r>
      <w:r>
        <w:rPr>
          <w:rFonts w:ascii="Times New Roman"/>
          <w:b w:val="false"/>
          <w:i w:val="false"/>
          <w:color w:val="ff0000"/>
          <w:sz w:val="28"/>
        </w:rPr>
        <w:t xml:space="preserve"> (16.12.2020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03.07.2019 </w:t>
      </w:r>
      <w:r>
        <w:rPr>
          <w:rFonts w:ascii="Times New Roman"/>
          <w:b w:val="false"/>
          <w:i w:val="false"/>
          <w:color w:val="000000"/>
          <w:sz w:val="28"/>
        </w:rPr>
        <w:t>№ 262-VI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3" w:id="10"/>
    <w:p>
      <w:pPr>
        <w:spacing w:after="0"/>
        <w:ind w:left="0"/>
        <w:jc w:val="left"/>
      </w:pPr>
      <w:r>
        <w:rPr>
          <w:rFonts w:ascii="Times New Roman"/>
          <w:b/>
          <w:i w:val="false"/>
          <w:color w:val="000000"/>
        </w:rPr>
        <w:t xml:space="preserve"> 2-бап. Қазақстан Республикасының қаржы нарығы мен қаржы ұйымдарын мемлекеттiк реттеу, бақылау және қадағалау туралы заңнамасы</w:t>
      </w:r>
    </w:p>
    <w:bookmarkEnd w:id="10"/>
    <w:bookmarkStart w:name="z52" w:id="11"/>
    <w:p>
      <w:pPr>
        <w:spacing w:after="0"/>
        <w:ind w:left="0"/>
        <w:jc w:val="both"/>
      </w:pPr>
      <w:r>
        <w:rPr>
          <w:rFonts w:ascii="Times New Roman"/>
          <w:b w:val="false"/>
          <w:i w:val="false"/>
          <w:color w:val="000000"/>
          <w:sz w:val="28"/>
        </w:rPr>
        <w:t>
      1. Қазақстан Республикасының қаржы нарығы мен қаржы ұйымдарын мемлекеттiк реттеу, бақылау және қадағалау туралы заңнамасы Қазақстан Республикасының Конституциясына негiзделедi, осы Заңнан және Қазақстан Республикасының өзге де нормативтiк құқықтық актілерінен тұрады.</w:t>
      </w:r>
    </w:p>
    <w:bookmarkEnd w:id="11"/>
    <w:bookmarkStart w:name="z53" w:id="12"/>
    <w:p>
      <w:pPr>
        <w:spacing w:after="0"/>
        <w:ind w:left="0"/>
        <w:jc w:val="both"/>
      </w:pPr>
      <w:r>
        <w:rPr>
          <w:rFonts w:ascii="Times New Roman"/>
          <w:b w:val="false"/>
          <w:i w:val="false"/>
          <w:color w:val="000000"/>
          <w:sz w:val="28"/>
        </w:rPr>
        <w:t>
      2. Егер Қазақстан Республикасы ратификациялаған халықаралық шартта осы Заңда көзделгеннен өзгеше қағидалар белгiленсе, онда халықаралық шарттың қағидалары қолданылады.</w:t>
      </w:r>
    </w:p>
    <w:bookmarkEnd w:id="12"/>
    <w:bookmarkStart w:name="z90" w:id="13"/>
    <w:p>
      <w:pPr>
        <w:spacing w:after="0"/>
        <w:ind w:left="0"/>
        <w:jc w:val="both"/>
      </w:pPr>
      <w:r>
        <w:rPr>
          <w:rFonts w:ascii="Times New Roman"/>
          <w:b w:val="false"/>
          <w:i w:val="false"/>
          <w:color w:val="000000"/>
          <w:sz w:val="28"/>
        </w:rPr>
        <w:t>
      3. Қазақстан Республикасының қаржы нарығы мен қаржы ұйымдарын мемлекеттік реттеу, бақылау және қадағалау туралы заңнамасында реттелген құқықтық қатынастарға уәкілетті органның қаржы жүйесінің тұрақтылығын қамтамасыз етуге байланысты көрсетілетін қызметтерді сатып алуы бөлігінде Қазақстан Республикасының мемлекеттік сатып алу туралы заңнамасының күші қолданылмайды.</w:t>
      </w:r>
    </w:p>
    <w:bookmarkEnd w:id="1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2-бап жаңа редакцияда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Заңымен.</w:t>
      </w:r>
      <w:r>
        <w:br/>
      </w:r>
      <w:r>
        <w:rPr>
          <w:rFonts w:ascii="Times New Roman"/>
          <w:b w:val="false"/>
          <w:i w:val="false"/>
          <w:color w:val="000000"/>
          <w:sz w:val="28"/>
        </w:rPr>
        <w:t>
</w:t>
      </w:r>
    </w:p>
    <w:bookmarkStart w:name="z4" w:id="14"/>
    <w:p>
      <w:pPr>
        <w:spacing w:after="0"/>
        <w:ind w:left="0"/>
        <w:jc w:val="left"/>
      </w:pPr>
      <w:r>
        <w:rPr>
          <w:rFonts w:ascii="Times New Roman"/>
          <w:b/>
          <w:i w:val="false"/>
          <w:color w:val="000000"/>
        </w:rPr>
        <w:t xml:space="preserve"> 3-бап. Қаржы нарығы мен қаржы ұйымдарын мемлекеттiк реттеудің, бақылаудың және қадағалаудың мақсаттары, қағидаттары мен мiндеттерi</w:t>
      </w:r>
    </w:p>
    <w:bookmarkEnd w:id="14"/>
    <w:p>
      <w:pPr>
        <w:spacing w:after="0"/>
        <w:ind w:left="0"/>
        <w:jc w:val="both"/>
      </w:pPr>
      <w:r>
        <w:rPr>
          <w:rFonts w:ascii="Times New Roman"/>
          <w:b w:val="false"/>
          <w:i w:val="false"/>
          <w:color w:val="ff0000"/>
          <w:sz w:val="28"/>
        </w:rPr>
        <w:t xml:space="preserve">
      Ескерту. Тақырып жаңа редакцияда - ҚР 2012.07.05 </w:t>
      </w:r>
      <w:r>
        <w:rPr>
          <w:rFonts w:ascii="Times New Roman"/>
          <w:b w:val="false"/>
          <w:i w:val="false"/>
          <w:color w:val="ff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1. Қаржы нарығы мен қаржы ұйымдарын мемлекеттiк реттеудің, бақылаудың және қадағалаудың мақсаттары:</w:t>
      </w:r>
    </w:p>
    <w:p>
      <w:pPr>
        <w:spacing w:after="0"/>
        <w:ind w:left="0"/>
        <w:jc w:val="both"/>
      </w:pPr>
      <w:r>
        <w:rPr>
          <w:rFonts w:ascii="Times New Roman"/>
          <w:b w:val="false"/>
          <w:i w:val="false"/>
          <w:color w:val="000000"/>
          <w:sz w:val="28"/>
        </w:rPr>
        <w:t xml:space="preserve">
      1) қаржы рыногы мен қаржылық ұйымдардың қаржылық тұрақтылығын қамтамасыз етуге жәрдемдесу және тұтастай алғанда қаржы жүйесiне деген сенiмдi қолдау;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3) қаржы нарығында адал бәсекелестікті қолдауға бағытталған, қаржы ұйымдарының, Қазақстан Республикасы бейрезидент банктері филиалдарының, Қазақстан Республикасы бейрезидент сақтандыру (қайта сақтандыру) ұйымдары филиалдарының, Қазақстан Республикасы бейрезидент сақтандыру брокерлері филиалдарының қызметi үшiн тең құқықтық жағдайлар жасау болып табылады. </w:t>
      </w:r>
    </w:p>
    <w:p>
      <w:pPr>
        <w:spacing w:after="0"/>
        <w:ind w:left="0"/>
        <w:jc w:val="both"/>
      </w:pPr>
      <w:r>
        <w:rPr>
          <w:rFonts w:ascii="Times New Roman"/>
          <w:b w:val="false"/>
          <w:i w:val="false"/>
          <w:color w:val="000000"/>
          <w:sz w:val="28"/>
        </w:rPr>
        <w:t>
      2. Қаржы нарығы мен қаржы ұйымдарын мемлекеттiк реттеудің, бақылаудың және қадағалаудың қағидаттары:</w:t>
      </w:r>
    </w:p>
    <w:bookmarkStart w:name="z54" w:id="15"/>
    <w:p>
      <w:pPr>
        <w:spacing w:after="0"/>
        <w:ind w:left="0"/>
        <w:jc w:val="both"/>
      </w:pPr>
      <w:r>
        <w:rPr>
          <w:rFonts w:ascii="Times New Roman"/>
          <w:b w:val="false"/>
          <w:i w:val="false"/>
          <w:color w:val="000000"/>
          <w:sz w:val="28"/>
        </w:rPr>
        <w:t>
      1) реттеудің ресурстары мен құралдарын тиімді пайдалану;</w:t>
      </w:r>
    </w:p>
    <w:bookmarkEnd w:id="15"/>
    <w:bookmarkStart w:name="z55" w:id="16"/>
    <w:p>
      <w:pPr>
        <w:spacing w:after="0"/>
        <w:ind w:left="0"/>
        <w:jc w:val="both"/>
      </w:pPr>
      <w:r>
        <w:rPr>
          <w:rFonts w:ascii="Times New Roman"/>
          <w:b w:val="false"/>
          <w:i w:val="false"/>
          <w:color w:val="000000"/>
          <w:sz w:val="28"/>
        </w:rPr>
        <w:t>
      2) қаржы ұйымдары, Қазақстан Республикасы бейрезидент банктерінің филиалдары, Қазақстан Республикасы бейрезидент сақтандыру (қайта сақтандыру) ұйымдарының филиалдары, Қазақстан Республикасы бейрезидент сақтандыру брокерлерінің филиалдары қызметінің және қаржылық қадағалаудың ашықтығы;</w:t>
      </w:r>
    </w:p>
    <w:bookmarkEnd w:id="16"/>
    <w:bookmarkStart w:name="z56" w:id="17"/>
    <w:p>
      <w:pPr>
        <w:spacing w:after="0"/>
        <w:ind w:left="0"/>
        <w:jc w:val="both"/>
      </w:pPr>
      <w:r>
        <w:rPr>
          <w:rFonts w:ascii="Times New Roman"/>
          <w:b w:val="false"/>
          <w:i w:val="false"/>
          <w:color w:val="000000"/>
          <w:sz w:val="28"/>
        </w:rPr>
        <w:t>
      3) қаржы ұйымдарының, Қазақстан Республикасы бейрезидент банктері филиалдарының, Қазақстан Республикасы бейрезидент сақтандыру (қайта сақтандыру) ұйымдары филиалдарының, Қазақстан Республикасы бейрезидент сақтандыру брокерлері филиалдарының жауапкершілігі болып табылады.</w:t>
      </w:r>
    </w:p>
    <w:bookmarkEnd w:id="17"/>
    <w:bookmarkStart w:name="z2532" w:id="18"/>
    <w:p>
      <w:pPr>
        <w:spacing w:after="0"/>
        <w:ind w:left="0"/>
        <w:jc w:val="both"/>
      </w:pPr>
      <w:r>
        <w:rPr>
          <w:rFonts w:ascii="Times New Roman"/>
          <w:b w:val="false"/>
          <w:i w:val="false"/>
          <w:color w:val="000000"/>
          <w:sz w:val="28"/>
        </w:rPr>
        <w:t>
      3. Қаржы нарығы мен қаржы ұйымдарын мемлекеттiк реттеудің, бақылаудың және қадағалаудың міндеттері:</w:t>
      </w:r>
    </w:p>
    <w:bookmarkEnd w:id="18"/>
    <w:p>
      <w:pPr>
        <w:spacing w:after="0"/>
        <w:ind w:left="0"/>
        <w:jc w:val="both"/>
      </w:pPr>
      <w:r>
        <w:rPr>
          <w:rFonts w:ascii="Times New Roman"/>
          <w:b w:val="false"/>
          <w:i w:val="false"/>
          <w:color w:val="000000"/>
          <w:sz w:val="28"/>
        </w:rPr>
        <w:t xml:space="preserve">
      1) қаржы ұйымдары, Қазақстан Республикасы бейрезидент банктерінің филиалдары, Қазақстан Республикасы бейрезидент сақтандыру (қайта сақтандыру) ұйымдарының филиалдары, Қазақстан Республикасы бейрезидент сақтандыру брокерлерінің филиалдары қызметiнiң стандарттарын белгiлеу, қаржы ұйымдарын корпоративтiк басқаруды жақсарту үшiн ынталандыру жағдайларын жасау;  </w:t>
      </w:r>
    </w:p>
    <w:p>
      <w:pPr>
        <w:spacing w:after="0"/>
        <w:ind w:left="0"/>
        <w:jc w:val="both"/>
      </w:pPr>
      <w:r>
        <w:rPr>
          <w:rFonts w:ascii="Times New Roman"/>
          <w:b w:val="false"/>
          <w:i w:val="false"/>
          <w:color w:val="000000"/>
          <w:sz w:val="28"/>
        </w:rPr>
        <w:t xml:space="preserve">
      2) қаржы жүйесіндегі орнықтылықты сақтау мақсатында қаржы нарығы мен қаржы ұйымдарының, Қазақстан Республикасы бейрезидент банктері филиалдарының, Қазақстан Республикасы бейрезидент сақтандыру (қайта сақтандыру) ұйымдары филиалдарының, Қазақстан Республикасы бейрезидент сақтандыру брокерлері филиалдарының мониторингi; </w:t>
      </w:r>
    </w:p>
    <w:p>
      <w:pPr>
        <w:spacing w:after="0"/>
        <w:ind w:left="0"/>
        <w:jc w:val="both"/>
      </w:pPr>
      <w:r>
        <w:rPr>
          <w:rFonts w:ascii="Times New Roman"/>
          <w:b w:val="false"/>
          <w:i w:val="false"/>
          <w:color w:val="000000"/>
          <w:sz w:val="28"/>
        </w:rPr>
        <w:t xml:space="preserve">
      3) қаржылық тұрақтылықты қолдау мақсатында қаржы рыногының қауiпке неғұрлым бейiм салаларында қадағалау ресурстарын шоғырландыру; </w:t>
      </w:r>
    </w:p>
    <w:p>
      <w:pPr>
        <w:spacing w:after="0"/>
        <w:ind w:left="0"/>
        <w:jc w:val="both"/>
      </w:pPr>
      <w:r>
        <w:rPr>
          <w:rFonts w:ascii="Times New Roman"/>
          <w:b w:val="false"/>
          <w:i w:val="false"/>
          <w:color w:val="000000"/>
          <w:sz w:val="28"/>
        </w:rPr>
        <w:t>
      4) қаржылық көрсетілетін қызметтерді тұтынушылардың мүдделерін қорғаудың тиісті деңгейін, тұтынушылар үшін қаржы ұйымдарының, Қазақстан Республикасы бейрезидент банктері филиалдарының, Қазақстан Республикасы бейрезидент сақтандыру (қайта сақтандыру) ұйымдары филиалдарының, Қазақстан Республикасы бейрезидент сақтандыру брокерлері филиалдарының қызметі және олар көрсететін қаржылық қызметтер туралы ақпараттың толықтығын және қолжетімділігін, сондай-ақ қаржылық сауаттылық және халық үшін қаржылық қолжетімділік деңгейін арттыруды қамтамасыз ету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3-бапқа өзгерістер енгізілді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 </w:t>
      </w:r>
      <w:r>
        <w:rPr>
          <w:rFonts w:ascii="Times New Roman"/>
          <w:b w:val="false"/>
          <w:i w:val="false"/>
          <w:color w:val="000000"/>
          <w:sz w:val="28"/>
        </w:rPr>
        <w:t>№ 422-V</w:t>
      </w:r>
      <w:r>
        <w:rPr>
          <w:rFonts w:ascii="Times New Roman"/>
          <w:b w:val="false"/>
          <w:i w:val="false"/>
          <w:color w:val="ff0000"/>
          <w:sz w:val="28"/>
        </w:rPr>
        <w:t xml:space="preserve"> (16.12.2020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5" w:id="19"/>
    <w:p>
      <w:pPr>
        <w:spacing w:after="0"/>
        <w:ind w:left="0"/>
        <w:jc w:val="left"/>
      </w:pPr>
      <w:r>
        <w:rPr>
          <w:rFonts w:ascii="Times New Roman"/>
          <w:b/>
          <w:i w:val="false"/>
          <w:color w:val="000000"/>
        </w:rPr>
        <w:t xml:space="preserve"> 4-бап. Қаржы рыногында уәкiлеттiк берiлмеген қызметке тыйым салу </w:t>
      </w:r>
    </w:p>
    <w:bookmarkEnd w:id="19"/>
    <w:p>
      <w:pPr>
        <w:spacing w:after="0"/>
        <w:ind w:left="0"/>
        <w:jc w:val="both"/>
      </w:pPr>
      <w:r>
        <w:rPr>
          <w:rFonts w:ascii="Times New Roman"/>
          <w:b w:val="false"/>
          <w:i w:val="false"/>
          <w:color w:val="000000"/>
          <w:sz w:val="28"/>
        </w:rPr>
        <w:t xml:space="preserve">
      1. Қазақстан Республикасының заңдарына сәйкес берiлген тиiстi лицензиясы жоқ тұлғалардың қаржы рыногында кәсiби қызметтi жүзеге асыруына жол берiлмейдi. </w:t>
      </w:r>
    </w:p>
    <w:p>
      <w:pPr>
        <w:spacing w:after="0"/>
        <w:ind w:left="0"/>
        <w:jc w:val="both"/>
      </w:pPr>
      <w:r>
        <w:rPr>
          <w:rFonts w:ascii="Times New Roman"/>
          <w:b w:val="false"/>
          <w:i w:val="false"/>
          <w:color w:val="000000"/>
          <w:sz w:val="28"/>
        </w:rPr>
        <w:t>
      2. Тиісті лицензиясыз жасалған қаржылық қызмет көрсету бойынша мәмiлелер жарамсыз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6" w:id="20"/>
    <w:p>
      <w:pPr>
        <w:spacing w:after="0"/>
        <w:ind w:left="0"/>
        <w:jc w:val="left"/>
      </w:pPr>
      <w:r>
        <w:rPr>
          <w:rFonts w:ascii="Times New Roman"/>
          <w:b/>
          <w:i w:val="false"/>
          <w:color w:val="000000"/>
        </w:rPr>
        <w:t xml:space="preserve"> 5-бап. Пруденциялық нормативтер және сақталуы мiндеттi өзге де нормалар мен лимиттер </w:t>
      </w:r>
    </w:p>
    <w:bookmarkEnd w:id="20"/>
    <w:p>
      <w:pPr>
        <w:spacing w:after="0"/>
        <w:ind w:left="0"/>
        <w:jc w:val="both"/>
      </w:pPr>
      <w:r>
        <w:rPr>
          <w:rFonts w:ascii="Times New Roman"/>
          <w:b w:val="false"/>
          <w:i w:val="false"/>
          <w:color w:val="000000"/>
          <w:sz w:val="28"/>
        </w:rPr>
        <w:t xml:space="preserve">
      Уәкiлеттi органның қаржы ұйымдары, Қазақстан Республикасы бейрезидент банктерінің филиалдары, Қазақстан Республикасы бейрезидент сақтандыру (қайта сақтандыру) ұйымдарының филиалдары, Қазақстан Республикасы бейрезидент сақтандыру брокерлерінің филиалдары үшiн олардың қаржы тұрақтылығын және қаржылық қызмет көрсетудi тұтынушылар мүдделерiн қорғауды қамтамасыз ету мақсатында белгiлейтiн экономикалық шектеулер пруденциялық нормативтер болып табылады. </w:t>
      </w:r>
    </w:p>
    <w:p>
      <w:pPr>
        <w:spacing w:after="0"/>
        <w:ind w:left="0"/>
        <w:jc w:val="both"/>
      </w:pPr>
      <w:r>
        <w:rPr>
          <w:rFonts w:ascii="Times New Roman"/>
          <w:b w:val="false"/>
          <w:i w:val="false"/>
          <w:color w:val="000000"/>
          <w:sz w:val="28"/>
        </w:rPr>
        <w:t xml:space="preserve">
      Қазақстан Республикасының заң актiлерiнде көзделген жағдайларда уәкiлеттi орган пруденциялық нормативтердi және сақталуы мiндеттi өзге де нормалар мен лимиттердi шоғырландырылған негiзде белгiлеуге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5-бапқа өзгеріс енгізілді - ҚР 24.11.2015 </w:t>
      </w:r>
      <w:r>
        <w:rPr>
          <w:rFonts w:ascii="Times New Roman"/>
          <w:b w:val="false"/>
          <w:i w:val="false"/>
          <w:color w:val="000000"/>
          <w:sz w:val="28"/>
        </w:rPr>
        <w:t>№ 422-V</w:t>
      </w:r>
      <w:r>
        <w:rPr>
          <w:rFonts w:ascii="Times New Roman"/>
          <w:b w:val="false"/>
          <w:i w:val="false"/>
          <w:color w:val="ff0000"/>
          <w:sz w:val="28"/>
        </w:rPr>
        <w:t xml:space="preserve"> Заңымен (16.12.2020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7" w:id="21"/>
    <w:p>
      <w:pPr>
        <w:spacing w:after="0"/>
        <w:ind w:left="0"/>
        <w:jc w:val="left"/>
      </w:pPr>
      <w:r>
        <w:rPr>
          <w:rFonts w:ascii="Times New Roman"/>
          <w:b/>
          <w:i w:val="false"/>
          <w:color w:val="000000"/>
        </w:rPr>
        <w:t xml:space="preserve"> 6-бап. Қаржы рыногын монополияға қарсы реттеу</w:t>
      </w:r>
    </w:p>
    <w:bookmarkEnd w:id="21"/>
    <w:p>
      <w:pPr>
        <w:spacing w:after="0"/>
        <w:ind w:left="0"/>
        <w:jc w:val="both"/>
      </w:pPr>
      <w:r>
        <w:rPr>
          <w:rFonts w:ascii="Times New Roman"/>
          <w:b w:val="false"/>
          <w:i w:val="false"/>
          <w:color w:val="ff0000"/>
          <w:sz w:val="28"/>
        </w:rPr>
        <w:t xml:space="preserve">
      Ескерту. 6-бап алынып тасталды - ҚР 2006.07.07 N </w:t>
      </w:r>
      <w:r>
        <w:rPr>
          <w:rFonts w:ascii="Times New Roman"/>
          <w:b w:val="false"/>
          <w:i w:val="false"/>
          <w:color w:val="ff0000"/>
          <w:sz w:val="28"/>
        </w:rPr>
        <w:t>174</w:t>
      </w:r>
      <w:r>
        <w:rPr>
          <w:rFonts w:ascii="Times New Roman"/>
          <w:b w:val="false"/>
          <w:i w:val="false"/>
          <w:color w:val="ff0000"/>
          <w:sz w:val="28"/>
        </w:rPr>
        <w:t xml:space="preserve"> (ресми жарияланған күнінен бастап күнтізбелік он күн өткеннен кейін қолданысқа енгізіледі) Заңымен.</w:t>
      </w:r>
    </w:p>
    <w:bookmarkStart w:name="z85" w:id="22"/>
    <w:p>
      <w:pPr>
        <w:spacing w:after="0"/>
        <w:ind w:left="0"/>
        <w:jc w:val="left"/>
      </w:pPr>
      <w:r>
        <w:rPr>
          <w:rFonts w:ascii="Times New Roman"/>
          <w:b/>
          <w:i w:val="false"/>
          <w:color w:val="000000"/>
        </w:rPr>
        <w:t xml:space="preserve"> 1-1-тарау. Уәкілетті органның мәртебесі, құрылымы және органдары</w:t>
      </w:r>
    </w:p>
    <w:bookmarkEnd w:id="22"/>
    <w:p>
      <w:pPr>
        <w:spacing w:after="0"/>
        <w:ind w:left="0"/>
        <w:jc w:val="both"/>
      </w:pPr>
      <w:r>
        <w:rPr>
          <w:rFonts w:ascii="Times New Roman"/>
          <w:b w:val="false"/>
          <w:i w:val="false"/>
          <w:color w:val="ff0000"/>
          <w:sz w:val="28"/>
        </w:rPr>
        <w:t xml:space="preserve">
      Ескерту. Заң 1-1-тараумен толықтырылды - ҚР 03.07.2019 </w:t>
      </w:r>
      <w:r>
        <w:rPr>
          <w:rFonts w:ascii="Times New Roman"/>
          <w:b w:val="false"/>
          <w:i w:val="false"/>
          <w:color w:val="ff0000"/>
          <w:sz w:val="28"/>
        </w:rPr>
        <w:t>№ 262-VI</w:t>
      </w:r>
      <w:r>
        <w:rPr>
          <w:rFonts w:ascii="Times New Roman"/>
          <w:b w:val="false"/>
          <w:i w:val="false"/>
          <w:color w:val="ff0000"/>
          <w:sz w:val="28"/>
        </w:rPr>
        <w:t xml:space="preserve"> Заңымен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w:t>
      </w:r>
    </w:p>
    <w:p>
      <w:pPr>
        <w:spacing w:after="0"/>
        <w:ind w:left="0"/>
        <w:jc w:val="both"/>
      </w:pPr>
      <w:r>
        <w:rPr>
          <w:rFonts w:ascii="Times New Roman"/>
          <w:b/>
          <w:i w:val="false"/>
          <w:color w:val="000000"/>
          <w:sz w:val="28"/>
        </w:rPr>
        <w:t xml:space="preserve">6-1-бап. Уәкілетті органның мәртебесі және қызметінің құқықтық негізі </w:t>
      </w:r>
    </w:p>
    <w:p>
      <w:pPr>
        <w:spacing w:after="0"/>
        <w:ind w:left="0"/>
        <w:jc w:val="both"/>
      </w:pPr>
      <w:r>
        <w:rPr>
          <w:rFonts w:ascii="Times New Roman"/>
          <w:b w:val="false"/>
          <w:i w:val="false"/>
          <w:color w:val="000000"/>
          <w:sz w:val="28"/>
        </w:rPr>
        <w:t>
      Уәкілетті орган Қазақстан Республикасының Президентіне тікелей бағынатын және есеп беретін, қаржы нарығы мен қаржы ұйымдарын мемлекеттік реттеуді, бақылауды және қадағалауды жүзеге асыратын мемлекеттік орган болып табылады.</w:t>
      </w:r>
    </w:p>
    <w:p>
      <w:pPr>
        <w:spacing w:after="0"/>
        <w:ind w:left="0"/>
        <w:jc w:val="both"/>
      </w:pPr>
      <w:r>
        <w:rPr>
          <w:rFonts w:ascii="Times New Roman"/>
          <w:b w:val="false"/>
          <w:i w:val="false"/>
          <w:color w:val="000000"/>
          <w:sz w:val="28"/>
        </w:rPr>
        <w:t>
      Уәкілетті орган Қазақстан Республикасының Президенті бекітетін, өзі туралы Ереже негізінде әрекет етеді.</w:t>
      </w:r>
    </w:p>
    <w:p>
      <w:pPr>
        <w:spacing w:after="0"/>
        <w:ind w:left="0"/>
        <w:jc w:val="both"/>
      </w:pPr>
      <w:r>
        <w:rPr>
          <w:rFonts w:ascii="Times New Roman"/>
          <w:b w:val="false"/>
          <w:i w:val="false"/>
          <w:color w:val="000000"/>
          <w:sz w:val="28"/>
        </w:rPr>
        <w:t>
      Уәкілетті орган өз қызметінде Қазақстан Республикасының Конституциясын, осы Заңды, Қазақстан Республикасының басқа да заңдарын, Қазақстан Республикасы Президентінің актілерін және Қазақстан Республикасының халықаралық шарттарын басшылыққа алады.</w:t>
      </w:r>
    </w:p>
    <w:p>
      <w:pPr>
        <w:spacing w:after="0"/>
        <w:ind w:left="0"/>
        <w:jc w:val="both"/>
      </w:pPr>
      <w:r>
        <w:rPr>
          <w:rFonts w:ascii="Times New Roman"/>
          <w:b w:val="false"/>
          <w:i w:val="false"/>
          <w:color w:val="000000"/>
          <w:sz w:val="28"/>
        </w:rPr>
        <w:t>
      Уәкілетті орган бюджет қаражаты есебінен қаржыландырылатын республикалық мемлекеттік мекеменің ұйымдық-құқықтық нысанындағы заңды тұлға болып табылады.</w:t>
      </w:r>
    </w:p>
    <w:p>
      <w:pPr>
        <w:spacing w:after="0"/>
        <w:ind w:left="0"/>
        <w:jc w:val="both"/>
      </w:pPr>
      <w:r>
        <w:rPr>
          <w:rFonts w:ascii="Times New Roman"/>
          <w:b/>
          <w:i w:val="false"/>
          <w:color w:val="000000"/>
          <w:sz w:val="28"/>
        </w:rPr>
        <w:t xml:space="preserve">6-2-бап. Уәкілетті органның құрылымы мен жалпы штат саны </w:t>
      </w:r>
    </w:p>
    <w:p>
      <w:pPr>
        <w:spacing w:after="0"/>
        <w:ind w:left="0"/>
        <w:jc w:val="both"/>
      </w:pPr>
      <w:r>
        <w:rPr>
          <w:rFonts w:ascii="Times New Roman"/>
          <w:b w:val="false"/>
          <w:i w:val="false"/>
          <w:color w:val="000000"/>
          <w:sz w:val="28"/>
        </w:rPr>
        <w:t>
      Уәкілетті органның құрылымы мен жалпы штат санын Қазақстан Республикасының Президенті бекітеді.</w:t>
      </w:r>
    </w:p>
    <w:p>
      <w:pPr>
        <w:spacing w:after="0"/>
        <w:ind w:left="0"/>
        <w:jc w:val="both"/>
      </w:pPr>
      <w:r>
        <w:rPr>
          <w:rFonts w:ascii="Times New Roman"/>
          <w:b/>
          <w:i w:val="false"/>
          <w:color w:val="000000"/>
          <w:sz w:val="28"/>
        </w:rPr>
        <w:t>6-3-бап. Уәкілетті органның Төрағасы</w:t>
      </w:r>
    </w:p>
    <w:p>
      <w:pPr>
        <w:spacing w:after="0"/>
        <w:ind w:left="0"/>
        <w:jc w:val="both"/>
      </w:pPr>
      <w:r>
        <w:rPr>
          <w:rFonts w:ascii="Times New Roman"/>
          <w:b w:val="false"/>
          <w:i w:val="false"/>
          <w:color w:val="000000"/>
          <w:sz w:val="28"/>
        </w:rPr>
        <w:t xml:space="preserve">
      Қазақстан Республикасының Президенті уәкілетті органның Төрағасын лауазымға алты жыл мерзімге тағайындайды. </w:t>
      </w:r>
    </w:p>
    <w:p>
      <w:pPr>
        <w:spacing w:after="0"/>
        <w:ind w:left="0"/>
        <w:jc w:val="both"/>
      </w:pPr>
      <w:r>
        <w:rPr>
          <w:rFonts w:ascii="Times New Roman"/>
          <w:b w:val="false"/>
          <w:i w:val="false"/>
          <w:color w:val="000000"/>
          <w:sz w:val="28"/>
        </w:rPr>
        <w:t xml:space="preserve">
      Уәкілетті органның Төрағасы уәкілетті органның атынан әрекет етедi және мемлекеттік органдармен, ұйымдармен және өзге де тұлғалармен қарым-қатынастарда оның атынан сенiмхатсыз өкілдік етеді. </w:t>
      </w:r>
    </w:p>
    <w:p>
      <w:pPr>
        <w:spacing w:after="0"/>
        <w:ind w:left="0"/>
        <w:jc w:val="both"/>
      </w:pPr>
      <w:r>
        <w:rPr>
          <w:rFonts w:ascii="Times New Roman"/>
          <w:b w:val="false"/>
          <w:i w:val="false"/>
          <w:color w:val="000000"/>
          <w:sz w:val="28"/>
        </w:rPr>
        <w:t xml:space="preserve">
      Уәкілетті органның Төрағасына осы Заңда уәкілетті органның Басқармасы үшін айтылған өкiлеттiктердi қоспағанда, уәкілетті органның қызметi мәселелері бойынша жедел және атқарушылық-өкiмдік шешiмдер қабылдау, уәкілетті органның атынан шарттар жасасу өкiлеттiктерi берiлген. </w:t>
      </w:r>
    </w:p>
    <w:p>
      <w:pPr>
        <w:spacing w:after="0"/>
        <w:ind w:left="0"/>
        <w:jc w:val="both"/>
      </w:pPr>
      <w:r>
        <w:rPr>
          <w:rFonts w:ascii="Times New Roman"/>
          <w:b w:val="false"/>
          <w:i w:val="false"/>
          <w:color w:val="000000"/>
          <w:sz w:val="28"/>
        </w:rPr>
        <w:t>
      Уәкілетті органның Төрағасы уәкілетті органның қызметi үшiн жауапты.</w:t>
      </w:r>
    </w:p>
    <w:p>
      <w:pPr>
        <w:spacing w:after="0"/>
        <w:ind w:left="0"/>
        <w:jc w:val="both"/>
      </w:pPr>
      <w:r>
        <w:rPr>
          <w:rFonts w:ascii="Times New Roman"/>
          <w:b w:val="false"/>
          <w:i w:val="false"/>
          <w:color w:val="000000"/>
          <w:sz w:val="28"/>
        </w:rPr>
        <w:t xml:space="preserve">
      Уәкілетті органның Төрағасы отставкаға кетерден екi ай бұрын Қазақстан Республикасының Президентiне өзiнiң жазбаша өтiнiшiн беріп, отставкаға кетуге құқылы. </w:t>
      </w:r>
    </w:p>
    <w:p>
      <w:pPr>
        <w:spacing w:after="0"/>
        <w:ind w:left="0"/>
        <w:jc w:val="both"/>
      </w:pPr>
      <w:r>
        <w:rPr>
          <w:rFonts w:ascii="Times New Roman"/>
          <w:b w:val="false"/>
          <w:i w:val="false"/>
          <w:color w:val="000000"/>
          <w:sz w:val="28"/>
        </w:rPr>
        <w:t>
      Қазақстан Республикасының Президентi уәкілетті органның Төрағасын лауазымынан босатады.</w:t>
      </w:r>
    </w:p>
    <w:p>
      <w:pPr>
        <w:spacing w:after="0"/>
        <w:ind w:left="0"/>
        <w:jc w:val="both"/>
      </w:pPr>
      <w:r>
        <w:rPr>
          <w:rFonts w:ascii="Times New Roman"/>
          <w:b/>
          <w:i w:val="false"/>
          <w:color w:val="000000"/>
          <w:sz w:val="28"/>
        </w:rPr>
        <w:t xml:space="preserve">6-4-бап. Уәкілетті орган Төрағасының орынбасарлары </w:t>
      </w:r>
    </w:p>
    <w:p>
      <w:pPr>
        <w:spacing w:after="0"/>
        <w:ind w:left="0"/>
        <w:jc w:val="both"/>
      </w:pPr>
      <w:r>
        <w:rPr>
          <w:rFonts w:ascii="Times New Roman"/>
          <w:b w:val="false"/>
          <w:i w:val="false"/>
          <w:color w:val="000000"/>
          <w:sz w:val="28"/>
        </w:rPr>
        <w:t>
      Қазақстан Республикасының Президентi уәкілетті орган Төрағасының орынбасарларын лауазымға уәкілетті орган Төрағасын тағайындау мерзiмдерiне қарамастан, уәкілетті орган Төрағасының ұсынуымен алты жыл мерзiмге тағайындайды.</w:t>
      </w:r>
    </w:p>
    <w:p>
      <w:pPr>
        <w:spacing w:after="0"/>
        <w:ind w:left="0"/>
        <w:jc w:val="both"/>
      </w:pPr>
      <w:r>
        <w:rPr>
          <w:rFonts w:ascii="Times New Roman"/>
          <w:b w:val="false"/>
          <w:i w:val="false"/>
          <w:color w:val="000000"/>
          <w:sz w:val="28"/>
        </w:rPr>
        <w:t>
      Уәкілетті орган Төрағасының орынбасарлары уәкілетті орган атынан сенiмхатсыз өкілдік етеді, өз құзыреті шегiнде құжаттарға қол қояды.</w:t>
      </w:r>
    </w:p>
    <w:p>
      <w:pPr>
        <w:spacing w:after="0"/>
        <w:ind w:left="0"/>
        <w:jc w:val="both"/>
      </w:pPr>
      <w:r>
        <w:rPr>
          <w:rFonts w:ascii="Times New Roman"/>
          <w:b w:val="false"/>
          <w:i w:val="false"/>
          <w:color w:val="000000"/>
          <w:sz w:val="28"/>
        </w:rPr>
        <w:t>
      Уәкілетті орган Төрағасының орынбасарларын уәкілетті орган Төрағасының ұсынуы бойынша Қазақстан Республикасының Президентi лауазымынан босатады.</w:t>
      </w:r>
    </w:p>
    <w:p>
      <w:pPr>
        <w:spacing w:after="0"/>
        <w:ind w:left="0"/>
        <w:jc w:val="both"/>
      </w:pPr>
      <w:r>
        <w:rPr>
          <w:rFonts w:ascii="Times New Roman"/>
          <w:b w:val="false"/>
          <w:i w:val="false"/>
          <w:color w:val="000000"/>
          <w:sz w:val="28"/>
        </w:rPr>
        <w:t>
      Уәкілетті орган Төрағасының орынбасарлары отставкаға кетерден екi ай бұрын уәкілетті органның Төрағасы арқылы Қазақстан Республикасының Президентiне өзiнiң жазбаша өтiнiшiн беріп, отставкаға кете алады.</w:t>
      </w:r>
    </w:p>
    <w:p>
      <w:pPr>
        <w:spacing w:after="0"/>
        <w:ind w:left="0"/>
        <w:jc w:val="both"/>
      </w:pPr>
      <w:r>
        <w:rPr>
          <w:rFonts w:ascii="Times New Roman"/>
          <w:b/>
          <w:i w:val="false"/>
          <w:color w:val="000000"/>
          <w:sz w:val="28"/>
        </w:rPr>
        <w:t>6-5-бап. Уәкілетті органның Басқармасы және оның өкiлеттiктерi</w:t>
      </w:r>
    </w:p>
    <w:p>
      <w:pPr>
        <w:spacing w:after="0"/>
        <w:ind w:left="0"/>
        <w:jc w:val="both"/>
      </w:pPr>
      <w:r>
        <w:rPr>
          <w:rFonts w:ascii="Times New Roman"/>
          <w:b w:val="false"/>
          <w:i w:val="false"/>
          <w:color w:val="000000"/>
          <w:sz w:val="28"/>
        </w:rPr>
        <w:t>
      Басқарма уәкілетті органның жоғары органы болып табылады.</w:t>
      </w:r>
    </w:p>
    <w:p>
      <w:pPr>
        <w:spacing w:after="0"/>
        <w:ind w:left="0"/>
        <w:jc w:val="both"/>
      </w:pPr>
      <w:r>
        <w:rPr>
          <w:rFonts w:ascii="Times New Roman"/>
          <w:b w:val="false"/>
          <w:i w:val="false"/>
          <w:color w:val="000000"/>
          <w:sz w:val="28"/>
        </w:rPr>
        <w:t>
      Уәкілетті органның Басқармасы:</w:t>
      </w:r>
    </w:p>
    <w:p>
      <w:pPr>
        <w:spacing w:after="0"/>
        <w:ind w:left="0"/>
        <w:jc w:val="both"/>
      </w:pPr>
      <w:r>
        <w:rPr>
          <w:rFonts w:ascii="Times New Roman"/>
          <w:b w:val="false"/>
          <w:i w:val="false"/>
          <w:color w:val="000000"/>
          <w:sz w:val="28"/>
        </w:rPr>
        <w:t>
      1) қаржы нарығын қалыптастыру және дамыту саласындағы басымдықтарды айқындайды;</w:t>
      </w:r>
    </w:p>
    <w:p>
      <w:pPr>
        <w:spacing w:after="0"/>
        <w:ind w:left="0"/>
        <w:jc w:val="both"/>
      </w:pPr>
      <w:r>
        <w:rPr>
          <w:rFonts w:ascii="Times New Roman"/>
          <w:b w:val="false"/>
          <w:i w:val="false"/>
          <w:color w:val="000000"/>
          <w:sz w:val="28"/>
        </w:rPr>
        <w:t>
      2) осы Заңға, Қазақстан Республикасының өзге де заңдарына және Қазақстан Республикасы Президентінің актілеріне сәйкес қаржы нарығы мен қаржы ұйымдарының, сондай-ақ өзге де тұлғалардың қызметін реттейтін нормативтік құқықтық актілерді қабылдайды;</w:t>
      </w:r>
    </w:p>
    <w:p>
      <w:pPr>
        <w:spacing w:after="0"/>
        <w:ind w:left="0"/>
        <w:jc w:val="both"/>
      </w:pPr>
      <w:r>
        <w:rPr>
          <w:rFonts w:ascii="Times New Roman"/>
          <w:b w:val="false"/>
          <w:i w:val="false"/>
          <w:color w:val="000000"/>
          <w:sz w:val="28"/>
        </w:rPr>
        <w:t>
      3) өзінің құзыретіне кіретін мәселелер бойынша қаржы ұйымдарына және өзге де ұйымдарға Қазақстан Республикасының заңдарында көзделген шектеулі ықпал ету шараларын, қадағалап ден қою шараларын қолдану тәртібін айқындайды;</w:t>
      </w:r>
    </w:p>
    <w:p>
      <w:pPr>
        <w:spacing w:after="0"/>
        <w:ind w:left="0"/>
        <w:jc w:val="both"/>
      </w:pPr>
      <w:r>
        <w:rPr>
          <w:rFonts w:ascii="Times New Roman"/>
          <w:b w:val="false"/>
          <w:i w:val="false"/>
          <w:color w:val="000000"/>
          <w:sz w:val="28"/>
        </w:rPr>
        <w:t>
      4) ерекше реттеу режимін енгізу туралы шешім қабылдайды;</w:t>
      </w:r>
    </w:p>
    <w:p>
      <w:pPr>
        <w:spacing w:after="0"/>
        <w:ind w:left="0"/>
        <w:jc w:val="both"/>
      </w:pPr>
      <w:r>
        <w:rPr>
          <w:rFonts w:ascii="Times New Roman"/>
          <w:b w:val="false"/>
          <w:i w:val="false"/>
          <w:color w:val="000000"/>
          <w:sz w:val="28"/>
        </w:rPr>
        <w:t>
      5) ерекше реттеу режимі шеңберінде қызметті жүзеге асыру туралы шартты қарайды және мақұлдайды;</w:t>
      </w:r>
    </w:p>
    <w:p>
      <w:pPr>
        <w:spacing w:after="0"/>
        <w:ind w:left="0"/>
        <w:jc w:val="both"/>
      </w:pPr>
      <w:r>
        <w:rPr>
          <w:rFonts w:ascii="Times New Roman"/>
          <w:b w:val="false"/>
          <w:i w:val="false"/>
          <w:color w:val="000000"/>
          <w:sz w:val="28"/>
        </w:rPr>
        <w:t>
      6) Қазақстан Республикасының Ұлттық Банкімен бірлесіп қаржылық көрсетілетін қызметтерді тұтынушылардың мүдделерін қорғауға бағытталған бағдарламаларды бекітеді;</w:t>
      </w:r>
    </w:p>
    <w:p>
      <w:pPr>
        <w:spacing w:after="0"/>
        <w:ind w:left="0"/>
        <w:jc w:val="both"/>
      </w:pPr>
      <w:r>
        <w:rPr>
          <w:rFonts w:ascii="Times New Roman"/>
          <w:b w:val="false"/>
          <w:i w:val="false"/>
          <w:color w:val="000000"/>
          <w:sz w:val="28"/>
        </w:rPr>
        <w:t xml:space="preserve">
      7) уәкілетті органның халықаралық және өзге де ұйымдарға қатысуы туралы шешімдер қабылдайды; </w:t>
      </w:r>
    </w:p>
    <w:p>
      <w:pPr>
        <w:spacing w:after="0"/>
        <w:ind w:left="0"/>
        <w:jc w:val="both"/>
      </w:pPr>
      <w:r>
        <w:rPr>
          <w:rFonts w:ascii="Times New Roman"/>
          <w:b w:val="false"/>
          <w:i w:val="false"/>
          <w:color w:val="000000"/>
          <w:sz w:val="28"/>
        </w:rPr>
        <w:t>
      8) уәкілетті органның консультативтік-кеңесші органдарын құру туралы шешім қабылдайды;</w:t>
      </w:r>
    </w:p>
    <w:p>
      <w:pPr>
        <w:spacing w:after="0"/>
        <w:ind w:left="0"/>
        <w:jc w:val="both"/>
      </w:pPr>
      <w:r>
        <w:rPr>
          <w:rFonts w:ascii="Times New Roman"/>
          <w:b w:val="false"/>
          <w:i w:val="false"/>
          <w:color w:val="000000"/>
          <w:sz w:val="28"/>
        </w:rPr>
        <w:t xml:space="preserve">
      9) уәкілетті органның құрылымын, жалпы штат санын және Уәкілетті орган туралы ережені, сондай-ақ оларға өзгерістер мен толықтыруларды қарайды, мақұлдайды және Қазақстан Республикасының Президентіне бекітуге ұсынады; </w:t>
      </w:r>
    </w:p>
    <w:p>
      <w:pPr>
        <w:spacing w:after="0"/>
        <w:ind w:left="0"/>
        <w:jc w:val="both"/>
      </w:pPr>
      <w:r>
        <w:rPr>
          <w:rFonts w:ascii="Times New Roman"/>
          <w:b w:val="false"/>
          <w:i w:val="false"/>
          <w:color w:val="000000"/>
          <w:sz w:val="28"/>
        </w:rPr>
        <w:t>
      10) уәкілетті органның жұмыскерлеріне еңбекақы төлеу және оларды әлеуметтiк-тұрмыстық жағынан қамтамасыз ету шарттарын бекітеді;</w:t>
      </w:r>
    </w:p>
    <w:p>
      <w:pPr>
        <w:spacing w:after="0"/>
        <w:ind w:left="0"/>
        <w:jc w:val="both"/>
      </w:pPr>
      <w:r>
        <w:rPr>
          <w:rFonts w:ascii="Times New Roman"/>
          <w:b w:val="false"/>
          <w:i w:val="false"/>
          <w:color w:val="000000"/>
          <w:sz w:val="28"/>
        </w:rPr>
        <w:t xml:space="preserve">
      11) уәкілетті органның жұмысы туралы жылдық есепті қарайды, қабылдайды және Қазақстан Республикасының Президентінің бекітуіне ұсынады; </w:t>
      </w:r>
    </w:p>
    <w:p>
      <w:pPr>
        <w:spacing w:after="0"/>
        <w:ind w:left="0"/>
        <w:jc w:val="both"/>
      </w:pPr>
      <w:r>
        <w:rPr>
          <w:rFonts w:ascii="Times New Roman"/>
          <w:b w:val="false"/>
          <w:i w:val="false"/>
          <w:color w:val="000000"/>
          <w:sz w:val="28"/>
        </w:rPr>
        <w:t>
      12) уәкілетті органның қызметшілерін лауазымға тағайындау және олармен жасалған еңбек шартын тоқтату қағидаларын бекітеді;</w:t>
      </w:r>
    </w:p>
    <w:p>
      <w:pPr>
        <w:spacing w:after="0"/>
        <w:ind w:left="0"/>
        <w:jc w:val="both"/>
      </w:pPr>
      <w:r>
        <w:rPr>
          <w:rFonts w:ascii="Times New Roman"/>
          <w:b w:val="false"/>
          <w:i w:val="false"/>
          <w:color w:val="000000"/>
          <w:sz w:val="28"/>
        </w:rPr>
        <w:t>
      13) уәкілетті органның регламентін бекітеді;</w:t>
      </w:r>
    </w:p>
    <w:p>
      <w:pPr>
        <w:spacing w:after="0"/>
        <w:ind w:left="0"/>
        <w:jc w:val="both"/>
      </w:pPr>
      <w:r>
        <w:rPr>
          <w:rFonts w:ascii="Times New Roman"/>
          <w:b w:val="false"/>
          <w:i w:val="false"/>
          <w:color w:val="000000"/>
          <w:sz w:val="28"/>
        </w:rPr>
        <w:t>
      14) акционерлік қоғамдар мен қаржы ұйымдарының қаржылық есептілікті жариялауы қағидаларын бекітеді, оларда жариялануға жататын қаржылық есептіліктің тізбесін қоса алғанда, оны жариялау тәртібі және оны жариялау мерзімдері айқындалады;</w:t>
      </w:r>
    </w:p>
    <w:p>
      <w:pPr>
        <w:spacing w:after="0"/>
        <w:ind w:left="0"/>
        <w:jc w:val="both"/>
      </w:pPr>
      <w:r>
        <w:rPr>
          <w:rFonts w:ascii="Times New Roman"/>
          <w:b w:val="false"/>
          <w:i w:val="false"/>
          <w:color w:val="000000"/>
          <w:sz w:val="28"/>
        </w:rPr>
        <w:t xml:space="preserve">
      15) халықаралық қаржылық есептілік стандарттарына және Қазақстан Республикасының бухгалтерлік есеп пен қаржылық есептілік туралы заңнамасының талаптарына сәйкес провизияларды (резервтерді) құру қағидаларын бекітеді; </w:t>
      </w:r>
    </w:p>
    <w:p>
      <w:pPr>
        <w:spacing w:after="0"/>
        <w:ind w:left="0"/>
        <w:jc w:val="both"/>
      </w:pPr>
      <w:r>
        <w:rPr>
          <w:rFonts w:ascii="Times New Roman"/>
          <w:b w:val="false"/>
          <w:i w:val="false"/>
          <w:color w:val="000000"/>
          <w:sz w:val="28"/>
        </w:rPr>
        <w:t>
      16) банктік депозиттік сертификаттарды шығару және олардың айналысы қағидаларын бекітеді;</w:t>
      </w:r>
    </w:p>
    <w:p>
      <w:pPr>
        <w:spacing w:after="0"/>
        <w:ind w:left="0"/>
        <w:jc w:val="both"/>
      </w:pPr>
      <w:r>
        <w:rPr>
          <w:rFonts w:ascii="Times New Roman"/>
          <w:b w:val="false"/>
          <w:i w:val="false"/>
          <w:color w:val="000000"/>
          <w:sz w:val="28"/>
        </w:rPr>
        <w:t>
      17) осы Заңға және Қазақстан Республикасының өзге де заңдарына сәйкес қаржы ұйымдарының ақпараттық қауіпсіздікті қамтамасыз ету жөніндегі қызметін реттейтін нормативтік құқықтық актілерді бекітеді;</w:t>
      </w:r>
    </w:p>
    <w:p>
      <w:pPr>
        <w:spacing w:after="0"/>
        <w:ind w:left="0"/>
        <w:jc w:val="both"/>
      </w:pPr>
      <w:r>
        <w:rPr>
          <w:rFonts w:ascii="Times New Roman"/>
          <w:b w:val="false"/>
          <w:i w:val="false"/>
          <w:color w:val="000000"/>
          <w:sz w:val="28"/>
        </w:rPr>
        <w:t>
      18) уәкілетті органның қаржы жүйесінің тұрақтылығын қамтамасыз етуге байланысты көрсетілетін қызметтерді сатып алуы қағидаларын әзірлейді және бекітеді;</w:t>
      </w:r>
    </w:p>
    <w:bookmarkStart w:name="z2534" w:id="23"/>
    <w:p>
      <w:pPr>
        <w:spacing w:after="0"/>
        <w:ind w:left="0"/>
        <w:jc w:val="both"/>
      </w:pPr>
      <w:r>
        <w:rPr>
          <w:rFonts w:ascii="Times New Roman"/>
          <w:b w:val="false"/>
          <w:i w:val="false"/>
          <w:color w:val="000000"/>
          <w:sz w:val="28"/>
        </w:rPr>
        <w:t>
      18-1) Қазақстан Республикасының Ұлттық Банкімен және салықтардың және бюджетке төленетін басқа да міндетті төлемдердің түсуін қамтамасыз ету саласында басшылықты жүзеге асыратын уәкілетті органмен бірлесіп кәсіпкерлік субъектілерінің банктік шоттардан қолма-қол ақшаны алу қағидаларын бекітеді, онда кәсіпкерлік субъектілерінің банктік шоттардан қолма-қол ақшаны белгіленген шекті мөлшерден артық алу шарттары да, сондай-ақ салықтардың және бюджетке төленетін басқа да міндетті төлемдердің түсуін қамтамасыз ету саласында басшылықты жүзеге асыратын уәкілетті органға және уәкілетті органға кәсіпкерлік субъектілерінің банктік шоттардан қолма-қол ақшаны белгіленген шекті мөлшерден артық алуы туралы мәліметтер мен ақпараттың нысандарын, тізбесін және оларды ұсыну мерзімдерін қоса алғанда, оларды ұсыну тәртібі айқындалады;</w:t>
      </w:r>
    </w:p>
    <w:bookmarkEnd w:id="23"/>
    <w:p>
      <w:pPr>
        <w:spacing w:after="0"/>
        <w:ind w:left="0"/>
        <w:jc w:val="both"/>
      </w:pPr>
      <w:r>
        <w:rPr>
          <w:rFonts w:ascii="Times New Roman"/>
          <w:b w:val="false"/>
          <w:i w:val="false"/>
          <w:color w:val="000000"/>
          <w:sz w:val="28"/>
        </w:rPr>
        <w:t>
      19) осы Заңда, Қазақстан Республикасының өзге де заңдарында және Қазақстан Республикасы Президентінің актілерінде көзделген өзге де функциялар мен өкiлеттiктерді жүзеге асырады.</w:t>
      </w:r>
    </w:p>
    <w:p>
      <w:pPr>
        <w:spacing w:after="0"/>
        <w:ind w:left="0"/>
        <w:jc w:val="both"/>
      </w:pPr>
      <w:r>
        <w:rPr>
          <w:rFonts w:ascii="Times New Roman"/>
          <w:b w:val="false"/>
          <w:i w:val="false"/>
          <w:color w:val="000000"/>
          <w:sz w:val="28"/>
        </w:rPr>
        <w:t>
      Осы баптың екінші бөлігі 2), 3), 14), 15) және 17) тармақшаларының талаптары Қазақстан Республикасы бейрезидент-банктерінің филиалдарына, Қазақстан Республикасы бейрезидент-сақтандыру (қайта сақтандыру) ұйымдарының филиалдарына, Қазақстан Республикасы бейрезидент-сақтандыру брокерлерінің филиалдарына қолданылады.</w:t>
      </w:r>
    </w:p>
    <w:p>
      <w:pPr>
        <w:spacing w:after="0"/>
        <w:ind w:left="0"/>
        <w:jc w:val="both"/>
      </w:pPr>
      <w:r>
        <w:rPr>
          <w:rFonts w:ascii="Times New Roman"/>
          <w:b w:val="false"/>
          <w:i w:val="false"/>
          <w:color w:val="000000"/>
          <w:sz w:val="28"/>
        </w:rPr>
        <w:t>
      Қазақстан Республикасы бейрезидент-банктерінің филиалдарына, Қазақстан Республикасы бейрезидент-сақтандыру (қайта сақтандыру) ұйымдарының филиалдарына, Қазақстан Республикасы бейрезидент-сақтандыру брокерлерінің филиалдарына қатысты осы баптың екінші бөлігінің 14) тармақшасын қолдану мақсатында бухгалтерлік есептің деректері бойынша есептілік қаржылық есептілік деп түсініледі.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6-5-бапқа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6-6-бап. Уәкілетті орган Басқармасының құрамы</w:t>
      </w:r>
    </w:p>
    <w:p>
      <w:pPr>
        <w:spacing w:after="0"/>
        <w:ind w:left="0"/>
        <w:jc w:val="both"/>
      </w:pPr>
      <w:r>
        <w:rPr>
          <w:rFonts w:ascii="Times New Roman"/>
          <w:b w:val="false"/>
          <w:i w:val="false"/>
          <w:color w:val="000000"/>
          <w:sz w:val="28"/>
        </w:rPr>
        <w:t>
      Уәкілетті органның Басқармасы алты адамнан тұрады.</w:t>
      </w:r>
    </w:p>
    <w:p>
      <w:pPr>
        <w:spacing w:after="0"/>
        <w:ind w:left="0"/>
        <w:jc w:val="both"/>
      </w:pPr>
      <w:r>
        <w:rPr>
          <w:rFonts w:ascii="Times New Roman"/>
          <w:b w:val="false"/>
          <w:i w:val="false"/>
          <w:color w:val="000000"/>
          <w:sz w:val="28"/>
        </w:rPr>
        <w:t>
      Уәкілетті орган Басқармасының құрамына уәкілетті органның Төрағасы, уәкілетті органның үш лауазымды адамы, Қазақстан Республикасының Президентiнен және Қазақстан Республикасының Ұлттық Банкінен бір-бір өкiл кiредi.</w:t>
      </w:r>
    </w:p>
    <w:p>
      <w:pPr>
        <w:spacing w:after="0"/>
        <w:ind w:left="0"/>
        <w:jc w:val="both"/>
      </w:pPr>
      <w:r>
        <w:rPr>
          <w:rFonts w:ascii="Times New Roman"/>
          <w:b w:val="false"/>
          <w:i w:val="false"/>
          <w:color w:val="000000"/>
          <w:sz w:val="28"/>
        </w:rPr>
        <w:t xml:space="preserve">
      Қазақстан Республикасының Президентiнен, Қазақстан Республикасының Ұлттық Банкiнен және уәкілетті органнан уәкілетті орган Басқармасының мүшелерiн тиiсiнше Қазақстан Республикасының Президентi, Қазақстан Республикасы Ұлттық Банкінің Төрағасы және уәкілетті органның Төрағасы тағайындайды және босатады. </w:t>
      </w:r>
    </w:p>
    <w:p>
      <w:pPr>
        <w:spacing w:after="0"/>
        <w:ind w:left="0"/>
        <w:jc w:val="both"/>
      </w:pPr>
      <w:r>
        <w:rPr>
          <w:rFonts w:ascii="Times New Roman"/>
          <w:b/>
          <w:i w:val="false"/>
          <w:color w:val="000000"/>
          <w:sz w:val="28"/>
        </w:rPr>
        <w:t xml:space="preserve">6-7-бап. Уәкілетті орган Басқармасының отырыстары </w:t>
      </w:r>
    </w:p>
    <w:p>
      <w:pPr>
        <w:spacing w:after="0"/>
        <w:ind w:left="0"/>
        <w:jc w:val="both"/>
      </w:pPr>
      <w:r>
        <w:rPr>
          <w:rFonts w:ascii="Times New Roman"/>
          <w:b w:val="false"/>
          <w:i w:val="false"/>
          <w:color w:val="000000"/>
          <w:sz w:val="28"/>
        </w:rPr>
        <w:t xml:space="preserve">
      Уәкілетті орган Басқармасының отырыстары уәкілетті органның Төрағасы бекіткен жұмыс жоспарына сәйкес қажеттілігіне қарай өткiзiледi. </w:t>
      </w:r>
    </w:p>
    <w:p>
      <w:pPr>
        <w:spacing w:after="0"/>
        <w:ind w:left="0"/>
        <w:jc w:val="both"/>
      </w:pPr>
      <w:r>
        <w:rPr>
          <w:rFonts w:ascii="Times New Roman"/>
          <w:b w:val="false"/>
          <w:i w:val="false"/>
          <w:color w:val="000000"/>
          <w:sz w:val="28"/>
        </w:rPr>
        <w:t xml:space="preserve">
      Уәкілетті орган Басқармасының кезектен тыс отырыстары уәкілетті орган Төрағасының немесе Басқарманың екі мүшесiнiң талап етуi бойынша өткізіледі. </w:t>
      </w:r>
    </w:p>
    <w:p>
      <w:pPr>
        <w:spacing w:after="0"/>
        <w:ind w:left="0"/>
        <w:jc w:val="both"/>
      </w:pPr>
      <w:r>
        <w:rPr>
          <w:rFonts w:ascii="Times New Roman"/>
          <w:b w:val="false"/>
          <w:i w:val="false"/>
          <w:color w:val="000000"/>
          <w:sz w:val="28"/>
        </w:rPr>
        <w:t xml:space="preserve">
      Уәкілетті орган Басқармасының мүшелерi Басқарма отырыстарының тағайындалғаны туралы уақтылы хабардар етiледi. </w:t>
      </w:r>
    </w:p>
    <w:p>
      <w:pPr>
        <w:spacing w:after="0"/>
        <w:ind w:left="0"/>
        <w:jc w:val="both"/>
      </w:pPr>
      <w:r>
        <w:rPr>
          <w:rFonts w:ascii="Times New Roman"/>
          <w:b w:val="false"/>
          <w:i w:val="false"/>
          <w:color w:val="000000"/>
          <w:sz w:val="28"/>
        </w:rPr>
        <w:t xml:space="preserve">
      Уәкілетті орган Басқармасының отырысын – уәкілетті органның Төрағасы, ал ол болмаған кезде оны алмастыратын адам өткiзедi. </w:t>
      </w:r>
    </w:p>
    <w:p>
      <w:pPr>
        <w:spacing w:after="0"/>
        <w:ind w:left="0"/>
        <w:jc w:val="both"/>
      </w:pPr>
      <w:r>
        <w:rPr>
          <w:rFonts w:ascii="Times New Roman"/>
          <w:b w:val="false"/>
          <w:i w:val="false"/>
          <w:color w:val="000000"/>
          <w:sz w:val="28"/>
        </w:rPr>
        <w:t>
      Басқарма мүшелерiнiң кемiнде үштен екiсi қатысқан кезде уәкілетті органның Басқармасы шешiм қабылдауға құқылы, олардың қатарында уәкілетті органның Төрағасы не оны алмастыратын адам болуға тиiс.</w:t>
      </w:r>
    </w:p>
    <w:p>
      <w:pPr>
        <w:spacing w:after="0"/>
        <w:ind w:left="0"/>
        <w:jc w:val="both"/>
      </w:pPr>
      <w:r>
        <w:rPr>
          <w:rFonts w:ascii="Times New Roman"/>
          <w:b w:val="false"/>
          <w:i w:val="false"/>
          <w:color w:val="000000"/>
          <w:sz w:val="28"/>
        </w:rPr>
        <w:t xml:space="preserve">
      Уәкілетті орган Басқармасының шешiмi Басқарма мүшелерiнiң жай көпшiлiк даусымен қабылданады. Дауыс тең болған жағдайда уәкілетті орган Төрағасының даусы шешушi болып табылады. </w:t>
      </w:r>
    </w:p>
    <w:p>
      <w:pPr>
        <w:spacing w:after="0"/>
        <w:ind w:left="0"/>
        <w:jc w:val="both"/>
      </w:pPr>
      <w:r>
        <w:rPr>
          <w:rFonts w:ascii="Times New Roman"/>
          <w:b w:val="false"/>
          <w:i w:val="false"/>
          <w:color w:val="000000"/>
          <w:sz w:val="28"/>
        </w:rPr>
        <w:t>
      Уәкілетті органның Төрағасы өзi бiлдiрген қарсылығын қосып, Басқарма шешiмiн бір апта мерзiмнен кешiктiрмей қайта талқылау және дауыс беру үшiн қайтаруға құқылы. Егер Басқарма бұрын қабылданған шешiмдi өз мүшелерiнiң жалпы санының үштен екi даусымен растаса, уәкілетті орган Төрағасы шешiмге қол қояды.</w:t>
      </w:r>
    </w:p>
    <w:p>
      <w:pPr>
        <w:spacing w:after="0"/>
        <w:ind w:left="0"/>
        <w:jc w:val="both"/>
      </w:pPr>
      <w:r>
        <w:rPr>
          <w:rFonts w:ascii="Times New Roman"/>
          <w:b w:val="false"/>
          <w:i w:val="false"/>
          <w:color w:val="000000"/>
          <w:sz w:val="28"/>
        </w:rPr>
        <w:t>
      Басқарма өз құзыретіне жатқызылған мәселелер бойынша қаулы қабылдайды.</w:t>
      </w:r>
    </w:p>
    <w:bookmarkStart w:name="z8" w:id="24"/>
    <w:p>
      <w:pPr>
        <w:spacing w:after="0"/>
        <w:ind w:left="0"/>
        <w:jc w:val="left"/>
      </w:pPr>
      <w:r>
        <w:rPr>
          <w:rFonts w:ascii="Times New Roman"/>
          <w:b/>
          <w:i w:val="false"/>
          <w:color w:val="000000"/>
        </w:rPr>
        <w:t xml:space="preserve"> 2-тарау. Уәкілетті органның міндеттері, функциялары және өкілеттіктері</w:t>
      </w:r>
    </w:p>
    <w:bookmarkEnd w:id="24"/>
    <w:p>
      <w:pPr>
        <w:spacing w:after="0"/>
        <w:ind w:left="0"/>
        <w:jc w:val="both"/>
      </w:pPr>
      <w:r>
        <w:rPr>
          <w:rFonts w:ascii="Times New Roman"/>
          <w:b w:val="false"/>
          <w:i w:val="false"/>
          <w:color w:val="ff0000"/>
          <w:sz w:val="28"/>
        </w:rPr>
        <w:t xml:space="preserve">
      Ескерту. 2-тараудың тақырыбына өзгеріс енгізілді - ҚР 03.07.2019 </w:t>
      </w:r>
      <w:r>
        <w:rPr>
          <w:rFonts w:ascii="Times New Roman"/>
          <w:b w:val="false"/>
          <w:i w:val="false"/>
          <w:color w:val="ff0000"/>
          <w:sz w:val="28"/>
        </w:rPr>
        <w:t>№ 262-VI</w:t>
      </w:r>
      <w:r>
        <w:rPr>
          <w:rFonts w:ascii="Times New Roman"/>
          <w:b w:val="false"/>
          <w:i w:val="false"/>
          <w:color w:val="ff0000"/>
          <w:sz w:val="28"/>
        </w:rPr>
        <w:t xml:space="preserve"> Заңымен (01.01.2020 бастап қолданысқа енгізіледі).</w:t>
      </w:r>
    </w:p>
    <w:bookmarkStart w:name="z9" w:id="25"/>
    <w:p>
      <w:pPr>
        <w:spacing w:after="0"/>
        <w:ind w:left="0"/>
        <w:jc w:val="left"/>
      </w:pPr>
      <w:r>
        <w:rPr>
          <w:rFonts w:ascii="Times New Roman"/>
          <w:b/>
          <w:i w:val="false"/>
          <w:color w:val="000000"/>
        </w:rPr>
        <w:t xml:space="preserve"> 7-бап. Уәкiлеттi органның мәртебесi </w:t>
      </w:r>
    </w:p>
    <w:bookmarkEnd w:id="25"/>
    <w:p>
      <w:pPr>
        <w:spacing w:after="0"/>
        <w:ind w:left="0"/>
        <w:jc w:val="both"/>
      </w:pPr>
      <w:r>
        <w:rPr>
          <w:rFonts w:ascii="Times New Roman"/>
          <w:b w:val="false"/>
          <w:i w:val="false"/>
          <w:color w:val="ff0000"/>
          <w:sz w:val="28"/>
        </w:rPr>
        <w:t xml:space="preserve">
      Ескерту. 7-бап алып тасталды - ҚР 2012.07.05 </w:t>
      </w:r>
      <w:r>
        <w:rPr>
          <w:rFonts w:ascii="Times New Roman"/>
          <w:b w:val="false"/>
          <w:i w:val="false"/>
          <w:color w:val="ff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w:t>
      </w:r>
    </w:p>
    <w:bookmarkStart w:name="z10" w:id="26"/>
    <w:p>
      <w:pPr>
        <w:spacing w:after="0"/>
        <w:ind w:left="0"/>
        <w:jc w:val="left"/>
      </w:pPr>
      <w:r>
        <w:rPr>
          <w:rFonts w:ascii="Times New Roman"/>
          <w:b/>
          <w:i w:val="false"/>
          <w:color w:val="000000"/>
        </w:rPr>
        <w:t xml:space="preserve"> 8-бап. Уәкiлеттi органның мiндеттерi </w:t>
      </w:r>
    </w:p>
    <w:bookmarkEnd w:id="26"/>
    <w:p>
      <w:pPr>
        <w:spacing w:after="0"/>
        <w:ind w:left="0"/>
        <w:jc w:val="both"/>
      </w:pPr>
      <w:r>
        <w:rPr>
          <w:rFonts w:ascii="Times New Roman"/>
          <w:b w:val="false"/>
          <w:i w:val="false"/>
          <w:color w:val="000000"/>
          <w:sz w:val="28"/>
        </w:rPr>
        <w:t xml:space="preserve">
      1. Уәкiлеттi органның мiндеттерi: </w:t>
      </w:r>
    </w:p>
    <w:p>
      <w:pPr>
        <w:spacing w:after="0"/>
        <w:ind w:left="0"/>
        <w:jc w:val="both"/>
      </w:pPr>
      <w:r>
        <w:rPr>
          <w:rFonts w:ascii="Times New Roman"/>
          <w:b w:val="false"/>
          <w:i w:val="false"/>
          <w:color w:val="000000"/>
          <w:sz w:val="28"/>
        </w:rPr>
        <w:t xml:space="preserve">
      1) қаржылық қызмет көрсетудi тұтынушылардың құқықтары мен заңды мүдделерiнiң бұзылуына жол бермеу жөнiндегi шараларды iске асыру; </w:t>
      </w:r>
    </w:p>
    <w:p>
      <w:pPr>
        <w:spacing w:after="0"/>
        <w:ind w:left="0"/>
        <w:jc w:val="both"/>
      </w:pPr>
      <w:r>
        <w:rPr>
          <w:rFonts w:ascii="Times New Roman"/>
          <w:b w:val="false"/>
          <w:i w:val="false"/>
          <w:color w:val="000000"/>
          <w:sz w:val="28"/>
        </w:rPr>
        <w:t xml:space="preserve">
      2) қаржы ұйымдарының, Қазақстан Республикасы бейрезидент банктері филиалдарының, Қазақстан Республикасы бейрезидент сақтандыру (қайта сақтандыру) ұйымдары филиалдарының, Қазақстан Республикасы бейрезидент сақтандыру брокерлері филиалдарының тиiстi түрлерiнiң адал бәсекелестiк принциптерiнде жұмыс iстеуi үшiн тең жағдай жасау; </w:t>
      </w:r>
    </w:p>
    <w:p>
      <w:pPr>
        <w:spacing w:after="0"/>
        <w:ind w:left="0"/>
        <w:jc w:val="both"/>
      </w:pPr>
      <w:r>
        <w:rPr>
          <w:rFonts w:ascii="Times New Roman"/>
          <w:b w:val="false"/>
          <w:i w:val="false"/>
          <w:color w:val="000000"/>
          <w:sz w:val="28"/>
        </w:rPr>
        <w:t>
      3) қаржы ұйымдарының қызметiн peттeу, бақылау және қадағалау стандарттары мен әдiстерiнiң деңгейiн арттыру, олар қабылдаған мiндеттемелердiң уақтылы және толық орындалуын қамтамасыз ету жөніндегі шараларды пайдалану болып табылады.</w:t>
      </w:r>
    </w:p>
    <w:p>
      <w:pPr>
        <w:spacing w:after="0"/>
        <w:ind w:left="0"/>
        <w:jc w:val="both"/>
      </w:pPr>
      <w:r>
        <w:rPr>
          <w:rFonts w:ascii="Times New Roman"/>
          <w:b w:val="false"/>
          <w:i w:val="false"/>
          <w:color w:val="000000"/>
          <w:sz w:val="28"/>
        </w:rPr>
        <w:t>
      2. Уәкiлеттi орган осы Заңда және Қазақстан Республикасының өзге де заң актiлерiнде көзделген өзге де мiндеттердi iске асыруды қамтамасыз етедi.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8-бапқа өзгеріс енгізілді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 </w:t>
      </w:r>
      <w:r>
        <w:rPr>
          <w:rFonts w:ascii="Times New Roman"/>
          <w:b w:val="false"/>
          <w:i w:val="false"/>
          <w:color w:val="000000"/>
          <w:sz w:val="28"/>
        </w:rPr>
        <w:t>№ 422-V</w:t>
      </w:r>
      <w:r>
        <w:rPr>
          <w:rFonts w:ascii="Times New Roman"/>
          <w:b w:val="false"/>
          <w:i w:val="false"/>
          <w:color w:val="ff0000"/>
          <w:sz w:val="28"/>
        </w:rPr>
        <w:t xml:space="preserve"> (16.12.2020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  </w:t>
      </w:r>
      <w:r>
        <w:br/>
      </w:r>
      <w:r>
        <w:rPr>
          <w:rFonts w:ascii="Times New Roman"/>
          <w:b w:val="false"/>
          <w:i w:val="false"/>
          <w:color w:val="000000"/>
          <w:sz w:val="28"/>
        </w:rPr>
        <w:t>
</w:t>
      </w:r>
    </w:p>
    <w:bookmarkStart w:name="z11" w:id="27"/>
    <w:p>
      <w:pPr>
        <w:spacing w:after="0"/>
        <w:ind w:left="0"/>
        <w:jc w:val="left"/>
      </w:pPr>
      <w:r>
        <w:rPr>
          <w:rFonts w:ascii="Times New Roman"/>
          <w:b/>
          <w:i w:val="false"/>
          <w:color w:val="000000"/>
        </w:rPr>
        <w:t xml:space="preserve"> 9-бап. Уәкiлеттi органның функциялары мен өкiлеттiктерi</w:t>
      </w:r>
    </w:p>
    <w:bookmarkEnd w:id="27"/>
    <w:p>
      <w:pPr>
        <w:spacing w:after="0"/>
        <w:ind w:left="0"/>
        <w:jc w:val="both"/>
      </w:pPr>
      <w:r>
        <w:rPr>
          <w:rFonts w:ascii="Times New Roman"/>
          <w:b w:val="false"/>
          <w:i w:val="false"/>
          <w:color w:val="ff0000"/>
          <w:sz w:val="28"/>
        </w:rPr>
        <w:t xml:space="preserve">
      Ескерту. Тақырып жаңа редакцияда - ҚР 2012.07.05 </w:t>
      </w:r>
      <w:r>
        <w:rPr>
          <w:rFonts w:ascii="Times New Roman"/>
          <w:b w:val="false"/>
          <w:i w:val="false"/>
          <w:color w:val="ff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bookmarkStart w:name="z75" w:id="28"/>
    <w:p>
      <w:pPr>
        <w:spacing w:after="0"/>
        <w:ind w:left="0"/>
        <w:jc w:val="both"/>
      </w:pPr>
      <w:r>
        <w:rPr>
          <w:rFonts w:ascii="Times New Roman"/>
          <w:b w:val="false"/>
          <w:i w:val="false"/>
          <w:color w:val="000000"/>
          <w:sz w:val="28"/>
        </w:rPr>
        <w:t>
      1. Уәкiлеттi орган осы Заңға және Қазақстан Республикасының өзге заңдарына сәйкес қаржы ұйымдарының, сондай-ақ өзге тұлғалардың қызметiн мемлекеттік реттеу, бақылау және қадағалау мақсатында:</w:t>
      </w:r>
    </w:p>
    <w:bookmarkEnd w:id="28"/>
    <w:p>
      <w:pPr>
        <w:spacing w:after="0"/>
        <w:ind w:left="0"/>
        <w:jc w:val="both"/>
      </w:pPr>
      <w:r>
        <w:rPr>
          <w:rFonts w:ascii="Times New Roman"/>
          <w:b w:val="false"/>
          <w:i w:val="false"/>
          <w:color w:val="000000"/>
          <w:sz w:val="28"/>
        </w:rPr>
        <w:t xml:space="preserve">
      1) Қазақстан Республикасының заңдарында көзделген жағдайларда қаржы ұйымдарын, Қазақстан Республикасы бейрезидент-банктерінің филиалдарын, Қазақстан Республикасы бейрезидент-сақтандыру (қайта сақтандыру) ұйымдарының филиалдарын, Қазақстан Республикасы бейрезидент-сақтандыру брокерлерінің филиалдарын ашуға (құруға), оларды ерiктi түрде қайта ұйымдастыруға және таратуға, оның ішінде банк және сақтандыру холдингтерін ерікті түрде қайта ұйымдастыруға, Қазақстан Республикасы бейрезидент-банктері филиалдарының, Қазақстан Республикасы бейрезидент-сақтандыру (қайта сақтандыру) ұйымдары филиалдарының қызметін ерікті түрде тоқтатуға рұқсаттар бередi, сондай-ақ көрсетілген рұқсаттарды беру тәртiбiн айқындайды; </w:t>
      </w:r>
    </w:p>
    <w:p>
      <w:pPr>
        <w:spacing w:after="0"/>
        <w:ind w:left="0"/>
        <w:jc w:val="both"/>
      </w:pPr>
      <w:r>
        <w:rPr>
          <w:rFonts w:ascii="Times New Roman"/>
          <w:b w:val="false"/>
          <w:i w:val="false"/>
          <w:color w:val="000000"/>
          <w:sz w:val="28"/>
        </w:rPr>
        <w:t xml:space="preserve">
      2) Қазақстан Республикасының заң актiлерiнде көзделген жағдайларда қаржы ұйымдарының, Қазақстан Республикасы бейрезидент банктері филиалдарының, Қазақстан Республикасы бейрезидент сақтандыру (қайта сақтандыру) ұйымдары филиалдарының, Қазақстан Республикасы бейрезидент сақтандыру брокерлері филиалдарының, банк холдингтерінің, сақтандыру холдингтерінің басшы қызметкерлерi лауазымдарына адамдарды сайлауға (тағайындауға) келiсiм бередi не келiсiм беруден бас тартады, сондай-ақ аталған келiсiмдi берудiң не мінсіз іскерлік беделінің болмау өлшемшарттарын қоса алғанда, беруден бас тартудың тәртiбiн айқындайды; </w:t>
      </w:r>
    </w:p>
    <w:p>
      <w:pPr>
        <w:spacing w:after="0"/>
        <w:ind w:left="0"/>
        <w:jc w:val="both"/>
      </w:pPr>
      <w:r>
        <w:rPr>
          <w:rFonts w:ascii="Times New Roman"/>
          <w:b w:val="false"/>
          <w:i w:val="false"/>
          <w:color w:val="000000"/>
          <w:sz w:val="28"/>
        </w:rPr>
        <w:t>
      3) Қазақстан Республикасының заңдарында және Қазақстан Республикасы Президентінің актілерінде белгіленген құзыреті шегінде қаржы саласындағы қызметті және қаржы ресурстарын шоғырландыруға байланысты қызметті лицензиялауды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3-1) алып тасталды – ҚР 03.07.2020 </w:t>
      </w:r>
      <w:r>
        <w:rPr>
          <w:rFonts w:ascii="Times New Roman"/>
          <w:b w:val="false"/>
          <w:i w:val="false"/>
          <w:color w:val="000000"/>
          <w:sz w:val="28"/>
        </w:rPr>
        <w:t>№ 359-VI</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bookmarkStart w:name="z98" w:id="29"/>
    <w:p>
      <w:pPr>
        <w:spacing w:after="0"/>
        <w:ind w:left="0"/>
        <w:jc w:val="both"/>
      </w:pPr>
      <w:r>
        <w:rPr>
          <w:rFonts w:ascii="Times New Roman"/>
          <w:b w:val="false"/>
          <w:i w:val="false"/>
          <w:color w:val="000000"/>
          <w:sz w:val="28"/>
        </w:rPr>
        <w:t>
      3-2) коллекторлық агенттіктерді есептік тіркеуді және олардың тізілімін жүргізуді жүзеге асырады;</w:t>
      </w:r>
    </w:p>
    <w:bookmarkEnd w:id="29"/>
    <w:bookmarkStart w:name="z99" w:id="30"/>
    <w:p>
      <w:pPr>
        <w:spacing w:after="0"/>
        <w:ind w:left="0"/>
        <w:jc w:val="both"/>
      </w:pPr>
      <w:r>
        <w:rPr>
          <w:rFonts w:ascii="Times New Roman"/>
          <w:b w:val="false"/>
          <w:i w:val="false"/>
          <w:color w:val="000000"/>
          <w:sz w:val="28"/>
        </w:rPr>
        <w:t>
      3-3) кредиттік бюро қызметін жүзеге асыру құқығына рұқсатты және кредиттік тарихтардың дерекқорын, пайдаланылатын ақпараттық жүйелерді қорғау және олардың сақталуын қамтамасыз ету жөніндегі кредиттік бюроға және үй-жайларға қойылатын талаптарға кредиттік бюроның сәйкестігі туралы актіні береді;</w:t>
      </w:r>
    </w:p>
    <w:bookmarkEnd w:id="30"/>
    <w:bookmarkStart w:name="z2288" w:id="31"/>
    <w:p>
      <w:pPr>
        <w:spacing w:after="0"/>
        <w:ind w:left="0"/>
        <w:jc w:val="both"/>
      </w:pPr>
      <w:r>
        <w:rPr>
          <w:rFonts w:ascii="Times New Roman"/>
          <w:b w:val="false"/>
          <w:i w:val="false"/>
          <w:color w:val="000000"/>
          <w:sz w:val="28"/>
        </w:rPr>
        <w:t>
      3-4) екінші деңгейдегі банктердің, Қазақстан Республикасы бейрезидент-банктері филиалдарының және Ұлттық пошта операторының үй-жайларды жайластыруға қойылатын талаптарды сақтауына бақылауды және қадағалауды жүзеге асырады;</w:t>
      </w:r>
    </w:p>
    <w:bookmarkEnd w:id="31"/>
    <w:bookmarkStart w:name="z100" w:id="32"/>
    <w:p>
      <w:pPr>
        <w:spacing w:after="0"/>
        <w:ind w:left="0"/>
        <w:jc w:val="both"/>
      </w:pPr>
      <w:r>
        <w:rPr>
          <w:rFonts w:ascii="Times New Roman"/>
          <w:b w:val="false"/>
          <w:i w:val="false"/>
          <w:color w:val="000000"/>
          <w:sz w:val="28"/>
        </w:rPr>
        <w:t xml:space="preserve">
      4) қаржы ұйымдары, Қазақстан Республикасы бейрезидент банктерінің филиалдары, Қазақстан Республикасы бейрезидент сақтандыру (қайта сақтандыру) ұйымдарының филиалдары, Қазақстан Республикасы бейрезидент сақтандыру брокерлерінің филиалдары, қаржылық қызмет көрсетудi тұтынушылар, басқа да жеке және заңды тұлғалар үшiн Қазақстан Республикасының аумағында орындалуы мiндеттi нормативтiк құқықтық актiлер шығарады; </w:t>
      </w:r>
    </w:p>
    <w:bookmarkEnd w:id="32"/>
    <w:bookmarkStart w:name="z101" w:id="33"/>
    <w:p>
      <w:pPr>
        <w:spacing w:after="0"/>
        <w:ind w:left="0"/>
        <w:jc w:val="both"/>
      </w:pPr>
      <w:r>
        <w:rPr>
          <w:rFonts w:ascii="Times New Roman"/>
          <w:b w:val="false"/>
          <w:i w:val="false"/>
          <w:color w:val="000000"/>
          <w:sz w:val="28"/>
        </w:rPr>
        <w:t>
      5) қаржы ұйымдары, Қазақстан Республикасы бейрезидент-банктерінің филиалдары, Қазақстан Республикасы бейрезидент-сақтандыру (қайта сақтандыру) ұйымдарының филиалдары, Қазақстан Республикасы бейрезидент-сақтандыру брокерлерінің филиалдары үшiн, оның iшiнде шоғырландырылған негiзде пруденциялық нормативтердi және сақталуы мiндеттi өзге де нормалар мен лимиттердi бекiтедi;</w:t>
      </w:r>
    </w:p>
    <w:bookmarkEnd w:id="33"/>
    <w:bookmarkStart w:name="z102" w:id="34"/>
    <w:p>
      <w:pPr>
        <w:spacing w:after="0"/>
        <w:ind w:left="0"/>
        <w:jc w:val="both"/>
      </w:pPr>
      <w:r>
        <w:rPr>
          <w:rFonts w:ascii="Times New Roman"/>
          <w:b w:val="false"/>
          <w:i w:val="false"/>
          <w:color w:val="000000"/>
          <w:sz w:val="28"/>
        </w:rPr>
        <w:t>
      5-1) банктердің, банк холдингтерінің және банк конгломераттарының қабылдайтын тәуекелдерін ескере отырып, олардың уәкілетті органның талаптарын орындауын айқындауға арналған ішкі рәсімдерді бекітеді;</w:t>
      </w:r>
    </w:p>
    <w:bookmarkEnd w:id="3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2289" w:id="35"/>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6-1) құзыреті шегінде қаржы ұйымдарының,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және Қазақстан Даму Банкінің бухгалтерлік есепке алуды жүргізуді автоматтандыру тәртібін сақтауына бақылау мен қадағалауды жүзеге асырады;</w:t>
      </w:r>
    </w:p>
    <w:bookmarkEnd w:id="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 алып тасталды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bookmarkStart w:name="z2291" w:id="36"/>
    <w:p>
      <w:pPr>
        <w:spacing w:after="0"/>
        <w:ind w:left="0"/>
        <w:jc w:val="both"/>
      </w:pPr>
      <w:r>
        <w:rPr>
          <w:rFonts w:ascii="Times New Roman"/>
          <w:b w:val="false"/>
          <w:i w:val="false"/>
          <w:color w:val="000000"/>
          <w:sz w:val="28"/>
        </w:rPr>
        <w:t>
      7-1) қаржы ұйымдары, банк және сақтандыру холдингтері акционерлерінің (қатысушыларының) жалпы жиналысына қатысу үшін өз өкілін жібереді;</w:t>
      </w:r>
    </w:p>
    <w:bookmarkEnd w:id="36"/>
    <w:bookmarkStart w:name="z2292" w:id="37"/>
    <w:p>
      <w:pPr>
        <w:spacing w:after="0"/>
        <w:ind w:left="0"/>
        <w:jc w:val="both"/>
      </w:pPr>
      <w:r>
        <w:rPr>
          <w:rFonts w:ascii="Times New Roman"/>
          <w:b w:val="false"/>
          <w:i w:val="false"/>
          <w:color w:val="000000"/>
          <w:sz w:val="28"/>
        </w:rPr>
        <w:t>
      8) осы Заңда және Қазақстан Республикасының өзге де заңдарында көзделген жағдайларда және шекте, оның iшiнде Қазақстан Республикасының Ұлттық Банкін және аудиторлық ұйымды тарта отырып, осы Заңның 15-1-бабының 1-тармағында аталған қаржы ұйымдарының және өзге де тұлғалардың қызметiн тексередi;</w:t>
      </w:r>
    </w:p>
    <w:bookmarkEnd w:id="37"/>
    <w:bookmarkStart w:name="z2293" w:id="38"/>
    <w:p>
      <w:pPr>
        <w:spacing w:after="0"/>
        <w:ind w:left="0"/>
        <w:jc w:val="both"/>
      </w:pPr>
      <w:r>
        <w:rPr>
          <w:rFonts w:ascii="Times New Roman"/>
          <w:b w:val="false"/>
          <w:i w:val="false"/>
          <w:color w:val="000000"/>
          <w:sz w:val="28"/>
        </w:rPr>
        <w:t>
      8-1) қаржы рыногында қызметті жүзеге асыруға лицензия беру туралы уәкілетті органға өтініш білдірген заңды тұлғаларды Қазақстан Республикасының заңдарында көзделген жағдайларда және шектерде тексереді;</w:t>
      </w:r>
    </w:p>
    <w:bookmarkEnd w:id="38"/>
    <w:bookmarkStart w:name="z2294" w:id="39"/>
    <w:p>
      <w:pPr>
        <w:spacing w:after="0"/>
        <w:ind w:left="0"/>
        <w:jc w:val="both"/>
      </w:pPr>
      <w:r>
        <w:rPr>
          <w:rFonts w:ascii="Times New Roman"/>
          <w:b w:val="false"/>
          <w:i w:val="false"/>
          <w:color w:val="000000"/>
          <w:sz w:val="28"/>
        </w:rPr>
        <w:t>
      8-2) қаржы ұйымдарының, олардың ірі қатысушыларының, банк және сақтандыру холдингтерінің, банк конгломераты мен сақтандыру тобына кіретін ұйымдардың, Қазақстан Республикасының бейрезидент-банктері филиалдарының, Қазақстан Республикасының бейрезидент-сақтандыру (қайта сақтандыру) ұйымдары филиалдарының, Қазақстан Республикасының бейрезидент-сақтандыру брокерлері филиалдарының, сақтандыру төлемдерін жүзеге асыруға кепілдік беретін ұйымның қызметін Қазақстан Республикасының заңдарында белгіленген тәртіппен қашықтықтан қадағалауды, оның ішінде шоғырландырылған негізде жүзеге асырады;</w:t>
      </w:r>
    </w:p>
    <w:bookmarkEnd w:id="39"/>
    <w:bookmarkStart w:name="z2295" w:id="40"/>
    <w:p>
      <w:pPr>
        <w:spacing w:after="0"/>
        <w:ind w:left="0"/>
        <w:jc w:val="both"/>
      </w:pPr>
      <w:r>
        <w:rPr>
          <w:rFonts w:ascii="Times New Roman"/>
          <w:b w:val="false"/>
          <w:i w:val="false"/>
          <w:color w:val="000000"/>
          <w:sz w:val="28"/>
        </w:rPr>
        <w:t xml:space="preserve">
      9) қаржы ұйымдарына және өзге де ұйымдарға, Қазақстан Республикасы бейрезидент-банктерінің филиалдарына, Қазақстан Республикасы бейрезидент-сақтандыру (қайта сақтандыру) ұйымдарының филиалдарына, Қазақстан Республикасы бейрезидент-сақтандыру брокерлерінің филиалдарына өз құзыретіне кіретін мәселелер бойынша шектеулі ықпал ету шараларын, қадағалап ден қою шараларын, оның ішінде уәжді пайымдауды пайдалана отырып, Қазақстан Республикасының заңдарында көзделген санкцияларды және өзге де шараларды қолданады; </w:t>
      </w:r>
    </w:p>
    <w:bookmarkEnd w:id="40"/>
    <w:bookmarkStart w:name="z2296" w:id="41"/>
    <w:p>
      <w:pPr>
        <w:spacing w:after="0"/>
        <w:ind w:left="0"/>
        <w:jc w:val="both"/>
      </w:pPr>
      <w:r>
        <w:rPr>
          <w:rFonts w:ascii="Times New Roman"/>
          <w:b w:val="false"/>
          <w:i w:val="false"/>
          <w:color w:val="000000"/>
          <w:sz w:val="28"/>
        </w:rPr>
        <w:t>
      9-1) банктердің, банк холдингтерінің, банк конгломераттарының, сақтандыру (қайта) сақтандыру ұйымдарының, сақтандыру топтарының, сақтандыру холдингтерінің, Қазақстан Республикасының бейрезидент-банктері филиалдарының, Қазақстан Республикасының бейрезидент-сақтандыру (қайта сақтандыру) ұйымдары филиалдарының бағалы қағаздар нарығында брокерлік және (немесе) дилерлік қызметті және (немесе) инвестициялық портфельді басқару жөніндегі қызметті жүзеге асыратын ұйымдардың қызметінде туындайтын тәуекелдерді бағалау әдістерін қолданады;</w:t>
      </w:r>
    </w:p>
    <w:bookmarkEnd w:id="41"/>
    <w:bookmarkStart w:name="z2297" w:id="42"/>
    <w:p>
      <w:pPr>
        <w:spacing w:after="0"/>
        <w:ind w:left="0"/>
        <w:jc w:val="both"/>
      </w:pPr>
      <w:r>
        <w:rPr>
          <w:rFonts w:ascii="Times New Roman"/>
          <w:b w:val="false"/>
          <w:i w:val="false"/>
          <w:color w:val="000000"/>
          <w:sz w:val="28"/>
        </w:rPr>
        <w:t xml:space="preserve">
      10) Қазақстан Республикасының заң актiлерiнде көзделген жағдайларда Қазақстан Республикасының Үкiметiмен келiсе отырып, қаржылық ұйымдардың акцияларын мәжбүрлеп сатып алу туралы шешiм қабылдайды; </w:t>
      </w:r>
    </w:p>
    <w:bookmarkEnd w:id="42"/>
    <w:bookmarkStart w:name="z2298" w:id="43"/>
    <w:p>
      <w:pPr>
        <w:spacing w:after="0"/>
        <w:ind w:left="0"/>
        <w:jc w:val="both"/>
      </w:pPr>
      <w:r>
        <w:rPr>
          <w:rFonts w:ascii="Times New Roman"/>
          <w:b w:val="false"/>
          <w:i w:val="false"/>
          <w:color w:val="000000"/>
          <w:sz w:val="28"/>
        </w:rPr>
        <w:t xml:space="preserve">
      11) Қазақстан Республикасының заң актiлерiнде көзделген жағдайларда қаржы ұйымдарының, Қазақстан Республикасы бейрезидент банктері филиалдарының, Қазақстан Республикасы бейрезидент сақтандыру (қайта сақтандыру) ұйымдары филиалдарының, Қазақстан Республикасы бейрезидент сақтандыру брокерлері филиалдарының тарату комиссияларының қызметiн бақылауды жүзеге асырады; </w:t>
      </w:r>
    </w:p>
    <w:bookmarkEnd w:id="43"/>
    <w:bookmarkStart w:name="z2299" w:id="44"/>
    <w:p>
      <w:pPr>
        <w:spacing w:after="0"/>
        <w:ind w:left="0"/>
        <w:jc w:val="both"/>
      </w:pPr>
      <w:r>
        <w:rPr>
          <w:rFonts w:ascii="Times New Roman"/>
          <w:b w:val="false"/>
          <w:i w:val="false"/>
          <w:color w:val="000000"/>
          <w:sz w:val="28"/>
        </w:rPr>
        <w:t>
      12) бұқаралық ақпарат құралдарында қаржы ұйымдары, Қазақстан Республикасы бейрезидент банктерінің филиалдары, Қазақстан Республикасы бейрезидент сақтандыру (қайта сақтандыру) ұйымдарының филиалдары, Қазақстан Республикасы бейрезидент сақтандыру брокерлерінің филиалдары, коллекторлық агенттіктер, кредиттік бюролар туралы мәлiметтердi (қызметтiк, коммерциялық, банк немесе өзге де заңмен қорғалатын құпияны құрайтын мәлiметтердi қоспағанда), оның iшiнде оларға қолданған шаралар туралы ақпаратты жариялайды;</w:t>
      </w:r>
    </w:p>
    <w:bookmarkEnd w:id="4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12-1) алып тасталды - ҚР 29.03.2016 </w:t>
      </w:r>
      <w:r>
        <w:rPr>
          <w:rFonts w:ascii="Times New Roman"/>
          <w:b w:val="false"/>
          <w:i w:val="false"/>
          <w:color w:val="000000"/>
          <w:sz w:val="28"/>
        </w:rPr>
        <w:t>№ 479-V</w:t>
      </w:r>
      <w:r>
        <w:rPr>
          <w:rFonts w:ascii="Times New Roman"/>
          <w:b w:val="false"/>
          <w:i w:val="false"/>
          <w:color w:val="ff0000"/>
          <w:sz w:val="28"/>
        </w:rPr>
        <w:t xml:space="preserve"> Заңымен (алғашқы ресми жарияланған күнінен кейін күнтізбелік жиырма бір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12-2) алып тасталды - ҚР 29.03.2016 </w:t>
      </w:r>
      <w:r>
        <w:rPr>
          <w:rFonts w:ascii="Times New Roman"/>
          <w:b w:val="false"/>
          <w:i w:val="false"/>
          <w:color w:val="000000"/>
          <w:sz w:val="28"/>
        </w:rPr>
        <w:t>№ 479-V</w:t>
      </w:r>
      <w:r>
        <w:rPr>
          <w:rFonts w:ascii="Times New Roman"/>
          <w:b w:val="false"/>
          <w:i w:val="false"/>
          <w:color w:val="ff0000"/>
          <w:sz w:val="28"/>
        </w:rPr>
        <w:t xml:space="preserve"> Заңымен (алғашқы ресми жарияланған күнінен кейін күнтізбелік жиырма бір күн өткен соң қолданысқа енгізіледі).</w:t>
      </w:r>
      <w:r>
        <w:br/>
      </w:r>
      <w:r>
        <w:rPr>
          <w:rFonts w:ascii="Times New Roman"/>
          <w:b w:val="false"/>
          <w:i w:val="false"/>
          <w:color w:val="000000"/>
          <w:sz w:val="28"/>
        </w:rPr>
        <w:t>
</w:t>
      </w:r>
    </w:p>
    <w:bookmarkStart w:name="z2302" w:id="45"/>
    <w:p>
      <w:pPr>
        <w:spacing w:after="0"/>
        <w:ind w:left="0"/>
        <w:jc w:val="both"/>
      </w:pPr>
      <w:r>
        <w:rPr>
          <w:rFonts w:ascii="Times New Roman"/>
          <w:b w:val="false"/>
          <w:i w:val="false"/>
          <w:color w:val="000000"/>
          <w:sz w:val="28"/>
        </w:rPr>
        <w:t>
      13) банктердің, банк конгломераттарының, банк операцияларының жекелеген түрлерін жүзеге асыратын ұйымдардың, сақтандыру (қайта) сақтандыру ұйымдарының, сақтандыру топтарының,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бағалы қағаздар нарығында брокерлік және (немесе) дилерлік қызметті, инвестициялық портфельді басқару жөніндегі қызметті жүзеге асыратын ұйымдардың қызметін бақылау және қадағалау шеңберінде тәуекелге бағдарланған тәсілді қолданады, оның ішінде осы Заңның 13-5-бабының 2-тармағында көзделген жағдайларда уәжді пайымдауды пайдаланады;</w:t>
      </w:r>
    </w:p>
    <w:bookmarkEnd w:id="45"/>
    <w:bookmarkStart w:name="z2303" w:id="46"/>
    <w:p>
      <w:pPr>
        <w:spacing w:after="0"/>
        <w:ind w:left="0"/>
        <w:jc w:val="both"/>
      </w:pPr>
      <w:r>
        <w:rPr>
          <w:rFonts w:ascii="Times New Roman"/>
          <w:b w:val="false"/>
          <w:i w:val="false"/>
          <w:color w:val="000000"/>
          <w:sz w:val="28"/>
        </w:rPr>
        <w:t>
      14) қаржы ұйымдарына және (немесе) өзге де заңды тұлғаларға қатысты ерекше реттеу режимін енгізеді және құзыреті шегінде олардың қызметін реттейді;</w:t>
      </w:r>
    </w:p>
    <w:bookmarkEnd w:id="46"/>
    <w:bookmarkStart w:name="z2304" w:id="47"/>
    <w:p>
      <w:pPr>
        <w:spacing w:after="0"/>
        <w:ind w:left="0"/>
        <w:jc w:val="both"/>
      </w:pPr>
      <w:r>
        <w:rPr>
          <w:rFonts w:ascii="Times New Roman"/>
          <w:b w:val="false"/>
          <w:i w:val="false"/>
          <w:color w:val="000000"/>
          <w:sz w:val="28"/>
        </w:rPr>
        <w:t>
      15) уәкілетті органның Қазақстан Республикасы Ұлттық Банкінің "электрондық үкіметтің" ақпараттық-коммуникациялық инфрақұрылым объектілерімен интеграцияланбайтын ақпараттық жүйелерімен интеграцияланатын ақпараттық жүйелерін құру, пайдалану және ақпараттық қауіпсіздігін қамтамасыз ету жөніндегі талаптарды белгілейді;</w:t>
      </w:r>
    </w:p>
    <w:bookmarkEnd w:id="47"/>
    <w:bookmarkStart w:name="z2305" w:id="48"/>
    <w:p>
      <w:pPr>
        <w:spacing w:after="0"/>
        <w:ind w:left="0"/>
        <w:jc w:val="both"/>
      </w:pPr>
      <w:r>
        <w:rPr>
          <w:rFonts w:ascii="Times New Roman"/>
          <w:b w:val="false"/>
          <w:i w:val="false"/>
          <w:color w:val="000000"/>
          <w:sz w:val="28"/>
        </w:rPr>
        <w:t>
      16) қаржы нарығы мен қаржы ұйымдарының,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ақпараттық қауіпсіздігінің салалық орталығының функцияларын жүзеге асырады;</w:t>
      </w:r>
    </w:p>
    <w:bookmarkEnd w:id="48"/>
    <w:bookmarkStart w:name="z2306" w:id="49"/>
    <w:p>
      <w:pPr>
        <w:spacing w:after="0"/>
        <w:ind w:left="0"/>
        <w:jc w:val="both"/>
      </w:pPr>
      <w:r>
        <w:rPr>
          <w:rFonts w:ascii="Times New Roman"/>
          <w:b w:val="false"/>
          <w:i w:val="false"/>
          <w:color w:val="000000"/>
          <w:sz w:val="28"/>
        </w:rPr>
        <w:t>
      17) ақпараттық жүйелердегі бұзушылықтар, іркілістер туралы мәліметтерді қоса алғанда, банктердің, Қазақстан Республикасы бейрезидент-банктері филиалдарының және банк операцияларының жекелеген түрлерін жүзеге асыратын ұйымдардың ақпараттық қауіпсіздігінің оқыс оқиғалары туралы ақпаратқа талдау жүргізеді;</w:t>
      </w:r>
    </w:p>
    <w:bookmarkEnd w:id="49"/>
    <w:bookmarkStart w:name="z2307" w:id="50"/>
    <w:p>
      <w:pPr>
        <w:spacing w:after="0"/>
        <w:ind w:left="0"/>
        <w:jc w:val="both"/>
      </w:pPr>
      <w:r>
        <w:rPr>
          <w:rFonts w:ascii="Times New Roman"/>
          <w:b w:val="false"/>
          <w:i w:val="false"/>
          <w:color w:val="000000"/>
          <w:sz w:val="28"/>
        </w:rPr>
        <w:t>
      18) өзі дербес және (немесе) олардың құзыреті шеңберінде Қазақстан Республикасының өзге де мемлекеттік органдарымен, сондай-ақ ұйымдармен бірлесіп, исламдық қаржы құралдарының және исламдық қаржылық көрсетілетін қызметтердің халықаралық стандарттарын ескере отырып, исламдық қаржыландыруды дамытуды жүзеге асырады;</w:t>
      </w:r>
    </w:p>
    <w:bookmarkEnd w:id="50"/>
    <w:bookmarkStart w:name="z2308" w:id="51"/>
    <w:p>
      <w:pPr>
        <w:spacing w:after="0"/>
        <w:ind w:left="0"/>
        <w:jc w:val="both"/>
      </w:pPr>
      <w:r>
        <w:rPr>
          <w:rFonts w:ascii="Times New Roman"/>
          <w:b w:val="false"/>
          <w:i w:val="false"/>
          <w:color w:val="000000"/>
          <w:sz w:val="28"/>
        </w:rPr>
        <w:t>
      19) екінші деңгейдегі, оның ішінде Қазақстан Республикасы Ұлттық Банкінің және (немесе) оның еншілес ұйымдарының қаражаты есебінен қаржыландырылатын банктерді сауықтыру жөніндегі шараларды іске асыруды, сондай-ақ банктердің осы шаралар шеңберінде қабылданған міндеттемелерді орындауына бақылауды жүзеге асырады;</w:t>
      </w:r>
    </w:p>
    <w:bookmarkEnd w:id="51"/>
    <w:bookmarkStart w:name="z2309" w:id="52"/>
    <w:p>
      <w:pPr>
        <w:spacing w:after="0"/>
        <w:ind w:left="0"/>
        <w:jc w:val="both"/>
      </w:pPr>
      <w:r>
        <w:rPr>
          <w:rFonts w:ascii="Times New Roman"/>
          <w:b w:val="false"/>
          <w:i w:val="false"/>
          <w:color w:val="000000"/>
          <w:sz w:val="28"/>
        </w:rPr>
        <w:t>
      20) Қазақстан Республикасы Ұлттық Банкінің еншілес ұйымдары арқылы жүзеге асырылатын жеке тұлғалардың ипотекалық тұрғын үй қарыздарын және ипотекалық қарыздарын қайта қаржыландыру бағдарламаларын іске асыруды, сондай-ақ банктердің осы бағдарламалар шеңберінде қабылданған міндеттемелерді орындауын бақылауды жүзеге асырады;</w:t>
      </w:r>
    </w:p>
    <w:bookmarkEnd w:id="52"/>
    <w:bookmarkStart w:name="z2310" w:id="53"/>
    <w:p>
      <w:pPr>
        <w:spacing w:after="0"/>
        <w:ind w:left="0"/>
        <w:jc w:val="both"/>
      </w:pPr>
      <w:r>
        <w:rPr>
          <w:rFonts w:ascii="Times New Roman"/>
          <w:b w:val="false"/>
          <w:i w:val="false"/>
          <w:color w:val="000000"/>
          <w:sz w:val="28"/>
        </w:rPr>
        <w:t>
      21) осы Заңда, Қазақстан Республикасының өзге заңдарында және Қазақстан Республикасы Президентінің актілерінде көзделген өзге де функциялар мен өкілеттіктерді жүзеге асырады.</w:t>
      </w:r>
    </w:p>
    <w:bookmarkEnd w:id="53"/>
    <w:bookmarkStart w:name="z2311" w:id="54"/>
    <w:p>
      <w:pPr>
        <w:spacing w:after="0"/>
        <w:ind w:left="0"/>
        <w:jc w:val="both"/>
      </w:pPr>
      <w:r>
        <w:rPr>
          <w:rFonts w:ascii="Times New Roman"/>
          <w:b w:val="false"/>
          <w:i w:val="false"/>
          <w:color w:val="000000"/>
          <w:sz w:val="28"/>
        </w:rPr>
        <w:t>
      2. Уәкiлеттi орган қаржы ұйымдарына және олардың үлестес тұлғаларына, Қазақстан Республикасы бейрезидент-банктерінің филиалдарына, Қазақстан Республикасы бейрезидент-сақтандыру (қайта сақтандыру) ұйымдарының филиалдарына, Қазақстан Республикасы бейрезидент-сақтандыру брокерлерінің филиалдарына, оның iшiнде аудиторлық ұйымдарды тарта отырып:</w:t>
      </w:r>
    </w:p>
    <w:bookmarkEnd w:id="54"/>
    <w:bookmarkStart w:name="z2312" w:id="55"/>
    <w:p>
      <w:pPr>
        <w:spacing w:after="0"/>
        <w:ind w:left="0"/>
        <w:jc w:val="both"/>
      </w:pPr>
      <w:r>
        <w:rPr>
          <w:rFonts w:ascii="Times New Roman"/>
          <w:b w:val="false"/>
          <w:i w:val="false"/>
          <w:color w:val="000000"/>
          <w:sz w:val="28"/>
        </w:rPr>
        <w:t xml:space="preserve">
      1) қаржы ұйымдары мен олардың үлестес тұлғаларының, Қазақстан Республикасы бейрезидент банктері филиалдарының, Қазақстан Республикасы бейрезидент сақтандыру (қайта сақтандыру) ұйымдары филиалдарының, Қазақстан Республикасы бейрезидент сақтандыру брокерлері филиалдарының қаржылық жай-күйiн айқындау; </w:t>
      </w:r>
    </w:p>
    <w:bookmarkEnd w:id="55"/>
    <w:bookmarkStart w:name="z2313" w:id="56"/>
    <w:p>
      <w:pPr>
        <w:spacing w:after="0"/>
        <w:ind w:left="0"/>
        <w:jc w:val="both"/>
      </w:pPr>
      <w:r>
        <w:rPr>
          <w:rFonts w:ascii="Times New Roman"/>
          <w:b w:val="false"/>
          <w:i w:val="false"/>
          <w:color w:val="000000"/>
          <w:sz w:val="28"/>
        </w:rPr>
        <w:t xml:space="preserve">
      2) қаржы ұйымдары мен олардың үлестес тұлғаларының, Қазақстан Республикасы бейрезидент банктері филиалдарының, Қазақстан Республикасы бейрезидент сақтандыру (қайта сақтандыру) ұйымдары филиалдарының, Қазақстан Республикасы бейрезидент сақтандыру брокерлері филиалдарының басқарма құрылымының және шешiмдер қабылдау рәсiмдерiнiң Қазақстан Республикасының заңдарына сәйкестiгiн айқындау; </w:t>
      </w:r>
    </w:p>
    <w:bookmarkEnd w:id="56"/>
    <w:bookmarkStart w:name="z2314" w:id="57"/>
    <w:p>
      <w:pPr>
        <w:spacing w:after="0"/>
        <w:ind w:left="0"/>
        <w:jc w:val="both"/>
      </w:pPr>
      <w:r>
        <w:rPr>
          <w:rFonts w:ascii="Times New Roman"/>
          <w:b w:val="false"/>
          <w:i w:val="false"/>
          <w:color w:val="000000"/>
          <w:sz w:val="28"/>
        </w:rPr>
        <w:t>
      3) қаржы ұйымдарының,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үлестес тұлғаларын айқындау;</w:t>
      </w:r>
    </w:p>
    <w:bookmarkEnd w:id="57"/>
    <w:bookmarkStart w:name="z2315" w:id="58"/>
    <w:p>
      <w:pPr>
        <w:spacing w:after="0"/>
        <w:ind w:left="0"/>
        <w:jc w:val="both"/>
      </w:pPr>
      <w:r>
        <w:rPr>
          <w:rFonts w:ascii="Times New Roman"/>
          <w:b w:val="false"/>
          <w:i w:val="false"/>
          <w:color w:val="000000"/>
          <w:sz w:val="28"/>
        </w:rPr>
        <w:t xml:space="preserve">
      4) қаржылық қызмет көрсетудi тұтынушылар құқықтарының бұзылуын анықтау және оның алдын алу; </w:t>
      </w:r>
    </w:p>
    <w:bookmarkEnd w:id="58"/>
    <w:bookmarkStart w:name="z2316" w:id="59"/>
    <w:p>
      <w:pPr>
        <w:spacing w:after="0"/>
        <w:ind w:left="0"/>
        <w:jc w:val="both"/>
      </w:pPr>
      <w:r>
        <w:rPr>
          <w:rFonts w:ascii="Times New Roman"/>
          <w:b w:val="false"/>
          <w:i w:val="false"/>
          <w:color w:val="000000"/>
          <w:sz w:val="28"/>
        </w:rPr>
        <w:t>
      5) қаржылық қызмет көрсету немесе қаржы құралдарын шығару жөнiндегi уәкiлеттiк берiлмеген қызметтi анықтау және оның алдын алу мақсатында тексеру жүргiзуге құқылы.</w:t>
      </w:r>
    </w:p>
    <w:bookmarkEnd w:id="59"/>
    <w:bookmarkStart w:name="z2317" w:id="60"/>
    <w:p>
      <w:pPr>
        <w:spacing w:after="0"/>
        <w:ind w:left="0"/>
        <w:jc w:val="both"/>
      </w:pPr>
      <w:r>
        <w:rPr>
          <w:rFonts w:ascii="Times New Roman"/>
          <w:b w:val="false"/>
          <w:i w:val="false"/>
          <w:color w:val="000000"/>
          <w:sz w:val="28"/>
        </w:rPr>
        <w:t>
      2-1. Уәкiлеттi орган өз құзыреті шегінде қаржы ұйымдарының,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Ұлттық пошта операторының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заңнамасының талаптарын сақтауына бақылау мен қадағалауды жүзеге асырады.</w:t>
      </w:r>
    </w:p>
    <w:bookmarkEnd w:id="60"/>
    <w:bookmarkStart w:name="z2318" w:id="61"/>
    <w:p>
      <w:pPr>
        <w:spacing w:after="0"/>
        <w:ind w:left="0"/>
        <w:jc w:val="both"/>
      </w:pPr>
      <w:r>
        <w:rPr>
          <w:rFonts w:ascii="Times New Roman"/>
          <w:b w:val="false"/>
          <w:i w:val="false"/>
          <w:color w:val="000000"/>
          <w:sz w:val="28"/>
        </w:rPr>
        <w:t>
      2-2. Уәкілетті орган қадағалау функцияларын жүзеге асыру мақсаттарында банктерде, Қазақстан Республикасы бейрезидент банктерінің филиалдарында, Қазақстан Республикасы бейрезидент сақтандыру (қайта сақтандыру) ұйымдарының филиалдарында, банк холдингтерінде, инвестициялық портфельді басқарушыларда, сақтандыру (қайта сақтандыру) ұйымдарында, сақтандыру холдингтерінде өз өкілінің (бұдан әрі - өкіл) болуына құқылы.</w:t>
      </w:r>
    </w:p>
    <w:bookmarkEnd w:id="61"/>
    <w:bookmarkStart w:name="z2319" w:id="62"/>
    <w:p>
      <w:pPr>
        <w:spacing w:after="0"/>
        <w:ind w:left="0"/>
        <w:jc w:val="both"/>
      </w:pPr>
      <w:r>
        <w:rPr>
          <w:rFonts w:ascii="Times New Roman"/>
          <w:b w:val="false"/>
          <w:i w:val="false"/>
          <w:color w:val="000000"/>
          <w:sz w:val="28"/>
        </w:rPr>
        <w:t>
      3. Уәкiлеттi орган осы баптың 1, 2, 2-1 және 2-2-тармақтарында көзделген функциялар мен өкiлеттiктерден басқа, осы Заңның 10-13-баптарында, сондай-ақ Қазақстан Республикасының өзге де заңдарында және Қазақстан Республикасы Президентінің актілерінде көзделген ерекшелiктердi ескере отырып, қаржы ұйымдарын, Қазақстан Республикасы бейрезидент банктерінің филиалдарын, Қазақстан Республикасы бейрезидент сақтандыру (қайта сақтандыру) ұйымдарының филиалдарын, Қазақстан Республикасы бейрезидент сақтандыру брокерлерінің филиалдарын, банк және сақтандыру холдингтерін, банк конгломераттарын және сақтандыру топтарын мемлекеттік реттеу, бақылау және қадағалау жөніндегі өзге де өкiлеттiктердi жүзеге асырады.</w:t>
      </w:r>
    </w:p>
    <w:bookmarkEnd w:id="62"/>
    <w:bookmarkStart w:name="z2320" w:id="63"/>
    <w:p>
      <w:pPr>
        <w:spacing w:after="0"/>
        <w:ind w:left="0"/>
        <w:jc w:val="both"/>
      </w:pPr>
      <w:r>
        <w:rPr>
          <w:rFonts w:ascii="Times New Roman"/>
          <w:b w:val="false"/>
          <w:i w:val="false"/>
          <w:color w:val="000000"/>
          <w:sz w:val="28"/>
        </w:rPr>
        <w:t xml:space="preserve">
      4. Уәкiлеттi орган, Қазақстан Республикасының заң актiлерiнде көзделген жағдайларды қоспағанда, қаржы ұйымдарының, Қазақстан Республикасы бейрезидент банктері филиалдарының, Қазақстан Республикасы бейрезидент сақтандыру (қайта сақтандыру) ұйымдары филиалдарының, Қазақстан Республикасы бейрезидент сақтандыру брокерлері филиалдарының қызметiне араласуға құқылы емес. </w:t>
      </w:r>
    </w:p>
    <w:bookmarkEnd w:id="63"/>
    <w:bookmarkStart w:name="z2321" w:id="64"/>
    <w:p>
      <w:pPr>
        <w:spacing w:after="0"/>
        <w:ind w:left="0"/>
        <w:jc w:val="both"/>
      </w:pPr>
      <w:r>
        <w:rPr>
          <w:rFonts w:ascii="Times New Roman"/>
          <w:b w:val="false"/>
          <w:i w:val="false"/>
          <w:color w:val="000000"/>
          <w:sz w:val="28"/>
        </w:rPr>
        <w:t>
      5. Уәкілетті орган Қазақстан Республикасы Ұлттық Банкінің соңғы сатыдағы қарызды беруі мақсатында Қазақстан Республикасының Ұлттық Банкіне мынадай мәліметтерді:</w:t>
      </w:r>
    </w:p>
    <w:bookmarkEnd w:id="64"/>
    <w:bookmarkStart w:name="z2322" w:id="65"/>
    <w:p>
      <w:pPr>
        <w:spacing w:after="0"/>
        <w:ind w:left="0"/>
        <w:jc w:val="both"/>
      </w:pPr>
      <w:r>
        <w:rPr>
          <w:rFonts w:ascii="Times New Roman"/>
          <w:b w:val="false"/>
          <w:i w:val="false"/>
          <w:color w:val="000000"/>
          <w:sz w:val="28"/>
        </w:rPr>
        <w:t>
      1) Қазақстан Республикасы Ұлттық Банкі Басқармасының соңғы сатыдағы қарызды ұсыну туралы мәселені қарауы үшін соңғы сатыдағы қарызды берудің орындылығы және банктің "Қазақстан Республикасының Ұлттық Банкі туралы" Қазақстан Республикасы Заңының 51-3-бабы 1-тармағының 1) тармақшасында көзделген талаптарға сәйкестігі туралы қорытындыны;</w:t>
      </w:r>
    </w:p>
    <w:bookmarkEnd w:id="65"/>
    <w:bookmarkStart w:name="z2323" w:id="66"/>
    <w:p>
      <w:pPr>
        <w:spacing w:after="0"/>
        <w:ind w:left="0"/>
        <w:jc w:val="both"/>
      </w:pPr>
      <w:r>
        <w:rPr>
          <w:rFonts w:ascii="Times New Roman"/>
          <w:b w:val="false"/>
          <w:i w:val="false"/>
          <w:color w:val="000000"/>
          <w:sz w:val="28"/>
        </w:rPr>
        <w:t>
      2) соңғы сатыдағы қарыз шарты бойынша қамтамасыз ету ретінде Қазақстан Республикасы Ұлттық Банкінің қабылдауы үшін қолайлы банк активтерін айқындау туралы;</w:t>
      </w:r>
    </w:p>
    <w:bookmarkEnd w:id="66"/>
    <w:bookmarkStart w:name="z2324" w:id="67"/>
    <w:p>
      <w:pPr>
        <w:spacing w:after="0"/>
        <w:ind w:left="0"/>
        <w:jc w:val="both"/>
      </w:pPr>
      <w:r>
        <w:rPr>
          <w:rFonts w:ascii="Times New Roman"/>
          <w:b w:val="false"/>
          <w:i w:val="false"/>
          <w:color w:val="000000"/>
          <w:sz w:val="28"/>
        </w:rPr>
        <w:t>
      3) соңғы сатыдағы қарыз шарты бойынша қамтамасыз ету ретінде қабылданатын және (немесе) қабылданған банк активтерінің ағымдағы жай-күйі туралы мәліметтерді;</w:t>
      </w:r>
    </w:p>
    <w:bookmarkEnd w:id="67"/>
    <w:bookmarkStart w:name="z2325" w:id="68"/>
    <w:p>
      <w:pPr>
        <w:spacing w:after="0"/>
        <w:ind w:left="0"/>
        <w:jc w:val="both"/>
      </w:pPr>
      <w:r>
        <w:rPr>
          <w:rFonts w:ascii="Times New Roman"/>
          <w:b w:val="false"/>
          <w:i w:val="false"/>
          <w:color w:val="000000"/>
          <w:sz w:val="28"/>
        </w:rPr>
        <w:t>
      4) соңғы сатыдағы қарыз шарты бойынша қамтамасыз ету болып табылатын активтерді өткізу туралы шешімді қабылдау үшін екінші деңгейдегі банктердің тізбесін ұсынады.</w:t>
      </w:r>
    </w:p>
    <w:bookmarkEnd w:id="68"/>
    <w:bookmarkStart w:name="z2326" w:id="69"/>
    <w:p>
      <w:pPr>
        <w:spacing w:after="0"/>
        <w:ind w:left="0"/>
        <w:jc w:val="both"/>
      </w:pPr>
      <w:r>
        <w:rPr>
          <w:rFonts w:ascii="Times New Roman"/>
          <w:b w:val="false"/>
          <w:i w:val="false"/>
          <w:color w:val="000000"/>
          <w:sz w:val="28"/>
        </w:rPr>
        <w:t>
      6. Уәкілетті органның қаржы ұйымын, Қазақстан Республикасы бейрезидент-банкінің филиалын, Қазақстан Республикасы бейрезидент-сақтандыру (қайта сақтандыру) ұйымының филиалын, Қазақстан Республикасы бейрезидент-сақтандыру брокерінің филиалын операциялардың барлық түрлерін жүргізу мен қызметке арналған лицензиядан айыру туралы, банкті төлемге қабілетсіз банктер санатына жатқызу, Қазақстан Республикасы бейрезидент-банкінің филиалын төлемге қабілетсіз Қазақстан Республикасы бейрезидент-банктері филиалдары санатына жатқызу, төлемге қабілетсіз банктер санатына жатқызылған банкті реттеу жөнінде шаралар қолдану, қаржы ұйымына консервациялау режимін белгілеу туралы шешімдерінің, сондай-ақ банктің, сақтандыру (қайта сақтандыру) ұйымының уақытша әкімшілігінің банк активтері мен міндеттемелерін беру жөніндегі операцияны жүргізу, сақтандыру портфелін беру туралы шешімдерінің күшін жою көрсетілген шешімдерді қабылдау нәтижесінде туындаған құқықтық салдардың өзгеруіне немесе тоқтатылуына алып келмейді.</w:t>
      </w:r>
    </w:p>
    <w:bookmarkEnd w:id="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9-бапқа өзгерістер енгізілді - ҚР 2004.06.11 </w:t>
      </w:r>
      <w:r>
        <w:rPr>
          <w:rFonts w:ascii="Times New Roman"/>
          <w:b w:val="false"/>
          <w:i w:val="false"/>
          <w:color w:val="000000"/>
          <w:sz w:val="28"/>
        </w:rPr>
        <w:t>N 562</w:t>
      </w:r>
      <w:r>
        <w:rPr>
          <w:rFonts w:ascii="Times New Roman"/>
          <w:b w:val="false"/>
          <w:i w:val="false"/>
          <w:color w:val="ff0000"/>
          <w:sz w:val="28"/>
        </w:rPr>
        <w:t xml:space="preserve">, 2005.12.23 N </w:t>
      </w:r>
      <w:r>
        <w:rPr>
          <w:rFonts w:ascii="Times New Roman"/>
          <w:b w:val="false"/>
          <w:i w:val="false"/>
          <w:color w:val="00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2006.01.31 N </w:t>
      </w:r>
      <w:r>
        <w:rPr>
          <w:rFonts w:ascii="Times New Roman"/>
          <w:b w:val="false"/>
          <w:i w:val="false"/>
          <w:color w:val="000000"/>
          <w:sz w:val="28"/>
        </w:rPr>
        <w:t>125</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2006.05.05 N </w:t>
      </w:r>
      <w:r>
        <w:rPr>
          <w:rFonts w:ascii="Times New Roman"/>
          <w:b w:val="false"/>
          <w:i w:val="false"/>
          <w:color w:val="000000"/>
          <w:sz w:val="28"/>
        </w:rPr>
        <w:t>139</w:t>
      </w:r>
      <w:r>
        <w:rPr>
          <w:rFonts w:ascii="Times New Roman"/>
          <w:b w:val="false"/>
          <w:i w:val="false"/>
          <w:color w:val="ff0000"/>
          <w:sz w:val="28"/>
        </w:rPr>
        <w:t xml:space="preserve">, 2007.02.19 </w:t>
      </w:r>
      <w:r>
        <w:rPr>
          <w:rFonts w:ascii="Times New Roman"/>
          <w:b w:val="false"/>
          <w:i w:val="false"/>
          <w:color w:val="000000"/>
          <w:sz w:val="28"/>
        </w:rPr>
        <w:t>N</w:t>
      </w:r>
      <w:r>
        <w:rPr>
          <w:rFonts w:ascii="Times New Roman"/>
          <w:b w:val="false"/>
          <w:i w:val="false"/>
          <w:color w:val="000000"/>
          <w:sz w:val="28"/>
        </w:rPr>
        <w:t xml:space="preserve">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2009.08.28 </w:t>
      </w:r>
      <w:r>
        <w:rPr>
          <w:rFonts w:ascii="Times New Roman"/>
          <w:b w:val="false"/>
          <w:i w:val="false"/>
          <w:color w:val="000000"/>
          <w:sz w:val="28"/>
        </w:rPr>
        <w:t>N 192-IV</w:t>
      </w:r>
      <w:r>
        <w:rPr>
          <w:rFonts w:ascii="Times New Roman"/>
          <w:b w:val="false"/>
          <w:i w:val="false"/>
          <w:color w:val="ff0000"/>
          <w:sz w:val="28"/>
        </w:rPr>
        <w:t xml:space="preserve"> (2010.03.08 бастап қолданысқа енгізіледі), 2010.03.19 </w:t>
      </w:r>
      <w:r>
        <w:rPr>
          <w:rFonts w:ascii="Times New Roman"/>
          <w:b w:val="false"/>
          <w:i w:val="false"/>
          <w:color w:val="000000"/>
          <w:sz w:val="28"/>
        </w:rPr>
        <w:t>№ 258-IV</w:t>
      </w:r>
      <w:r>
        <w:rPr>
          <w:rFonts w:ascii="Times New Roman"/>
          <w:b w:val="false"/>
          <w:i w:val="false"/>
          <w:color w:val="ff0000"/>
          <w:sz w:val="28"/>
        </w:rPr>
        <w:t xml:space="preserve">, 2010.07.15 </w:t>
      </w:r>
      <w:r>
        <w:rPr>
          <w:rFonts w:ascii="Times New Roman"/>
          <w:b w:val="false"/>
          <w:i w:val="false"/>
          <w:color w:val="000000"/>
          <w:sz w:val="28"/>
        </w:rPr>
        <w:t>N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2011.07.05 </w:t>
      </w:r>
      <w:r>
        <w:rPr>
          <w:rFonts w:ascii="Times New Roman"/>
          <w:b w:val="false"/>
          <w:i w:val="false"/>
          <w:color w:val="000000"/>
          <w:sz w:val="28"/>
        </w:rPr>
        <w:t>N 452-IV</w:t>
      </w:r>
      <w:r>
        <w:rPr>
          <w:rFonts w:ascii="Times New Roman"/>
          <w:b w:val="false"/>
          <w:i w:val="false"/>
          <w:color w:val="ff0000"/>
          <w:sz w:val="28"/>
        </w:rPr>
        <w:t xml:space="preserve"> (2011.10.13 бастап қолданысқа енгізіледі),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10.06.2014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алты ай өткен соң қолданысқа енгізіледі); 24.11.2015 </w:t>
      </w:r>
      <w:r>
        <w:rPr>
          <w:rFonts w:ascii="Times New Roman"/>
          <w:b w:val="false"/>
          <w:i w:val="false"/>
          <w:color w:val="000000"/>
          <w:sz w:val="28"/>
        </w:rPr>
        <w:t>№ 422-V</w:t>
      </w:r>
      <w:r>
        <w:rPr>
          <w:rFonts w:ascii="Times New Roman"/>
          <w:b w:val="false"/>
          <w:i w:val="false"/>
          <w:color w:val="ff0000"/>
          <w:sz w:val="28"/>
        </w:rPr>
        <w:t xml:space="preserve"> (16.12.2020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03.07.2019 </w:t>
      </w:r>
      <w:r>
        <w:rPr>
          <w:rFonts w:ascii="Times New Roman"/>
          <w:b w:val="false"/>
          <w:i w:val="false"/>
          <w:color w:val="000000"/>
          <w:sz w:val="28"/>
        </w:rPr>
        <w:t>№ 262-VI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03.07.2020 </w:t>
      </w:r>
      <w:r>
        <w:rPr>
          <w:rFonts w:ascii="Times New Roman"/>
          <w:b w:val="false"/>
          <w:i w:val="false"/>
          <w:color w:val="000000"/>
          <w:sz w:val="28"/>
        </w:rPr>
        <w:t>№ 359-VI</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bookmarkStart w:name="z23" w:id="70"/>
    <w:p>
      <w:pPr>
        <w:spacing w:after="0"/>
        <w:ind w:left="0"/>
        <w:jc w:val="left"/>
      </w:pPr>
      <w:r>
        <w:rPr>
          <w:rFonts w:ascii="Times New Roman"/>
          <w:b/>
          <w:i w:val="false"/>
          <w:color w:val="000000"/>
        </w:rPr>
        <w:t xml:space="preserve"> 9-1-бап. Өкілдің мақсаты, функциялары, құқықтары мен міндеттері</w:t>
      </w:r>
    </w:p>
    <w:bookmarkEnd w:id="70"/>
    <w:p>
      <w:pPr>
        <w:spacing w:after="0"/>
        <w:ind w:left="0"/>
        <w:jc w:val="both"/>
      </w:pPr>
      <w:r>
        <w:rPr>
          <w:rFonts w:ascii="Times New Roman"/>
          <w:b w:val="false"/>
          <w:i w:val="false"/>
          <w:color w:val="ff0000"/>
          <w:sz w:val="28"/>
        </w:rPr>
        <w:t xml:space="preserve">
      Ескерту. Заң 9-1-баппен толықтырылды - ҚР 2010.07.15 </w:t>
      </w:r>
      <w:r>
        <w:rPr>
          <w:rFonts w:ascii="Times New Roman"/>
          <w:b w:val="false"/>
          <w:i w:val="false"/>
          <w:color w:val="ff0000"/>
          <w:sz w:val="28"/>
        </w:rPr>
        <w:t>N 338-IV</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алып тасталды - ҚР 03.07.2019 </w:t>
      </w:r>
      <w:r>
        <w:rPr>
          <w:rFonts w:ascii="Times New Roman"/>
          <w:b w:val="false"/>
          <w:i w:val="false"/>
          <w:color w:val="ff0000"/>
          <w:sz w:val="28"/>
        </w:rPr>
        <w:t>№ 262-VI</w:t>
      </w:r>
      <w:r>
        <w:rPr>
          <w:rFonts w:ascii="Times New Roman"/>
          <w:b w:val="false"/>
          <w:i w:val="false"/>
          <w:color w:val="ff0000"/>
          <w:sz w:val="28"/>
        </w:rPr>
        <w:t xml:space="preserve"> (01.01.2020 бастап қолданысқа енгізіледі) Заңымен.</w:t>
      </w:r>
    </w:p>
    <w:p>
      <w:pPr>
        <w:spacing w:after="0"/>
        <w:ind w:left="0"/>
        <w:jc w:val="both"/>
      </w:pPr>
      <w:r>
        <w:rPr>
          <w:rFonts w:ascii="Times New Roman"/>
          <w:b/>
          <w:i w:val="false"/>
          <w:color w:val="000000"/>
          <w:sz w:val="28"/>
        </w:rPr>
        <w:t>9-2-бап. Қашықтықтан қадағалау</w:t>
      </w:r>
    </w:p>
    <w:p>
      <w:pPr>
        <w:spacing w:after="0"/>
        <w:ind w:left="0"/>
        <w:jc w:val="both"/>
      </w:pPr>
      <w:r>
        <w:rPr>
          <w:rFonts w:ascii="Times New Roman"/>
          <w:b w:val="false"/>
          <w:i w:val="false"/>
          <w:color w:val="ff0000"/>
          <w:sz w:val="28"/>
        </w:rPr>
        <w:t xml:space="preserve">
      Ескерту. Заң 9-2-баппен толықтырылды – ҚР 02.07.2018 </w:t>
      </w:r>
      <w:r>
        <w:rPr>
          <w:rFonts w:ascii="Times New Roman"/>
          <w:b w:val="false"/>
          <w:i w:val="false"/>
          <w:color w:val="ff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 алып тасталды - ҚР 03.07.2019 </w:t>
      </w:r>
      <w:r>
        <w:rPr>
          <w:rFonts w:ascii="Times New Roman"/>
          <w:b w:val="false"/>
          <w:i w:val="false"/>
          <w:color w:val="ff0000"/>
          <w:sz w:val="28"/>
        </w:rPr>
        <w:t>№ 262-VI</w:t>
      </w:r>
      <w:r>
        <w:rPr>
          <w:rFonts w:ascii="Times New Roman"/>
          <w:b w:val="false"/>
          <w:i w:val="false"/>
          <w:color w:val="ff0000"/>
          <w:sz w:val="28"/>
        </w:rPr>
        <w:t xml:space="preserve"> (01.01.2020 бастап қолданысқа енгізіледі) Заңымен.</w:t>
      </w:r>
    </w:p>
    <w:p>
      <w:pPr>
        <w:spacing w:after="0"/>
        <w:ind w:left="0"/>
        <w:jc w:val="both"/>
      </w:pPr>
      <w:r>
        <w:rPr>
          <w:rFonts w:ascii="Times New Roman"/>
          <w:b/>
          <w:i w:val="false"/>
          <w:color w:val="000000"/>
          <w:sz w:val="28"/>
        </w:rPr>
        <w:t>9-3-бап. Бақылау және қадағалау шеңберіндегі тәуекелге бағдарланған тәсіл</w:t>
      </w:r>
    </w:p>
    <w:p>
      <w:pPr>
        <w:spacing w:after="0"/>
        <w:ind w:left="0"/>
        <w:jc w:val="both"/>
      </w:pPr>
      <w:r>
        <w:rPr>
          <w:rFonts w:ascii="Times New Roman"/>
          <w:b w:val="false"/>
          <w:i w:val="false"/>
          <w:color w:val="ff0000"/>
          <w:sz w:val="28"/>
        </w:rPr>
        <w:t xml:space="preserve">
      Ескерту. Заң 9-3-баппен толықтырылды – ҚР 02.07.2018 </w:t>
      </w:r>
      <w:r>
        <w:rPr>
          <w:rFonts w:ascii="Times New Roman"/>
          <w:b w:val="false"/>
          <w:i w:val="false"/>
          <w:color w:val="ff0000"/>
          <w:sz w:val="28"/>
        </w:rPr>
        <w:t>№ 168-VІ</w:t>
      </w:r>
      <w:r>
        <w:rPr>
          <w:rFonts w:ascii="Times New Roman"/>
          <w:b w:val="false"/>
          <w:i w:val="false"/>
          <w:color w:val="ff0000"/>
          <w:sz w:val="28"/>
        </w:rPr>
        <w:t xml:space="preserve"> (01.01.2019 бастап қолданысқа енгізіледі) Заңымен; алып тасталды - ҚР 03.07.2019 </w:t>
      </w:r>
      <w:r>
        <w:rPr>
          <w:rFonts w:ascii="Times New Roman"/>
          <w:b w:val="false"/>
          <w:i w:val="false"/>
          <w:color w:val="ff0000"/>
          <w:sz w:val="28"/>
        </w:rPr>
        <w:t>№ 262-VI</w:t>
      </w:r>
      <w:r>
        <w:rPr>
          <w:rFonts w:ascii="Times New Roman"/>
          <w:b w:val="false"/>
          <w:i w:val="false"/>
          <w:color w:val="ff0000"/>
          <w:sz w:val="28"/>
        </w:rPr>
        <w:t xml:space="preserve"> (01.01.2020 бастап қолданысқа енгізіледі) Заңымен.</w:t>
      </w:r>
    </w:p>
    <w:bookmarkStart w:name="z12" w:id="71"/>
    <w:p>
      <w:pPr>
        <w:spacing w:after="0"/>
        <w:ind w:left="0"/>
        <w:jc w:val="left"/>
      </w:pPr>
      <w:r>
        <w:rPr>
          <w:rFonts w:ascii="Times New Roman"/>
          <w:b/>
          <w:i w:val="false"/>
          <w:color w:val="000000"/>
        </w:rPr>
        <w:t xml:space="preserve"> 10-бап. Банк қызметiн мемлекеттік реттеудің, бақылаудың және қадағалаудың ерекшелiктерi</w:t>
      </w:r>
    </w:p>
    <w:bookmarkEnd w:id="71"/>
    <w:p>
      <w:pPr>
        <w:spacing w:after="0"/>
        <w:ind w:left="0"/>
        <w:jc w:val="both"/>
      </w:pPr>
      <w:r>
        <w:rPr>
          <w:rFonts w:ascii="Times New Roman"/>
          <w:b w:val="false"/>
          <w:i w:val="false"/>
          <w:color w:val="ff0000"/>
          <w:sz w:val="28"/>
        </w:rPr>
        <w:t xml:space="preserve">
      Ескерту. Тақырып жаңа редакцияда - ҚР 2012.07.05 </w:t>
      </w:r>
      <w:r>
        <w:rPr>
          <w:rFonts w:ascii="Times New Roman"/>
          <w:b w:val="false"/>
          <w:i w:val="false"/>
          <w:color w:val="ff0000"/>
          <w:sz w:val="28"/>
        </w:rPr>
        <w:t>№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xml:space="preserve">
      Уәкiлеттi орган банк қызметiн мемлекеттік реттеудi, бақылауды және қадағалауды жүзеге асыру мақсатында: </w:t>
      </w:r>
    </w:p>
    <w:p>
      <w:pPr>
        <w:spacing w:after="0"/>
        <w:ind w:left="0"/>
        <w:jc w:val="both"/>
      </w:pPr>
      <w:r>
        <w:rPr>
          <w:rFonts w:ascii="Times New Roman"/>
          <w:b w:val="false"/>
          <w:i w:val="false"/>
          <w:color w:val="000000"/>
          <w:sz w:val="28"/>
        </w:rPr>
        <w:t>
      1) жеке және заңды тұлғалардың банктің және банктік холдингтің ірі қатысушысы мәртебесіне ие болуына келісім беру және келісім беруден бас тарту, банктердің және банк холдингтерінің еншілес ұйым құруына және оған ие болуына рұқсат беру, сондай-ақ банктердің және банк холдингтерінің заңды тұлғалардың капиталына қомақты қатысуына ие болуына рұқсат беру тәртібін айқындайды, аталған келісімдерді және рұқсаттарды береді не беруден бас тартады;</w:t>
      </w:r>
    </w:p>
    <w:p>
      <w:pPr>
        <w:spacing w:after="0"/>
        <w:ind w:left="0"/>
        <w:jc w:val="both"/>
      </w:pPr>
      <w:r>
        <w:rPr>
          <w:rFonts w:ascii="Times New Roman"/>
          <w:b w:val="false"/>
          <w:i w:val="false"/>
          <w:color w:val="000000"/>
          <w:sz w:val="28"/>
        </w:rPr>
        <w:t xml:space="preserve">
      2) банктердiң меншiктi капиталының ең аз мөлшерiн белгiлейдi; </w:t>
      </w:r>
    </w:p>
    <w:p>
      <w:pPr>
        <w:spacing w:after="0"/>
        <w:ind w:left="0"/>
        <w:jc w:val="both"/>
      </w:pPr>
      <w:r>
        <w:rPr>
          <w:rFonts w:ascii="Times New Roman"/>
          <w:b w:val="false"/>
          <w:i w:val="false"/>
          <w:color w:val="000000"/>
          <w:sz w:val="28"/>
        </w:rPr>
        <w:t>
      3) банктердiң резервтiк капиталын қалыптастыру жөнiндегi талаптарды белгiлейдi;</w:t>
      </w:r>
    </w:p>
    <w:p>
      <w:pPr>
        <w:spacing w:after="0"/>
        <w:ind w:left="0"/>
        <w:jc w:val="both"/>
      </w:pPr>
      <w:r>
        <w:rPr>
          <w:rFonts w:ascii="Times New Roman"/>
          <w:b w:val="false"/>
          <w:i w:val="false"/>
          <w:color w:val="000000"/>
          <w:sz w:val="28"/>
        </w:rPr>
        <w:t>
      4) банк конгломераттары үшiн пруденциялық нормативтердi және сақталуы мiндеттi өзге де нормалар мен лимиттердi бекiтедi;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5) </w:t>
      </w:r>
      <w:r>
        <w:rPr>
          <w:rFonts w:ascii="Times New Roman"/>
          <w:b w:val="false"/>
          <w:i w:val="false"/>
          <w:color w:val="000000"/>
          <w:sz w:val="28"/>
        </w:rPr>
        <w:t>алып тасталды</w:t>
      </w:r>
      <w:r>
        <w:rPr>
          <w:rFonts w:ascii="Times New Roman"/>
          <w:b w:val="false"/>
          <w:i w:val="false"/>
          <w:color w:val="ff0000"/>
          <w:sz w:val="28"/>
        </w:rPr>
        <w:t>;</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6) активтердi және шартты мiндеттемелердi сыныптау мен оларға қарсы провизиялар құру тәртiбiн белгiлейдi. Активтер мен шартты мiндеттемелердi күмәндi және сенiмсiз санаттарға жатқызу тәртiбiн мемлекет алдында салық мiндеттемелерiнiң орындалуына салықтық бақылауды қамтамасыз ететiн мемлекеттiк органмен келiсе отырып айқындайды; </w:t>
      </w:r>
    </w:p>
    <w:p>
      <w:pPr>
        <w:spacing w:after="0"/>
        <w:ind w:left="0"/>
        <w:jc w:val="both"/>
      </w:pPr>
      <w:r>
        <w:rPr>
          <w:rFonts w:ascii="Times New Roman"/>
          <w:b w:val="false"/>
          <w:i w:val="false"/>
          <w:color w:val="000000"/>
          <w:sz w:val="28"/>
        </w:rPr>
        <w:t xml:space="preserve">
      7) банктердiң, Қазақстан Республикасы бейрезидент банктері филиалдарының тiзiлiмiн жүргiзедi; </w:t>
      </w:r>
    </w:p>
    <w:p>
      <w:pPr>
        <w:spacing w:after="0"/>
        <w:ind w:left="0"/>
        <w:jc w:val="both"/>
      </w:pPr>
      <w:r>
        <w:rPr>
          <w:rFonts w:ascii="Times New Roman"/>
          <w:b w:val="false"/>
          <w:i w:val="false"/>
          <w:color w:val="000000"/>
          <w:sz w:val="28"/>
        </w:rPr>
        <w:t>
      8) банктің үлестес тұлғаларына Қазақстан Республикасының заңдарында көзделген мәжбүрлеу шараларын қолдану тәртiбiн айқындайды және оларды қолдану туралы шешім қабылдайды;</w:t>
      </w:r>
    </w:p>
    <w:p>
      <w:pPr>
        <w:spacing w:after="0"/>
        <w:ind w:left="0"/>
        <w:jc w:val="both"/>
      </w:pPr>
      <w:r>
        <w:rPr>
          <w:rFonts w:ascii="Times New Roman"/>
          <w:b w:val="false"/>
          <w:i w:val="false"/>
          <w:color w:val="000000"/>
          <w:sz w:val="28"/>
        </w:rPr>
        <w:t xml:space="preserve">
      9) Қазақстан Республикасының банк заңдарында белгiленген жағдайларда банктi консервациялау туралы шешiм қабылдайды және уақытша әкiмшiлiктi (банктi уақытша басқарушыны) тағайындайды; </w:t>
      </w:r>
    </w:p>
    <w:p>
      <w:pPr>
        <w:spacing w:after="0"/>
        <w:ind w:left="0"/>
        <w:jc w:val="both"/>
      </w:pPr>
      <w:r>
        <w:rPr>
          <w:rFonts w:ascii="Times New Roman"/>
          <w:b w:val="false"/>
          <w:i w:val="false"/>
          <w:color w:val="000000"/>
          <w:sz w:val="28"/>
        </w:rPr>
        <w:t xml:space="preserve">
      9-1) Қазақстан Республикасының заңдарында көзделген жағдайларда тұрақтандыру банкін құру және оның қызметін тоқтату туралы шешім қабылдайды; </w:t>
      </w:r>
    </w:p>
    <w:p>
      <w:pPr>
        <w:spacing w:after="0"/>
        <w:ind w:left="0"/>
        <w:jc w:val="both"/>
      </w:pPr>
      <w:r>
        <w:rPr>
          <w:rFonts w:ascii="Times New Roman"/>
          <w:b w:val="false"/>
          <w:i w:val="false"/>
          <w:color w:val="000000"/>
          <w:sz w:val="28"/>
        </w:rPr>
        <w:t>
      10) Қазақстан Республикасының заңдарында белгiленген жағдайларда Қазақстан Республикасының банк заңнамасында көзделген барлық немесе жекелеген операцияларды жүргiзуге арналған лицензиядан айыру туралы шешiм қабылдайды және банктің уақытша әкiмшiлiгін (уақытша әкiмшісін), қызметі мәжбүрлеп тоқтатылатын Қазақстан Республикасы бейрезидент-банкі филиалының тарату комиссиясын тағайындайды;</w:t>
      </w:r>
    </w:p>
    <w:p>
      <w:pPr>
        <w:spacing w:after="0"/>
        <w:ind w:left="0"/>
        <w:jc w:val="both"/>
      </w:pPr>
      <w:r>
        <w:rPr>
          <w:rFonts w:ascii="Times New Roman"/>
          <w:b w:val="false"/>
          <w:i w:val="false"/>
          <w:color w:val="000000"/>
          <w:sz w:val="28"/>
        </w:rPr>
        <w:t>
      10-1) Қазақстан Республикасының заңдарында белгiленген жағдайларда Қазақстан Республикасы бейрезидент-банкі филиалының қызметін ерікті түрде немесе мәжбүрлеп тоқтату рәсімін аяқтау туралы шешiм қабылдайды;</w:t>
      </w:r>
    </w:p>
    <w:p>
      <w:pPr>
        <w:spacing w:after="0"/>
        <w:ind w:left="0"/>
        <w:jc w:val="both"/>
      </w:pPr>
      <w:r>
        <w:rPr>
          <w:rFonts w:ascii="Times New Roman"/>
          <w:b w:val="false"/>
          <w:i w:val="false"/>
          <w:color w:val="000000"/>
          <w:sz w:val="28"/>
        </w:rPr>
        <w:t>
      11) Қазақстан Республикасының заңнамасына сәйкес өзге де функцияларды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10-бапқа өзгеріс енгізілді - ҚР 2005.12.23 </w:t>
      </w:r>
      <w:r>
        <w:rPr>
          <w:rFonts w:ascii="Times New Roman"/>
          <w:b w:val="false"/>
          <w:i w:val="false"/>
          <w:color w:val="000000"/>
          <w:sz w:val="28"/>
        </w:rPr>
        <w:t>№ 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2006.05.05 </w:t>
      </w:r>
      <w:r>
        <w:rPr>
          <w:rFonts w:ascii="Times New Roman"/>
          <w:b w:val="false"/>
          <w:i w:val="false"/>
          <w:color w:val="000000"/>
          <w:sz w:val="28"/>
        </w:rPr>
        <w:t>№ 139</w:t>
      </w:r>
      <w:r>
        <w:rPr>
          <w:rFonts w:ascii="Times New Roman"/>
          <w:b w:val="false"/>
          <w:i w:val="false"/>
          <w:color w:val="ff0000"/>
          <w:sz w:val="28"/>
        </w:rPr>
        <w:t xml:space="preserve">, 2007.02.19 </w:t>
      </w:r>
      <w:r>
        <w:rPr>
          <w:rFonts w:ascii="Times New Roman"/>
          <w:b w:val="false"/>
          <w:i w:val="false"/>
          <w:color w:val="000000"/>
          <w:sz w:val="28"/>
        </w:rPr>
        <w:t>№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2009.07.11 </w:t>
      </w:r>
      <w:r>
        <w:rPr>
          <w:rFonts w:ascii="Times New Roman"/>
          <w:b w:val="false"/>
          <w:i w:val="false"/>
          <w:color w:val="000000"/>
          <w:sz w:val="28"/>
        </w:rPr>
        <w:t>№ 185-IV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w:t>
      </w:r>
      <w:r>
        <w:rPr>
          <w:rFonts w:ascii="Times New Roman"/>
          <w:b w:val="false"/>
          <w:i w:val="false"/>
          <w:color w:val="000000"/>
          <w:sz w:val="28"/>
        </w:rPr>
        <w:t>ан</w:t>
      </w:r>
      <w:r>
        <w:rPr>
          <w:rFonts w:ascii="Times New Roman"/>
          <w:b w:val="false"/>
          <w:i w:val="false"/>
          <w:color w:val="ff0000"/>
          <w:sz w:val="28"/>
        </w:rPr>
        <w:t xml:space="preserve"> қараңыз), 2010.07.15 </w:t>
      </w:r>
      <w:r>
        <w:rPr>
          <w:rFonts w:ascii="Times New Roman"/>
          <w:b w:val="false"/>
          <w:i w:val="false"/>
          <w:color w:val="000000"/>
          <w:sz w:val="28"/>
        </w:rPr>
        <w:t>№ 337-IV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 </w:t>
      </w:r>
      <w:r>
        <w:rPr>
          <w:rFonts w:ascii="Times New Roman"/>
          <w:b w:val="false"/>
          <w:i w:val="false"/>
          <w:color w:val="000000"/>
          <w:sz w:val="28"/>
        </w:rPr>
        <w:t>№ 422-V</w:t>
      </w:r>
      <w:r>
        <w:rPr>
          <w:rFonts w:ascii="Times New Roman"/>
          <w:b w:val="false"/>
          <w:i w:val="false"/>
          <w:color w:val="ff0000"/>
          <w:sz w:val="28"/>
        </w:rPr>
        <w:t xml:space="preserve"> (16.12.2020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21" w:id="72"/>
    <w:p>
      <w:pPr>
        <w:spacing w:after="0"/>
        <w:ind w:left="0"/>
        <w:jc w:val="left"/>
      </w:pPr>
      <w:r>
        <w:rPr>
          <w:rFonts w:ascii="Times New Roman"/>
          <w:b/>
          <w:i w:val="false"/>
          <w:color w:val="000000"/>
        </w:rPr>
        <w:t xml:space="preserve"> 10-1-бап. Уәкілетті органның банктердегі өкілінің міндеті, функциялары, құқықтары мен міндеттері </w:t>
      </w:r>
    </w:p>
    <w:bookmarkEnd w:id="72"/>
    <w:p>
      <w:pPr>
        <w:spacing w:after="0"/>
        <w:ind w:left="0"/>
        <w:jc w:val="both"/>
      </w:pPr>
      <w:r>
        <w:rPr>
          <w:rFonts w:ascii="Times New Roman"/>
          <w:b w:val="false"/>
          <w:i w:val="false"/>
          <w:color w:val="ff0000"/>
          <w:sz w:val="28"/>
        </w:rPr>
        <w:t xml:space="preserve">
      Ескерту. 10-1-бап алынып тасталды - ҚР 2010.07.15 </w:t>
      </w:r>
      <w:r>
        <w:rPr>
          <w:rFonts w:ascii="Times New Roman"/>
          <w:b w:val="false"/>
          <w:i w:val="false"/>
          <w:color w:val="ff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Заңымен.  </w:t>
      </w:r>
    </w:p>
    <w:bookmarkStart w:name="z13" w:id="73"/>
    <w:p>
      <w:pPr>
        <w:spacing w:after="0"/>
        <w:ind w:left="0"/>
        <w:jc w:val="left"/>
      </w:pPr>
      <w:r>
        <w:rPr>
          <w:rFonts w:ascii="Times New Roman"/>
          <w:b/>
          <w:i w:val="false"/>
          <w:color w:val="000000"/>
        </w:rPr>
        <w:t xml:space="preserve"> 11-бап. Сақтандыру қызметiн мемлекеттік реттеудің, бақылаудың және қадағалаудың ерекшелiктерi</w:t>
      </w:r>
    </w:p>
    <w:bookmarkEnd w:id="73"/>
    <w:p>
      <w:pPr>
        <w:spacing w:after="0"/>
        <w:ind w:left="0"/>
        <w:jc w:val="both"/>
      </w:pPr>
      <w:r>
        <w:rPr>
          <w:rFonts w:ascii="Times New Roman"/>
          <w:b w:val="false"/>
          <w:i w:val="false"/>
          <w:color w:val="ff0000"/>
          <w:sz w:val="28"/>
        </w:rPr>
        <w:t xml:space="preserve">
      Ескерту. Тақырып жаңа редакцияда - ҚР 2012.07.05 </w:t>
      </w:r>
      <w:r>
        <w:rPr>
          <w:rFonts w:ascii="Times New Roman"/>
          <w:b w:val="false"/>
          <w:i w:val="false"/>
          <w:color w:val="ff0000"/>
          <w:sz w:val="28"/>
        </w:rPr>
        <w:t>№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Уәкiлеттi орган сақтандыру қызметiн мемлекеттік реттеудi, бақылауды және қадағалауды жүзеге асыру мақсатында:</w:t>
      </w:r>
    </w:p>
    <w:p>
      <w:pPr>
        <w:spacing w:after="0"/>
        <w:ind w:left="0"/>
        <w:jc w:val="both"/>
      </w:pPr>
      <w:r>
        <w:rPr>
          <w:rFonts w:ascii="Times New Roman"/>
          <w:b w:val="false"/>
          <w:i w:val="false"/>
          <w:color w:val="000000"/>
          <w:sz w:val="28"/>
        </w:rPr>
        <w:t xml:space="preserve">
      1) жеке және заңды тұлғалардың сақтандыру (қайта сақтандыру) ұйымының және сақтандыру холдингінің ірі қатысушысы мәртебесіне ие болуына келісім беру және келісім беруден бас тарту, сақтандыру (қайта сақтандыру) ұйымының және сақтандыру холдингінің еншілес ұйым құруына және оған ие болуына рұқсат беру, сақтандыру (қайта сақтандыру) ұйымдарының және сақтандыру холдингтерінің заңды тұлғалардың капиталына қомақты қатысуына ие болуына рұқсат беру тәртібін айқындайды, аталған келісімдерді және рұқсаттарды береді не оларды беруден бас тартады; </w:t>
      </w:r>
    </w:p>
    <w:p>
      <w:pPr>
        <w:spacing w:after="0"/>
        <w:ind w:left="0"/>
        <w:jc w:val="both"/>
      </w:pPr>
      <w:r>
        <w:rPr>
          <w:rFonts w:ascii="Times New Roman"/>
          <w:b w:val="false"/>
          <w:i w:val="false"/>
          <w:color w:val="000000"/>
          <w:sz w:val="28"/>
        </w:rPr>
        <w:t>
      2) сақтандыру (қайта сақтандыру) ұйымдарының, Қазақстан Республикасы бейрезидент сақтандыру (қайта сақтандыру) ұйымдары филиалдарының сақтандыру резервтерін қалыптастыруына, сақтандыру резервтерін есептеу әдістемесіне және олардың құрылымына қойылатын талаптарды белгілейді;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4) сақтандыру (қайта сақтандыру) ұйымдарының активтерiн орналастыру және инвестициялау тәртiбiн айқындайды;</w:t>
      </w:r>
    </w:p>
    <w:p>
      <w:pPr>
        <w:spacing w:after="0"/>
        <w:ind w:left="0"/>
        <w:jc w:val="both"/>
      </w:pPr>
      <w:r>
        <w:rPr>
          <w:rFonts w:ascii="Times New Roman"/>
          <w:b w:val="false"/>
          <w:i w:val="false"/>
          <w:color w:val="000000"/>
          <w:sz w:val="28"/>
        </w:rPr>
        <w:t>
      5) сақтандыру полистерiнiң мазмұнына және оларды ресімдеу тәртібіне қойылатын талаптарды белгiлейдi;</w:t>
      </w:r>
    </w:p>
    <w:p>
      <w:pPr>
        <w:spacing w:after="0"/>
        <w:ind w:left="0"/>
        <w:jc w:val="both"/>
      </w:pPr>
      <w:r>
        <w:rPr>
          <w:rFonts w:ascii="Times New Roman"/>
          <w:b w:val="false"/>
          <w:i w:val="false"/>
          <w:color w:val="000000"/>
          <w:sz w:val="28"/>
        </w:rPr>
        <w:t>
      6) актуарийлiк қорытынды және оның мазмұнына талаптар негiзiнде аннуитет шарттарын қолдану кезеңiнде тұрақты сақтандыру төлемдерiнiң мөлшерiн көбейту тәртiбi мен талаптарын айқындайды;</w:t>
      </w:r>
    </w:p>
    <w:p>
      <w:pPr>
        <w:spacing w:after="0"/>
        <w:ind w:left="0"/>
        <w:jc w:val="both"/>
      </w:pPr>
      <w:r>
        <w:rPr>
          <w:rFonts w:ascii="Times New Roman"/>
          <w:b w:val="false"/>
          <w:i w:val="false"/>
          <w:color w:val="000000"/>
          <w:sz w:val="28"/>
        </w:rPr>
        <w:t>
      7) жинақтаушы сақтандыру бойынша қызметтi жүзеге асыратын сақтандыру ұйымының өз сақтанушыларына заемдарды беру тәртiбi мен талаптарын айқындайды;</w:t>
      </w:r>
    </w:p>
    <w:p>
      <w:pPr>
        <w:spacing w:after="0"/>
        <w:ind w:left="0"/>
        <w:jc w:val="both"/>
      </w:pPr>
      <w:r>
        <w:rPr>
          <w:rFonts w:ascii="Times New Roman"/>
          <w:b w:val="false"/>
          <w:i w:val="false"/>
          <w:color w:val="000000"/>
          <w:sz w:val="28"/>
        </w:rPr>
        <w:t>
      8) сақтандыру (қайта сақтандыру) ұйымының, Қазақстан Республикасы бейрезидент сақтандыру (қайта сақтандыру) ұйымы филиалының сақтандыру және қайта сақтандыру шарттарын, оның iшiнде сақтандыру (қайта сақтандыру) ұйымы белгiленген (шарттарда немесе Қазақстан Республикасының заңнамасында) мерзiмдердi бұза отырып орындаған шарттарды есепке алу тәртібін айқындайды;</w:t>
      </w:r>
    </w:p>
    <w:p>
      <w:pPr>
        <w:spacing w:after="0"/>
        <w:ind w:left="0"/>
        <w:jc w:val="both"/>
      </w:pPr>
      <w:r>
        <w:rPr>
          <w:rFonts w:ascii="Times New Roman"/>
          <w:b w:val="false"/>
          <w:i w:val="false"/>
          <w:color w:val="000000"/>
          <w:sz w:val="28"/>
        </w:rPr>
        <w:t>
      9) сақтандыру (қайта сақтандыру) ұйымдарының, сақтандыру брокерлерiнiң,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актуарийлердің тiзiлiмiн жүргiзедi;</w:t>
      </w:r>
    </w:p>
    <w:p>
      <w:pPr>
        <w:spacing w:after="0"/>
        <w:ind w:left="0"/>
        <w:jc w:val="both"/>
      </w:pPr>
      <w:r>
        <w:rPr>
          <w:rFonts w:ascii="Times New Roman"/>
          <w:b w:val="false"/>
          <w:i w:val="false"/>
          <w:color w:val="000000"/>
          <w:sz w:val="28"/>
        </w:rPr>
        <w:t>
      10) Қазақстан Республикасының заңдарында белгiленген жағдайларда сақтандыру (қайта сақтандыру) қызметiн жүзеге асыру құқығына арналған лицензиядан айыру туралы шешiм қабылдайды және сақтандыру (қайта сақтандыру) ұйымының уақытша әкiмшiлiгін (уақытша әкiмшісін), қызметі мәжбүрлеп тоқтатылатын Қазақстан Республикасы бейрезидент-сақтандыру (қайта сақтандыру) ұйымы филиалының тарату комиссиясын тағайындайды;</w:t>
      </w:r>
    </w:p>
    <w:p>
      <w:pPr>
        <w:spacing w:after="0"/>
        <w:ind w:left="0"/>
        <w:jc w:val="both"/>
      </w:pPr>
      <w:r>
        <w:rPr>
          <w:rFonts w:ascii="Times New Roman"/>
          <w:b w:val="false"/>
          <w:i w:val="false"/>
          <w:color w:val="000000"/>
          <w:sz w:val="28"/>
        </w:rPr>
        <w:t>
      10-1) Қазақстан Республикасының заңдарында белгіленген жағдайларда Қазақстан Республикасы бейрезидент-сақтандыру (қайта сақтандыру) ұйымы филиалының қызметін ерікті түрде немесе мәжбүрлеп тоқтату рәсімін аяқтау туралы шешiм қабылдайды;</w:t>
      </w:r>
    </w:p>
    <w:p>
      <w:pPr>
        <w:spacing w:after="0"/>
        <w:ind w:left="0"/>
        <w:jc w:val="both"/>
      </w:pPr>
      <w:r>
        <w:rPr>
          <w:rFonts w:ascii="Times New Roman"/>
          <w:b w:val="false"/>
          <w:i w:val="false"/>
          <w:color w:val="000000"/>
          <w:sz w:val="28"/>
        </w:rPr>
        <w:t>
      11) мiндеттi сақтандыру түрлерi бойынша сақтандыру төлемдерiне мiндеттi ұжымдық кепiлдiк беру тәртiбiн айқындайды;</w:t>
      </w:r>
    </w:p>
    <w:p>
      <w:pPr>
        <w:spacing w:after="0"/>
        <w:ind w:left="0"/>
        <w:jc w:val="both"/>
      </w:pPr>
      <w:r>
        <w:rPr>
          <w:rFonts w:ascii="Times New Roman"/>
          <w:b w:val="false"/>
          <w:i w:val="false"/>
          <w:color w:val="000000"/>
          <w:sz w:val="28"/>
        </w:rPr>
        <w:t>
      12) Қазақстан Республикасының заңнамасына сәйкес өзге де функцияларды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11-бапқа өзгеріс енгізілді - ҚР 2006.05.05 </w:t>
      </w:r>
      <w:r>
        <w:rPr>
          <w:rFonts w:ascii="Times New Roman"/>
          <w:b w:val="false"/>
          <w:i w:val="false"/>
          <w:color w:val="000000"/>
          <w:sz w:val="28"/>
        </w:rPr>
        <w:t>№ 139</w:t>
      </w:r>
      <w:r>
        <w:rPr>
          <w:rFonts w:ascii="Times New Roman"/>
          <w:b w:val="false"/>
          <w:i w:val="false"/>
          <w:color w:val="ff0000"/>
          <w:sz w:val="28"/>
        </w:rPr>
        <w:t xml:space="preserve">, 2007.02.19 </w:t>
      </w:r>
      <w:r>
        <w:rPr>
          <w:rFonts w:ascii="Times New Roman"/>
          <w:b w:val="false"/>
          <w:i w:val="false"/>
          <w:color w:val="000000"/>
          <w:sz w:val="28"/>
        </w:rPr>
        <w:t>№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2010.07.15 </w:t>
      </w:r>
      <w:r>
        <w:rPr>
          <w:rFonts w:ascii="Times New Roman"/>
          <w:b w:val="false"/>
          <w:i w:val="false"/>
          <w:color w:val="000000"/>
          <w:sz w:val="28"/>
        </w:rPr>
        <w:t>№ 337-IV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 </w:t>
      </w:r>
      <w:r>
        <w:rPr>
          <w:rFonts w:ascii="Times New Roman"/>
          <w:b w:val="false"/>
          <w:i w:val="false"/>
          <w:color w:val="000000"/>
          <w:sz w:val="28"/>
        </w:rPr>
        <w:t>№ 422-V</w:t>
      </w:r>
      <w:r>
        <w:rPr>
          <w:rFonts w:ascii="Times New Roman"/>
          <w:b w:val="false"/>
          <w:i w:val="false"/>
          <w:color w:val="ff0000"/>
          <w:sz w:val="28"/>
        </w:rPr>
        <w:t xml:space="preserve"> (16.12.2020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14" w:id="74"/>
    <w:p>
      <w:pPr>
        <w:spacing w:after="0"/>
        <w:ind w:left="0"/>
        <w:jc w:val="left"/>
      </w:pPr>
      <w:r>
        <w:rPr>
          <w:rFonts w:ascii="Times New Roman"/>
          <w:b/>
          <w:i w:val="false"/>
          <w:color w:val="000000"/>
        </w:rPr>
        <w:t xml:space="preserve"> 12-бап. Бағалы қағаздар мен өзге де қаржы құралдары нарығы субъектiлерiнiң қызметiн мемлекеттік реттеудің, бақылаудың және қадағалаудың ерекшелiктерi</w:t>
      </w:r>
    </w:p>
    <w:bookmarkEnd w:id="74"/>
    <w:p>
      <w:pPr>
        <w:spacing w:after="0"/>
        <w:ind w:left="0"/>
        <w:jc w:val="both"/>
      </w:pPr>
      <w:r>
        <w:rPr>
          <w:rFonts w:ascii="Times New Roman"/>
          <w:b w:val="false"/>
          <w:i w:val="false"/>
          <w:color w:val="ff0000"/>
          <w:sz w:val="28"/>
        </w:rPr>
        <w:t>
      Ескерту. Тақырып жаңа редакцияда - ҚР 24.11.2015</w:t>
      </w:r>
      <w:r>
        <w:rPr>
          <w:rFonts w:ascii="Times New Roman"/>
          <w:b w:val="false"/>
          <w:i w:val="false"/>
          <w:color w:val="ff0000"/>
          <w:sz w:val="28"/>
        </w:rPr>
        <w:t xml:space="preserve"> № 422-V</w:t>
      </w:r>
      <w:r>
        <w:rPr>
          <w:rFonts w:ascii="Times New Roman"/>
          <w:b w:val="false"/>
          <w:i w:val="false"/>
          <w:color w:val="ff0000"/>
          <w:sz w:val="28"/>
        </w:rPr>
        <w:t xml:space="preserve"> (01.01.2016 бастап қолданысқа енгізіледі) Заңымен.</w:t>
      </w:r>
    </w:p>
    <w:p>
      <w:pPr>
        <w:spacing w:after="0"/>
        <w:ind w:left="0"/>
        <w:jc w:val="both"/>
      </w:pPr>
      <w:r>
        <w:rPr>
          <w:rFonts w:ascii="Times New Roman"/>
          <w:b w:val="false"/>
          <w:i w:val="false"/>
          <w:color w:val="000000"/>
          <w:sz w:val="28"/>
        </w:rPr>
        <w:t>
      Уәкiлеттi орган бағалы қағаздар мен өзге де қаржы құралдары нарығы субъектiлерiнiң қызметiн мемлекеттік реттеудi, бақылауды және қадағалауды жүзеге асыру мақсатында:</w:t>
      </w:r>
    </w:p>
    <w:p>
      <w:pPr>
        <w:spacing w:after="0"/>
        <w:ind w:left="0"/>
        <w:jc w:val="both"/>
      </w:pPr>
      <w:r>
        <w:rPr>
          <w:rFonts w:ascii="Times New Roman"/>
          <w:b w:val="false"/>
          <w:i w:val="false"/>
          <w:color w:val="000000"/>
          <w:sz w:val="28"/>
        </w:rPr>
        <w:t xml:space="preserve">
      1) қаржы рыногының активтерiн бағалы қағаздар ретiнде таниды; </w:t>
      </w:r>
    </w:p>
    <w:p>
      <w:pPr>
        <w:spacing w:after="0"/>
        <w:ind w:left="0"/>
        <w:jc w:val="both"/>
      </w:pPr>
      <w:r>
        <w:rPr>
          <w:rFonts w:ascii="Times New Roman"/>
          <w:b w:val="false"/>
          <w:i w:val="false"/>
          <w:color w:val="000000"/>
          <w:sz w:val="28"/>
        </w:rPr>
        <w:t>
      1-1) мемлекеттік емес эмиссиялық бағалы қағаздар эмитенттерінің мониторингін жүзеге асырады;</w:t>
      </w:r>
    </w:p>
    <w:p>
      <w:pPr>
        <w:spacing w:after="0"/>
        <w:ind w:left="0"/>
        <w:jc w:val="both"/>
      </w:pPr>
      <w:r>
        <w:rPr>
          <w:rFonts w:ascii="Times New Roman"/>
          <w:b w:val="false"/>
          <w:i w:val="false"/>
          <w:color w:val="000000"/>
          <w:sz w:val="28"/>
        </w:rPr>
        <w:t xml:space="preserve">
      2) мемлекеттiк емес эмиссиялық бағалы қағаздардың, исламдық бағалы қағаздардың, туынды бағалы қағаздардың шығарылымдарын мемлекеттiк тiркеудi, мемлекеттiк емес эмиссиялық бағалы қағаздар (облигациялық бағдарламалардың проспектілері), исламдық бағалы қағаздар шығарылымының проспектілеріне өзгерістерді және (немесе) толықтыруларды тіркеуді жүзеге асырады; </w:t>
      </w:r>
    </w:p>
    <w:p>
      <w:pPr>
        <w:spacing w:after="0"/>
        <w:ind w:left="0"/>
        <w:jc w:val="both"/>
      </w:pPr>
      <w:r>
        <w:rPr>
          <w:rFonts w:ascii="Times New Roman"/>
          <w:b w:val="false"/>
          <w:i w:val="false"/>
          <w:color w:val="000000"/>
          <w:sz w:val="28"/>
        </w:rPr>
        <w:t xml:space="preserve">
      акцияларды орналастыру қорытындылары туралы есептерді, акционерлік қоғамның орналастырылған акцияларының бір түрін осы акционерлік қоғамның акцияларының басқа түріне айырбастау туралы есептерді, исламдық бағалы қағаздар мен туынды бағалы қағаздарды орналастыру немесе өтеу қорытындылары туралы есептерді, облигацияларды өтеу қорытындылары туралы хабарламаларды қарайды және бекітеді; </w:t>
      </w:r>
    </w:p>
    <w:p>
      <w:pPr>
        <w:spacing w:after="0"/>
        <w:ind w:left="0"/>
        <w:jc w:val="both"/>
      </w:pPr>
      <w:r>
        <w:rPr>
          <w:rFonts w:ascii="Times New Roman"/>
          <w:b w:val="false"/>
          <w:i w:val="false"/>
          <w:color w:val="000000"/>
          <w:sz w:val="28"/>
        </w:rPr>
        <w:t>
      акциялар мен облигациялар шығарылымдарының күшін жоюды жүргізеді;</w:t>
      </w:r>
    </w:p>
    <w:p>
      <w:pPr>
        <w:spacing w:after="0"/>
        <w:ind w:left="0"/>
        <w:jc w:val="both"/>
      </w:pPr>
      <w:r>
        <w:rPr>
          <w:rFonts w:ascii="Times New Roman"/>
          <w:b w:val="false"/>
          <w:i w:val="false"/>
          <w:color w:val="000000"/>
          <w:sz w:val="28"/>
        </w:rPr>
        <w:t>
      3) бағалы қағаздарды, оның iшiнде туынды бағалы қағаздарды шығару, орналастыру, айналысқа жiберу және өтеу шарттары мен тәртiбiн айқындайды;</w:t>
      </w:r>
    </w:p>
    <w:p>
      <w:pPr>
        <w:spacing w:after="0"/>
        <w:ind w:left="0"/>
        <w:jc w:val="both"/>
      </w:pPr>
      <w:r>
        <w:rPr>
          <w:rFonts w:ascii="Times New Roman"/>
          <w:b w:val="false"/>
          <w:i w:val="false"/>
          <w:color w:val="000000"/>
          <w:sz w:val="28"/>
        </w:rPr>
        <w:t>
      4) бағалы қағаздарды, оның iшiнде туынды бағалы қағаздарды шығаруды мемлекеттiк тiркеудiң, оларды орналастыру және өтеу, сондай-ақ жоюдың қорытындылары туралы есептердi қараудың талаптары мен тәртiбiн белгiлейдi;</w:t>
      </w:r>
    </w:p>
    <w:p>
      <w:pPr>
        <w:spacing w:after="0"/>
        <w:ind w:left="0"/>
        <w:jc w:val="left"/>
      </w:pPr>
      <w:r>
        <w:rPr>
          <w:rFonts w:ascii="Times New Roman"/>
          <w:b w:val="false"/>
          <w:i w:val="false"/>
          <w:color w:val="000000"/>
          <w:sz w:val="28"/>
        </w:rPr>
        <w:t>
</w:t>
      </w:r>
      <w:r>
        <w:rPr>
          <w:rFonts w:ascii="Times New Roman"/>
          <w:b w:val="false"/>
          <w:i w:val="false"/>
          <w:color w:val="ff0000"/>
          <w:sz w:val="28"/>
        </w:rPr>
        <w:t>      5) алып тасталды;</w:t>
      </w:r>
      <w:r>
        <w:br/>
      </w:r>
      <w:r>
        <w:rPr>
          <w:rFonts w:ascii="Times New Roman"/>
          <w:b w:val="false"/>
          <w:i w:val="false"/>
          <w:color w:val="000000"/>
          <w:sz w:val="28"/>
        </w:rPr>
        <w:t>
</w:t>
      </w:r>
      <w:r>
        <w:rPr>
          <w:rFonts w:ascii="Times New Roman"/>
          <w:b w:val="false"/>
          <w:i w:val="false"/>
          <w:color w:val="ff0000"/>
          <w:sz w:val="28"/>
        </w:rPr>
        <w:t>      6) алып тасталды;</w:t>
      </w:r>
      <w:r>
        <w:br/>
      </w:r>
      <w:r>
        <w:rPr>
          <w:rFonts w:ascii="Times New Roman"/>
          <w:b w:val="false"/>
          <w:i w:val="false"/>
          <w:color w:val="000000"/>
          <w:sz w:val="28"/>
        </w:rPr>
        <w:t>
</w:t>
      </w:r>
      <w:r>
        <w:rPr>
          <w:rFonts w:ascii="Times New Roman"/>
          <w:b w:val="false"/>
          <w:i w:val="false"/>
          <w:color w:val="ff0000"/>
          <w:sz w:val="28"/>
        </w:rPr>
        <w:t>      7) алып тасталды;</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8) бағалы қағаздардың және туынды бағалы қағаздардың орналастырылуы мен айналысын тоқтату және қайта бастау талаптары мен тәртiбiн айқындайды; </w:t>
      </w:r>
    </w:p>
    <w:p>
      <w:pPr>
        <w:spacing w:after="0"/>
        <w:ind w:left="0"/>
        <w:jc w:val="both"/>
      </w:pPr>
      <w:r>
        <w:rPr>
          <w:rFonts w:ascii="Times New Roman"/>
          <w:b w:val="false"/>
          <w:i w:val="false"/>
          <w:color w:val="000000"/>
          <w:sz w:val="28"/>
        </w:rPr>
        <w:t>
      9) Бағалы қағаздардың мемлекеттiк тiзiлiмiн, лицензиардың электрондық тізілімін және бағалы қағаздар рыногындағы қызметті жүзеге асыруға берілетін рұқсаттардың тiзiлiмiн жүргiзедi;</w:t>
      </w:r>
    </w:p>
    <w:p>
      <w:pPr>
        <w:spacing w:after="0"/>
        <w:ind w:left="0"/>
        <w:jc w:val="both"/>
      </w:pPr>
      <w:r>
        <w:rPr>
          <w:rFonts w:ascii="Times New Roman"/>
          <w:b w:val="false"/>
          <w:i w:val="false"/>
          <w:color w:val="000000"/>
          <w:sz w:val="28"/>
        </w:rPr>
        <w:t>
      9-1) жеке және заңды тұлғалардың инвестициялық портфельді басқарушының ірі қатысушысы мәртебесін иемденуіне келісімді беру және оны беруден бас тарту тәртібін, аталған келісімді алу үшін ұсынылатын құжаттарға қойылатын талаптарды айқындайды, мұндай келісімді береді не беруден бас тартады;</w:t>
      </w:r>
    </w:p>
    <w:p>
      <w:pPr>
        <w:spacing w:after="0"/>
        <w:ind w:left="0"/>
        <w:jc w:val="both"/>
      </w:pPr>
      <w:r>
        <w:rPr>
          <w:rFonts w:ascii="Times New Roman"/>
          <w:b w:val="false"/>
          <w:i w:val="false"/>
          <w:color w:val="000000"/>
          <w:sz w:val="28"/>
        </w:rPr>
        <w:t>
      9-2) бағалы қағаздар рыногына кәсіби қатысушылардың жарғылық капиталының ең аз мөлшерін, оны қалыптастыру тәртібін және оның құрамын белгілейді;</w:t>
      </w:r>
    </w:p>
    <w:p>
      <w:pPr>
        <w:spacing w:after="0"/>
        <w:ind w:left="0"/>
        <w:jc w:val="both"/>
      </w:pPr>
      <w:r>
        <w:rPr>
          <w:rFonts w:ascii="Times New Roman"/>
          <w:b w:val="false"/>
          <w:i w:val="false"/>
          <w:color w:val="000000"/>
          <w:sz w:val="28"/>
        </w:rPr>
        <w:t>
      9-3) бағалы қағаздар рыногына кәсіби қатысушылар үшін пруденциялық нормативтерді және сақталуы міндетті өзге де нормалар мен лимиттерді бекітеді;</w:t>
      </w:r>
    </w:p>
    <w:p>
      <w:pPr>
        <w:spacing w:after="0"/>
        <w:ind w:left="0"/>
        <w:jc w:val="both"/>
      </w:pPr>
      <w:r>
        <w:rPr>
          <w:rFonts w:ascii="Times New Roman"/>
          <w:b w:val="false"/>
          <w:i w:val="false"/>
          <w:color w:val="000000"/>
          <w:sz w:val="28"/>
        </w:rPr>
        <w:t>
      10) бағалы қағаздар рыногында кәсiби қызметтi жүзеге асыру шарттары мен тәртiбiн, оның iшiнде бағалы қағаздармен операциялар жасау шарттары мен тәртiбiне қойылатын талаптарды белгiлейдi;</w:t>
      </w:r>
    </w:p>
    <w:p>
      <w:pPr>
        <w:spacing w:after="0"/>
        <w:ind w:left="0"/>
        <w:jc w:val="both"/>
      </w:pPr>
      <w:r>
        <w:rPr>
          <w:rFonts w:ascii="Times New Roman"/>
          <w:b w:val="false"/>
          <w:i w:val="false"/>
          <w:color w:val="000000"/>
          <w:sz w:val="28"/>
        </w:rPr>
        <w:t>
      11) инвестициялық портфельді басқарушының және институционалдық инвесторлардың инвестициялау тәртiбiн белгiлейдi;</w:t>
      </w:r>
    </w:p>
    <w:p>
      <w:pPr>
        <w:spacing w:after="0"/>
        <w:ind w:left="0"/>
        <w:jc w:val="both"/>
      </w:pPr>
      <w:r>
        <w:rPr>
          <w:rFonts w:ascii="Times New Roman"/>
          <w:b w:val="false"/>
          <w:i w:val="false"/>
          <w:color w:val="000000"/>
          <w:sz w:val="28"/>
        </w:rPr>
        <w:t>
      11-1) инвестициялық портфельді басқарушының салымшылардың (алушылардың) жеке зейнетақы шоттарындағы ерікті зейнетақы жарналары есебінен төленетін зейнетақы жинақтарын есепке алуды жүргізу тәртібін белгілейді;</w:t>
      </w:r>
    </w:p>
    <w:p>
      <w:pPr>
        <w:spacing w:after="0"/>
        <w:ind w:left="0"/>
        <w:jc w:val="both"/>
      </w:pPr>
      <w:r>
        <w:rPr>
          <w:rFonts w:ascii="Times New Roman"/>
          <w:b w:val="false"/>
          <w:i w:val="false"/>
          <w:color w:val="000000"/>
          <w:sz w:val="28"/>
        </w:rPr>
        <w:t>
      11-2) ерікті жинақтаушы зейнетақы қорын қайта ұйымдастыруды жүргізуге рұқсат береді;</w:t>
      </w:r>
    </w:p>
    <w:p>
      <w:pPr>
        <w:spacing w:after="0"/>
        <w:ind w:left="0"/>
        <w:jc w:val="both"/>
      </w:pPr>
      <w:r>
        <w:rPr>
          <w:rFonts w:ascii="Times New Roman"/>
          <w:b w:val="false"/>
          <w:i w:val="false"/>
          <w:color w:val="000000"/>
          <w:sz w:val="28"/>
        </w:rPr>
        <w:t>
      12) бағалы қағаздармен сауда-саттықты ұйымдастырушылардың және кәсіптік ұйымдардың қызметiн жүзеге асыру тәртiбiн белгiлейдi;</w:t>
      </w:r>
    </w:p>
    <w:p>
      <w:pPr>
        <w:spacing w:after="0"/>
        <w:ind w:left="0"/>
        <w:jc w:val="both"/>
      </w:pPr>
      <w:r>
        <w:rPr>
          <w:rFonts w:ascii="Times New Roman"/>
          <w:b w:val="false"/>
          <w:i w:val="false"/>
          <w:color w:val="000000"/>
          <w:sz w:val="28"/>
        </w:rPr>
        <w:t>
      13) бағалы қағаздардың және өзге де қаржы құралдарының, оның iшiнде туынды бағалы қағаздар мен шетел валюталарының бағаларымен (бағамдарымен) айла-шарғы жасауға, бағалы қағаздар нарығында инсайдер ақпаратын немесе қызметтiк, коммерциялық, банктiк немесе заңмен қорғалатын өзге де құпияны құрайтын ақпаратты пайдаланып, мәмiлелер жасауға бақылауды жүзеге асырады;</w:t>
      </w:r>
    </w:p>
    <w:p>
      <w:pPr>
        <w:spacing w:after="0"/>
        <w:ind w:left="0"/>
        <w:jc w:val="both"/>
      </w:pPr>
      <w:r>
        <w:rPr>
          <w:rFonts w:ascii="Times New Roman"/>
          <w:b w:val="false"/>
          <w:i w:val="false"/>
          <w:color w:val="000000"/>
          <w:sz w:val="28"/>
        </w:rPr>
        <w:t xml:space="preserve">
      14) инвестициялық қорлардың жұмыс iстеуiн Қазақстан Республикасының заңдарына сәйкес реттеу мен бақылауды жүзеге асырады;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14-1) алып тасталды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14-2) бағалы қағаздар рыногының кәсіби қатысушылары үшін тәуекелдерді басқару жүйелерінің болуы жөніндегі талаптарды белгілейді;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14-3)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15) Қазақстан Республикасының заңнамасына сәйкес өзге де функцияларды жүзеге асырады.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12-бапқа өзгерістер енгізілді - ҚР 2004.07.07 </w:t>
      </w:r>
      <w:r>
        <w:rPr>
          <w:rFonts w:ascii="Times New Roman"/>
          <w:b w:val="false"/>
          <w:i w:val="false"/>
          <w:color w:val="000000"/>
          <w:sz w:val="28"/>
        </w:rPr>
        <w:t>№ 577</w:t>
      </w:r>
      <w:r>
        <w:rPr>
          <w:rFonts w:ascii="Times New Roman"/>
          <w:b w:val="false"/>
          <w:i w:val="false"/>
          <w:color w:val="ff0000"/>
          <w:sz w:val="28"/>
        </w:rPr>
        <w:t xml:space="preserve">, 2006.02.20 </w:t>
      </w:r>
      <w:r>
        <w:rPr>
          <w:rFonts w:ascii="Times New Roman"/>
          <w:b w:val="false"/>
          <w:i w:val="false"/>
          <w:color w:val="000000"/>
          <w:sz w:val="28"/>
        </w:rPr>
        <w:t>№ 127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2007.02.19 </w:t>
      </w:r>
      <w:r>
        <w:rPr>
          <w:rFonts w:ascii="Times New Roman"/>
          <w:b w:val="false"/>
          <w:i w:val="false"/>
          <w:color w:val="000000"/>
          <w:sz w:val="28"/>
        </w:rPr>
        <w:t>№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2010.07.15 </w:t>
      </w:r>
      <w:r>
        <w:rPr>
          <w:rFonts w:ascii="Times New Roman"/>
          <w:b w:val="false"/>
          <w:i w:val="false"/>
          <w:color w:val="000000"/>
          <w:sz w:val="28"/>
        </w:rPr>
        <w:t>№ 337-IV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21.06.2013 </w:t>
      </w:r>
      <w:r>
        <w:rPr>
          <w:rFonts w:ascii="Times New Roman"/>
          <w:b w:val="false"/>
          <w:i w:val="false"/>
          <w:color w:val="000000"/>
          <w:sz w:val="28"/>
        </w:rPr>
        <w:t>№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12.11.2015 </w:t>
      </w:r>
      <w:r>
        <w:rPr>
          <w:rFonts w:ascii="Times New Roman"/>
          <w:b w:val="false"/>
          <w:i w:val="false"/>
          <w:color w:val="000000"/>
          <w:sz w:val="28"/>
        </w:rPr>
        <w:t>№ 391-V</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12-1-бап. Мемлекеттік емес эмиссиялық бағалы қағаздар эмитенттерінің мониторингі</w:t>
      </w:r>
    </w:p>
    <w:p>
      <w:pPr>
        <w:spacing w:after="0"/>
        <w:ind w:left="0"/>
        <w:jc w:val="both"/>
      </w:pPr>
      <w:r>
        <w:rPr>
          <w:rFonts w:ascii="Times New Roman"/>
          <w:b w:val="false"/>
          <w:i w:val="false"/>
          <w:color w:val="ff0000"/>
          <w:sz w:val="28"/>
        </w:rPr>
        <w:t xml:space="preserve">
      Ескерту. Заң 12-1-баппен толықтырылды – ҚР 02.07.2018 </w:t>
      </w:r>
      <w:r>
        <w:rPr>
          <w:rFonts w:ascii="Times New Roman"/>
          <w:b w:val="false"/>
          <w:i w:val="false"/>
          <w:color w:val="ff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 алып тасталды - ҚР 03.07.2019 </w:t>
      </w:r>
      <w:r>
        <w:rPr>
          <w:rFonts w:ascii="Times New Roman"/>
          <w:b w:val="false"/>
          <w:i w:val="false"/>
          <w:color w:val="ff0000"/>
          <w:sz w:val="28"/>
        </w:rPr>
        <w:t>№ 262-VI</w:t>
      </w:r>
      <w:r>
        <w:rPr>
          <w:rFonts w:ascii="Times New Roman"/>
          <w:b w:val="false"/>
          <w:i w:val="false"/>
          <w:color w:val="ff0000"/>
          <w:sz w:val="28"/>
        </w:rPr>
        <w:t xml:space="preserve"> (01.01.2020 бастап қолданысқа енгізіледі) Заңымен.</w:t>
      </w:r>
    </w:p>
    <w:p>
      <w:pPr>
        <w:spacing w:after="0"/>
        <w:ind w:left="0"/>
        <w:jc w:val="both"/>
      </w:pPr>
      <w:r>
        <w:rPr>
          <w:rFonts w:ascii="Times New Roman"/>
          <w:b/>
          <w:i w:val="false"/>
          <w:color w:val="000000"/>
          <w:sz w:val="28"/>
        </w:rPr>
        <w:t>12-2-бап. Микроқаржылық қызметті мемлекеттік реттеу, бақылау және қадағалау ерекшеліктері</w:t>
      </w:r>
    </w:p>
    <w:p>
      <w:pPr>
        <w:spacing w:after="0"/>
        <w:ind w:left="0"/>
        <w:jc w:val="both"/>
      </w:pPr>
      <w:r>
        <w:rPr>
          <w:rFonts w:ascii="Times New Roman"/>
          <w:b w:val="false"/>
          <w:i w:val="false"/>
          <w:color w:val="000000"/>
          <w:sz w:val="28"/>
        </w:rPr>
        <w:t>
      Уәкілетті орган микроқаржылық қызметті мемлекеттік реттеуді, бақылауды және қадағалауды жүзеге асыру мақсатында:</w:t>
      </w:r>
    </w:p>
    <w:p>
      <w:pPr>
        <w:spacing w:after="0"/>
        <w:ind w:left="0"/>
        <w:jc w:val="both"/>
      </w:pPr>
      <w:r>
        <w:rPr>
          <w:rFonts w:ascii="Times New Roman"/>
          <w:b w:val="false"/>
          <w:i w:val="false"/>
          <w:color w:val="000000"/>
          <w:sz w:val="28"/>
        </w:rPr>
        <w:t>
      1) микроқаржылық қызметті лицензиялау қағидаларын, микроқаржылық қызметті жүзеге асыруға қойылатын біліктілік талаптарын және оларға сәйкестігін растайтын құжаттар тізбесін бекітеді;</w:t>
      </w:r>
    </w:p>
    <w:p>
      <w:pPr>
        <w:spacing w:after="0"/>
        <w:ind w:left="0"/>
        <w:jc w:val="both"/>
      </w:pPr>
      <w:r>
        <w:rPr>
          <w:rFonts w:ascii="Times New Roman"/>
          <w:b w:val="false"/>
          <w:i w:val="false"/>
          <w:color w:val="000000"/>
          <w:sz w:val="28"/>
        </w:rPr>
        <w:t>
      2) микроқаржылық қызметті жүзеге асыратын ұйымдардың тізілімін жүргізеді;</w:t>
      </w:r>
    </w:p>
    <w:p>
      <w:pPr>
        <w:spacing w:after="0"/>
        <w:ind w:left="0"/>
        <w:jc w:val="both"/>
      </w:pPr>
      <w:r>
        <w:rPr>
          <w:rFonts w:ascii="Times New Roman"/>
          <w:b w:val="false"/>
          <w:i w:val="false"/>
          <w:color w:val="000000"/>
          <w:sz w:val="28"/>
        </w:rPr>
        <w:t>
      3) микроқаржылық қызметті жүзеге асыратын ұйымдардың жарғылық және меншікті капиталдарының ең төмен мөлшерлерін белгілейді;</w:t>
      </w:r>
    </w:p>
    <w:p>
      <w:pPr>
        <w:spacing w:after="0"/>
        <w:ind w:left="0"/>
        <w:jc w:val="both"/>
      </w:pPr>
      <w:r>
        <w:rPr>
          <w:rFonts w:ascii="Times New Roman"/>
          <w:b w:val="false"/>
          <w:i w:val="false"/>
          <w:color w:val="000000"/>
          <w:sz w:val="28"/>
        </w:rPr>
        <w:t>
      4) микроқаржылық қызметті жүзеге асыратын ұйымдар үшін пруденциялық нормативтерді және сақталуы міндетті өзге де нормалар мен лимиттерді бекітеді;</w:t>
      </w:r>
    </w:p>
    <w:p>
      <w:pPr>
        <w:spacing w:after="0"/>
        <w:ind w:left="0"/>
        <w:jc w:val="both"/>
      </w:pPr>
      <w:r>
        <w:rPr>
          <w:rFonts w:ascii="Times New Roman"/>
          <w:b w:val="false"/>
          <w:i w:val="false"/>
          <w:color w:val="000000"/>
          <w:sz w:val="28"/>
        </w:rPr>
        <w:t>
      5) берілген микрокредиттер бойынша активтер мен шартты міндеттемелерді сыныптауды жүзеге асыру және оларға қарсы провизиялар (резервтер) құру қағидаларын салықтардың және бюджетке төленетін басқа да міндетті төлемдердің түсуін қамтамасыз ету саласындағы басшылықты жүзеге асыратын уәкілетті органмен келісу бойынша бекітеді;</w:t>
      </w:r>
    </w:p>
    <w:p>
      <w:pPr>
        <w:spacing w:after="0"/>
        <w:ind w:left="0"/>
        <w:jc w:val="both"/>
      </w:pPr>
      <w:r>
        <w:rPr>
          <w:rFonts w:ascii="Times New Roman"/>
          <w:b w:val="false"/>
          <w:i w:val="false"/>
          <w:color w:val="000000"/>
          <w:sz w:val="28"/>
        </w:rPr>
        <w:t>
      6) осы Заңда, Қазақстан Республикасының өзге де заңдарында және Қазақстан Республикасы Президентінің актілерінде көзделген өзге де функцияларды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2-тарау 12-2-баппен толықтырылды – ҚР 03.07.2020 </w:t>
      </w:r>
      <w:r>
        <w:rPr>
          <w:rFonts w:ascii="Times New Roman"/>
          <w:b w:val="false"/>
          <w:i w:val="false"/>
          <w:color w:val="000000"/>
          <w:sz w:val="28"/>
        </w:rPr>
        <w:t>№ 359-VI</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15" w:id="75"/>
    <w:p>
      <w:pPr>
        <w:spacing w:after="0"/>
        <w:ind w:left="0"/>
        <w:jc w:val="left"/>
      </w:pPr>
      <w:r>
        <w:rPr>
          <w:rFonts w:ascii="Times New Roman"/>
          <w:b/>
          <w:i w:val="false"/>
          <w:color w:val="000000"/>
        </w:rPr>
        <w:t xml:space="preserve"> 13-бап. Бірыңғай жинақтаушы зейнетақы қорының және ерікті жинақтаушы зейнетақы қорының қызметiн мемлекеттік реттеудің, бақылаудың және қадағалаудың ерекшелiктерi</w:t>
      </w:r>
    </w:p>
    <w:bookmarkEnd w:id="75"/>
    <w:bookmarkStart w:name="z59" w:id="76"/>
    <w:p>
      <w:pPr>
        <w:spacing w:after="0"/>
        <w:ind w:left="0"/>
        <w:jc w:val="both"/>
      </w:pPr>
      <w:r>
        <w:rPr>
          <w:rFonts w:ascii="Times New Roman"/>
          <w:b w:val="false"/>
          <w:i w:val="false"/>
          <w:color w:val="000000"/>
          <w:sz w:val="28"/>
        </w:rPr>
        <w:t>
      Уәкiлеттi орган бірыңғай жинақтаушы зейнетақы қорының және ерікті жинақтаушы зейнетақы қорының қызметiн мемлекеттік реттеудi, бақылауды және қадағалауды жүзеге асыру мақсаттарында:</w:t>
      </w:r>
    </w:p>
    <w:bookmarkEnd w:id="76"/>
    <w:bookmarkStart w:name="z60" w:id="77"/>
    <w:p>
      <w:pPr>
        <w:spacing w:after="0"/>
        <w:ind w:left="0"/>
        <w:jc w:val="both"/>
      </w:pPr>
      <w:r>
        <w:rPr>
          <w:rFonts w:ascii="Times New Roman"/>
          <w:b w:val="false"/>
          <w:i w:val="false"/>
          <w:color w:val="000000"/>
          <w:sz w:val="28"/>
        </w:rPr>
        <w:t>
      1) бірыңғай жинақтаушы зейнетақы қорының және ерікті жинақтаушы зейнетақы қорының басшы қызметкерлерiне қойылатын талаптарды белгiлейдi;</w:t>
      </w:r>
    </w:p>
    <w:bookmarkEnd w:id="77"/>
    <w:bookmarkStart w:name="z61" w:id="78"/>
    <w:p>
      <w:pPr>
        <w:spacing w:after="0"/>
        <w:ind w:left="0"/>
        <w:jc w:val="both"/>
      </w:pPr>
      <w:r>
        <w:rPr>
          <w:rFonts w:ascii="Times New Roman"/>
          <w:b w:val="false"/>
          <w:i w:val="false"/>
          <w:color w:val="000000"/>
          <w:sz w:val="28"/>
        </w:rPr>
        <w:t>
      2) салымшылардың (алушылардың) жеке зейнетақы шоттарындағы міндетті зейнетақы жарналары, міндетті кәсіптік зейнетақы жарналары есебінен зейнетақы жинақтарын есепке алуды жүргiзу тәртiбiн белгiлейдi;</w:t>
      </w:r>
    </w:p>
    <w:bookmarkEnd w:id="7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13-бапты 2-1) тармақшамен толықтыру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bookmarkStart w:name="z62" w:id="79"/>
    <w:p>
      <w:pPr>
        <w:spacing w:after="0"/>
        <w:ind w:left="0"/>
        <w:jc w:val="both"/>
      </w:pPr>
      <w:r>
        <w:rPr>
          <w:rFonts w:ascii="Times New Roman"/>
          <w:b w:val="false"/>
          <w:i w:val="false"/>
          <w:color w:val="000000"/>
          <w:sz w:val="28"/>
        </w:rPr>
        <w:t>
      3) ерікті зейнетақы жарналарын тарту құқығымен инвестициялық портфельді басқаруға арналған лицензиядан айырылған жағдайда, салымшылардың ерікті зейнетақы жинақтарын бірыңғай жинақтаушы зейнетақы қорына аудару тәртібін белгілейді;</w:t>
      </w:r>
    </w:p>
    <w:bookmarkEnd w:id="79"/>
    <w:bookmarkStart w:name="z63" w:id="80"/>
    <w:p>
      <w:pPr>
        <w:spacing w:after="0"/>
        <w:ind w:left="0"/>
        <w:jc w:val="both"/>
      </w:pPr>
      <w:r>
        <w:rPr>
          <w:rFonts w:ascii="Times New Roman"/>
          <w:b w:val="false"/>
          <w:i w:val="false"/>
          <w:color w:val="000000"/>
          <w:sz w:val="28"/>
        </w:rPr>
        <w:t>
      4) тәуекелдерді басқару және ішкі бақылау жүйесін қалыптастыру тәртібін айқындайды;</w:t>
      </w:r>
    </w:p>
    <w:bookmarkEnd w:id="80"/>
    <w:bookmarkStart w:name="z64" w:id="81"/>
    <w:p>
      <w:pPr>
        <w:spacing w:after="0"/>
        <w:ind w:left="0"/>
        <w:jc w:val="both"/>
      </w:pPr>
      <w:r>
        <w:rPr>
          <w:rFonts w:ascii="Times New Roman"/>
          <w:b w:val="false"/>
          <w:i w:val="false"/>
          <w:color w:val="000000"/>
          <w:sz w:val="28"/>
        </w:rPr>
        <w:t>
      5) Қазақстан Республикасының заңнамасына сәйкес өзге де функцияларды жүзеге асырады.</w:t>
      </w:r>
    </w:p>
    <w:bookmarkEnd w:id="8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13-бап жаңа редакцияда - ҚР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bookmarkStart w:name="z22" w:id="82"/>
    <w:p>
      <w:pPr>
        <w:spacing w:after="0"/>
        <w:ind w:left="0"/>
        <w:jc w:val="left"/>
      </w:pPr>
      <w:r>
        <w:rPr>
          <w:rFonts w:ascii="Times New Roman"/>
          <w:b/>
          <w:i w:val="false"/>
          <w:color w:val="000000"/>
        </w:rPr>
        <w:t xml:space="preserve"> 13-1-бап. Қаржылық ұйымдарды және олардың аффилиирленген тұлғаларын, бағалы қағаздар рыногындағы қызметтiжүзеге асыратын заңды тұлғаларды, бағалы қағаздар эмитенттерiн, кредиттік бюроларды, банктердiң тарату комиссияларын, сақтандыру (қайта сақтандыру) ұйымдарын, жинақтаушы зейнетақы қорларын тексерудi ұйымдастыру және жүргiзу тәртiбiнiң ерекшелiктерi</w:t>
      </w:r>
    </w:p>
    <w:bookmarkEnd w:id="82"/>
    <w:p>
      <w:pPr>
        <w:spacing w:after="0"/>
        <w:ind w:left="0"/>
        <w:jc w:val="both"/>
      </w:pPr>
      <w:r>
        <w:rPr>
          <w:rFonts w:ascii="Times New Roman"/>
          <w:b w:val="false"/>
          <w:i w:val="false"/>
          <w:color w:val="ff0000"/>
          <w:sz w:val="28"/>
        </w:rPr>
        <w:t xml:space="preserve">
      Ескерту. 13-1-бап алып тасталды - ҚР 2012.07.05 </w:t>
      </w:r>
      <w:r>
        <w:rPr>
          <w:rFonts w:ascii="Times New Roman"/>
          <w:b w:val="false"/>
          <w:i w:val="false"/>
          <w:color w:val="ff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i w:val="false"/>
          <w:color w:val="000000"/>
          <w:sz w:val="28"/>
        </w:rPr>
        <w:t>13-2-бап. Қаржы нарығы саласындағы өзге ақпарат аудиті саласындағы өкілеттіктер</w:t>
      </w:r>
    </w:p>
    <w:p>
      <w:pPr>
        <w:spacing w:after="0"/>
        <w:ind w:left="0"/>
        <w:jc w:val="both"/>
      </w:pPr>
      <w:r>
        <w:rPr>
          <w:rFonts w:ascii="Times New Roman"/>
          <w:b w:val="false"/>
          <w:i w:val="false"/>
          <w:color w:val="000000"/>
          <w:sz w:val="28"/>
        </w:rPr>
        <w:t>
      1. Уәкілетті орган:</w:t>
      </w:r>
    </w:p>
    <w:p>
      <w:pPr>
        <w:spacing w:after="0"/>
        <w:ind w:left="0"/>
        <w:jc w:val="both"/>
      </w:pPr>
      <w:r>
        <w:rPr>
          <w:rFonts w:ascii="Times New Roman"/>
          <w:b w:val="false"/>
          <w:i w:val="false"/>
          <w:color w:val="000000"/>
          <w:sz w:val="28"/>
        </w:rPr>
        <w:t>
      1) банктің, сақтандыру (қайта сақтандыру) ұйымының, Қазақстан Республикасының бейрезидент-банкі филиалының, Қазақстан Республикасының бейрезидент-сақтандыру (қайта сақтандыру) ұйымы филиалының, бағалы қағаздар нарығына кәсіби қатысушының өзге ақпарат аудитін жүргізуді талап етеді;</w:t>
      </w:r>
    </w:p>
    <w:p>
      <w:pPr>
        <w:spacing w:after="0"/>
        <w:ind w:left="0"/>
        <w:jc w:val="both"/>
      </w:pPr>
      <w:r>
        <w:rPr>
          <w:rFonts w:ascii="Times New Roman"/>
          <w:b w:val="false"/>
          <w:i w:val="false"/>
          <w:color w:val="000000"/>
          <w:sz w:val="28"/>
        </w:rPr>
        <w:t>
      2) аудиторлық қызмет саласында мемлекеттік реттеуді және аудиторлық және кәсіби аудиторлық ұйымдардың қызметін бақылауды жүзеге асыратын уәкілетті мемлекеттік органмен келісу бойынша өзге ақпарат аудиті шеңберінде тексеруге жататын мәселелердің тізбесін, өзге ақпарат аудиті бойынша аудиторлық қорытындының мазмұнына, аудиторлық ұйымның оны ұсынуы мерзімдеріне қойылатын талаптарды, аудиторлық ұйымның құрамындағы өзге ақпарат аудитіне тартылатын аудиторларға қойылатын талаптарды белгілейді.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13-2-баппен толықтырылды – ҚР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13-3-бап. Ерекше реттеу режимін енгізу мақсаттары және оның шеңберінде қызметті жүзеге асырудың жалпы шарттары</w:t>
      </w:r>
    </w:p>
    <w:bookmarkStart w:name="z2327" w:id="83"/>
    <w:p>
      <w:pPr>
        <w:spacing w:after="0"/>
        <w:ind w:left="0"/>
        <w:jc w:val="both"/>
      </w:pPr>
      <w:r>
        <w:rPr>
          <w:rFonts w:ascii="Times New Roman"/>
          <w:b w:val="false"/>
          <w:i w:val="false"/>
          <w:color w:val="000000"/>
          <w:sz w:val="28"/>
        </w:rPr>
        <w:t xml:space="preserve">
      1. Ерекше реттеу режимі уәкілетті орган белгілейтін, қаржы саласындағы қызметті, қаржы ресурстарын шоғырландыруға және (немесе) көрсетілетін төлем қызметтеріне байланысты қызметті жүзеге асырудың арнайы шарттарының жиынтығын білдіреді. </w:t>
      </w:r>
    </w:p>
    <w:bookmarkEnd w:id="83"/>
    <w:bookmarkStart w:name="z2328" w:id="84"/>
    <w:p>
      <w:pPr>
        <w:spacing w:after="0"/>
        <w:ind w:left="0"/>
        <w:jc w:val="both"/>
      </w:pPr>
      <w:r>
        <w:rPr>
          <w:rFonts w:ascii="Times New Roman"/>
          <w:b w:val="false"/>
          <w:i w:val="false"/>
          <w:color w:val="000000"/>
          <w:sz w:val="28"/>
        </w:rPr>
        <w:t>
      2. Ерекше реттеу режимі мынадай мақсаттарға қол жеткізуге:</w:t>
      </w:r>
    </w:p>
    <w:bookmarkEnd w:id="84"/>
    <w:p>
      <w:pPr>
        <w:spacing w:after="0"/>
        <w:ind w:left="0"/>
        <w:jc w:val="both"/>
      </w:pPr>
      <w:r>
        <w:rPr>
          <w:rFonts w:ascii="Times New Roman"/>
          <w:b w:val="false"/>
          <w:i w:val="false"/>
          <w:color w:val="000000"/>
          <w:sz w:val="28"/>
        </w:rPr>
        <w:t>
      1) қаржылық көрсетілетін қызметтер нарығындағы бәсекелестікті және қаржы нарығының инвестициялық тартымдылығын арттыруға;</w:t>
      </w:r>
    </w:p>
    <w:p>
      <w:pPr>
        <w:spacing w:after="0"/>
        <w:ind w:left="0"/>
        <w:jc w:val="both"/>
      </w:pPr>
      <w:r>
        <w:rPr>
          <w:rFonts w:ascii="Times New Roman"/>
          <w:b w:val="false"/>
          <w:i w:val="false"/>
          <w:color w:val="000000"/>
          <w:sz w:val="28"/>
        </w:rPr>
        <w:t>
      2) қанағаттану дәрежесін арттыру және тұтынушылардың, кәсіпкерлік субъектілерінің және мемлекеттің мүдделеріне сәйкес келу үшін жаңа көрсетілетін қызметтерді ендіруге және қаржы нарығын дамытуға;</w:t>
      </w:r>
    </w:p>
    <w:p>
      <w:pPr>
        <w:spacing w:after="0"/>
        <w:ind w:left="0"/>
        <w:jc w:val="both"/>
      </w:pPr>
      <w:r>
        <w:rPr>
          <w:rFonts w:ascii="Times New Roman"/>
          <w:b w:val="false"/>
          <w:i w:val="false"/>
          <w:color w:val="000000"/>
          <w:sz w:val="28"/>
        </w:rPr>
        <w:t>
      3) қаржы нарығын және қаржы ұйымдарын оңтайлы реттеу мен қадағалауды қалыптастыруға, қаржылық тұрақтылықты және тұтынушылардың мүдделерін қорғауды қамтамасыз етуге бағытталған.</w:t>
      </w:r>
    </w:p>
    <w:bookmarkStart w:name="z2329" w:id="85"/>
    <w:p>
      <w:pPr>
        <w:spacing w:after="0"/>
        <w:ind w:left="0"/>
        <w:jc w:val="both"/>
      </w:pPr>
      <w:r>
        <w:rPr>
          <w:rFonts w:ascii="Times New Roman"/>
          <w:b w:val="false"/>
          <w:i w:val="false"/>
          <w:color w:val="000000"/>
          <w:sz w:val="28"/>
        </w:rPr>
        <w:t>
      3. Мыналар:</w:t>
      </w:r>
    </w:p>
    <w:bookmarkEnd w:id="85"/>
    <w:p>
      <w:pPr>
        <w:spacing w:after="0"/>
        <w:ind w:left="0"/>
        <w:jc w:val="both"/>
      </w:pPr>
      <w:r>
        <w:rPr>
          <w:rFonts w:ascii="Times New Roman"/>
          <w:b w:val="false"/>
          <w:i w:val="false"/>
          <w:color w:val="000000"/>
          <w:sz w:val="28"/>
        </w:rPr>
        <w:t>
      1) ерекше реттеу режимі шеңберінде қатысу шарттарының теңдігін қамтамасыз ету;</w:t>
      </w:r>
    </w:p>
    <w:p>
      <w:pPr>
        <w:spacing w:after="0"/>
        <w:ind w:left="0"/>
        <w:jc w:val="both"/>
      </w:pPr>
      <w:r>
        <w:rPr>
          <w:rFonts w:ascii="Times New Roman"/>
          <w:b w:val="false"/>
          <w:i w:val="false"/>
          <w:color w:val="000000"/>
          <w:sz w:val="28"/>
        </w:rPr>
        <w:t>
      2) ерекше реттеу режимі қатысушыларының тұтынушылардың құқықтары мен мүдделерін сақтауы ерекше реттеу режимінің қағидаттары болып табылады.</w:t>
      </w:r>
    </w:p>
    <w:bookmarkStart w:name="z2330" w:id="86"/>
    <w:p>
      <w:pPr>
        <w:spacing w:after="0"/>
        <w:ind w:left="0"/>
        <w:jc w:val="both"/>
      </w:pPr>
      <w:r>
        <w:rPr>
          <w:rFonts w:ascii="Times New Roman"/>
          <w:b w:val="false"/>
          <w:i w:val="false"/>
          <w:color w:val="000000"/>
          <w:sz w:val="28"/>
        </w:rPr>
        <w:t>
      4. Ерекше реттеу режимі уәкілетті орган Басқармасының шешімімен енгізіледі, онда қаржы саласындағы қызметтің (көрсетілетін қызметтің, өнімнің), қаржы ресурстарын шоғырландыруға және (немесе) көрсетілетін төлем қызметтеріне байланысты қызметтің түрлері, оларды ерекше реттеу режимі шеңберінде жүзеге асырудың арнайы шарттары, ерекше реттеу режимінің қатысушыларына Қазақстан Республикасы заңнамасының талаптарын қолданудың тәртібі мен шарттары көрсетіледі.</w:t>
      </w:r>
    </w:p>
    <w:bookmarkEnd w:id="86"/>
    <w:p>
      <w:pPr>
        <w:spacing w:after="0"/>
        <w:ind w:left="0"/>
        <w:jc w:val="both"/>
      </w:pPr>
      <w:r>
        <w:rPr>
          <w:rFonts w:ascii="Times New Roman"/>
          <w:b w:val="false"/>
          <w:i w:val="false"/>
          <w:color w:val="000000"/>
          <w:sz w:val="28"/>
        </w:rPr>
        <w:t>
      Көрсетілетін төлем қызметтеріне байланысты қызметке қатысты ерекше реттеу режимін енгізу Қазақстан Республикасының Ұлттық Банкімен келісу бойынша уәкілетті орган Басқармасының шешімімен жүзеге асырылады.</w:t>
      </w:r>
    </w:p>
    <w:p>
      <w:pPr>
        <w:spacing w:after="0"/>
        <w:ind w:left="0"/>
        <w:jc w:val="both"/>
      </w:pPr>
      <w:r>
        <w:rPr>
          <w:rFonts w:ascii="Times New Roman"/>
          <w:b w:val="false"/>
          <w:i w:val="false"/>
          <w:color w:val="000000"/>
          <w:sz w:val="28"/>
        </w:rPr>
        <w:t xml:space="preserve">
      Ерекше реттеу режимінің жалпы мерзімі бес жылдан аспайды. </w:t>
      </w:r>
    </w:p>
    <w:bookmarkStart w:name="z2331" w:id="87"/>
    <w:p>
      <w:pPr>
        <w:spacing w:after="0"/>
        <w:ind w:left="0"/>
        <w:jc w:val="both"/>
      </w:pPr>
      <w:r>
        <w:rPr>
          <w:rFonts w:ascii="Times New Roman"/>
          <w:b w:val="false"/>
          <w:i w:val="false"/>
          <w:color w:val="000000"/>
          <w:sz w:val="28"/>
        </w:rPr>
        <w:t>
      5. Ерекше реттеу режимі енгізілген мерзім өткеннен кейін өз қолданысын тоқтатады.</w:t>
      </w:r>
    </w:p>
    <w:bookmarkEnd w:id="87"/>
    <w:bookmarkStart w:name="z2332" w:id="88"/>
    <w:p>
      <w:pPr>
        <w:spacing w:after="0"/>
        <w:ind w:left="0"/>
        <w:jc w:val="both"/>
      </w:pPr>
      <w:r>
        <w:rPr>
          <w:rFonts w:ascii="Times New Roman"/>
          <w:b w:val="false"/>
          <w:i w:val="false"/>
          <w:color w:val="000000"/>
          <w:sz w:val="28"/>
        </w:rPr>
        <w:t>
      6. Ерекше реттеу режимін енгізу және оның күшін жою, ерекше реттеу режимі шеңберінде қызметті жүзеге асыру тәртібі уәкілетті органның нормативтік құқықтық актісінде бекітіледі.</w:t>
      </w:r>
    </w:p>
    <w:bookmarkEnd w:id="8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2-тарау 13-3-баппен толықтырылды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13-4-бап. Ерекше реттеу режимі шеңберінде қызметті жүзеге асыру </w:t>
      </w:r>
    </w:p>
    <w:bookmarkStart w:name="z2334" w:id="89"/>
    <w:p>
      <w:pPr>
        <w:spacing w:after="0"/>
        <w:ind w:left="0"/>
        <w:jc w:val="both"/>
      </w:pPr>
      <w:r>
        <w:rPr>
          <w:rFonts w:ascii="Times New Roman"/>
          <w:b w:val="false"/>
          <w:i w:val="false"/>
          <w:color w:val="000000"/>
          <w:sz w:val="28"/>
        </w:rPr>
        <w:t xml:space="preserve">
      1. Қаржы ұйымдары және (немесе) қаржы саласындағы қызметті, қаржы ресурстарын шоғырландыруға және (немесе) көрсетілетін төлем қызметтеріне байланысты қызметті жүзеге асыратын өзге де заңды тұлғалар ерекше реттеу режимінің қатысушылары (бұдан әрі – ерекше реттеу режимінің қатысушылары) бола алады. </w:t>
      </w:r>
    </w:p>
    <w:bookmarkEnd w:id="89"/>
    <w:bookmarkStart w:name="z2335" w:id="90"/>
    <w:p>
      <w:pPr>
        <w:spacing w:after="0"/>
        <w:ind w:left="0"/>
        <w:jc w:val="both"/>
      </w:pPr>
      <w:r>
        <w:rPr>
          <w:rFonts w:ascii="Times New Roman"/>
          <w:b w:val="false"/>
          <w:i w:val="false"/>
          <w:color w:val="000000"/>
          <w:sz w:val="28"/>
        </w:rPr>
        <w:t>
      2. Ерекше реттеу режимі қатысушысының қызметі уәкілетті органмен жасалатын, ерекше реттеу режимі шеңберінде қызметті жүзеге асыру туралы шартқа сәйкес жүзеге асырылады.</w:t>
      </w:r>
    </w:p>
    <w:bookmarkEnd w:id="90"/>
    <w:p>
      <w:pPr>
        <w:spacing w:after="0"/>
        <w:ind w:left="0"/>
        <w:jc w:val="both"/>
      </w:pPr>
      <w:r>
        <w:rPr>
          <w:rFonts w:ascii="Times New Roman"/>
          <w:b w:val="false"/>
          <w:i w:val="false"/>
          <w:color w:val="000000"/>
          <w:sz w:val="28"/>
        </w:rPr>
        <w:t>
      Ерекше реттеу режимі шеңберінде көрсетілетін төлем қызметтеріне байланысты қызметті жүзеге асыру туралы шарт ерекше реттеу режимінің қатысушысы, уәкілетті орган және Қазақстан Республикасының Ұлттық Банкі арасында жасалады.</w:t>
      </w:r>
    </w:p>
    <w:p>
      <w:pPr>
        <w:spacing w:after="0"/>
        <w:ind w:left="0"/>
        <w:jc w:val="both"/>
      </w:pPr>
      <w:r>
        <w:rPr>
          <w:rFonts w:ascii="Times New Roman"/>
          <w:b w:val="false"/>
          <w:i w:val="false"/>
          <w:color w:val="000000"/>
          <w:sz w:val="28"/>
        </w:rPr>
        <w:t xml:space="preserve">
      Ерекше реттеу режимі шеңберінде қызметті жүзеге асыру туралы үлгілік шартты уәкілетті орган бекітеді. </w:t>
      </w:r>
    </w:p>
    <w:p>
      <w:pPr>
        <w:spacing w:after="0"/>
        <w:ind w:left="0"/>
        <w:jc w:val="both"/>
      </w:pPr>
      <w:r>
        <w:rPr>
          <w:rFonts w:ascii="Times New Roman"/>
          <w:b w:val="false"/>
          <w:i w:val="false"/>
          <w:color w:val="000000"/>
          <w:sz w:val="28"/>
        </w:rPr>
        <w:t>
      Ерекше реттеу режимі шеңберінде қызметті жүзеге асыру туралы үлгілік шартта ерекше реттеу режимінің қатысушысы көрсетілетін қызметтерді тұтынушыларды өзінің ерекше реттеу режимі шеңберінде қызметті жүзеге асыратыны туралы хабардар етуі міндетті болатын талап қамтылуға тиіс.</w:t>
      </w:r>
    </w:p>
    <w:bookmarkStart w:name="z2336" w:id="91"/>
    <w:p>
      <w:pPr>
        <w:spacing w:after="0"/>
        <w:ind w:left="0"/>
        <w:jc w:val="both"/>
      </w:pPr>
      <w:r>
        <w:rPr>
          <w:rFonts w:ascii="Times New Roman"/>
          <w:b w:val="false"/>
          <w:i w:val="false"/>
          <w:color w:val="000000"/>
          <w:sz w:val="28"/>
        </w:rPr>
        <w:t xml:space="preserve">
      3. Ерекше реттеу режимі шеңберінде қызметті жүзеге асыру туралы шартты жасасу үшін құжаттарды іріктеу өлшемшарттары және қарау тәртібі уәкілетті органның нормативтік құқықтық актісінде бекітіледі. </w:t>
      </w:r>
    </w:p>
    <w:bookmarkEnd w:id="91"/>
    <w:bookmarkStart w:name="z2337" w:id="92"/>
    <w:p>
      <w:pPr>
        <w:spacing w:after="0"/>
        <w:ind w:left="0"/>
        <w:jc w:val="both"/>
      </w:pPr>
      <w:r>
        <w:rPr>
          <w:rFonts w:ascii="Times New Roman"/>
          <w:b w:val="false"/>
          <w:i w:val="false"/>
          <w:color w:val="000000"/>
          <w:sz w:val="28"/>
        </w:rPr>
        <w:t xml:space="preserve">
      4. Мәлімделген қызмет түрі ерекше реттеу режимін енгізу мақсаттарына сәйкес келмеген, ерекше реттеу режимінің қатысушысы болғысы келетін тұлға іріктеу өлшемшарттарына сәйкес келмеген және (немесе) ұсынылған құжаттар уәкілетті органның нормативтік құқықтық актісінде белгіленген талаптарға сәйкес келмеген жағдайларда, уәкілетті орган ерекше реттеу режимінің қатысушысы болғысы келетін тұлғаға ерекше реттеу режимі шеңберінде қызметті жүзеге асыру туралы шарт жасасудан бас тартады. </w:t>
      </w:r>
    </w:p>
    <w:bookmarkEnd w:id="92"/>
    <w:bookmarkStart w:name="z2338" w:id="93"/>
    <w:p>
      <w:pPr>
        <w:spacing w:after="0"/>
        <w:ind w:left="0"/>
        <w:jc w:val="both"/>
      </w:pPr>
      <w:r>
        <w:rPr>
          <w:rFonts w:ascii="Times New Roman"/>
          <w:b w:val="false"/>
          <w:i w:val="false"/>
          <w:color w:val="000000"/>
          <w:sz w:val="28"/>
        </w:rPr>
        <w:t>
      5. Ерекше реттеу режимі шеңберінде қызметті жүзеге асыру туралы шарттың қолданысы:</w:t>
      </w:r>
    </w:p>
    <w:bookmarkEnd w:id="93"/>
    <w:p>
      <w:pPr>
        <w:spacing w:after="0"/>
        <w:ind w:left="0"/>
        <w:jc w:val="both"/>
      </w:pPr>
      <w:r>
        <w:rPr>
          <w:rFonts w:ascii="Times New Roman"/>
          <w:b w:val="false"/>
          <w:i w:val="false"/>
          <w:color w:val="000000"/>
          <w:sz w:val="28"/>
        </w:rPr>
        <w:t>
      1) ерекше реттеу режимі енгізілген мерзімнің өтуіне байланысты оның қолданысы тоқтатылған не оның күші жойылған кезде;</w:t>
      </w:r>
    </w:p>
    <w:p>
      <w:pPr>
        <w:spacing w:after="0"/>
        <w:ind w:left="0"/>
        <w:jc w:val="both"/>
      </w:pPr>
      <w:r>
        <w:rPr>
          <w:rFonts w:ascii="Times New Roman"/>
          <w:b w:val="false"/>
          <w:i w:val="false"/>
          <w:color w:val="000000"/>
          <w:sz w:val="28"/>
        </w:rPr>
        <w:t>
      2) ерекше реттеу режимі шеңберінде қызметті жүзеге асыру туралы шарттың мерзімі өткен немесе ол мерзімінен бұрын бұзылған кезде;</w:t>
      </w:r>
    </w:p>
    <w:p>
      <w:pPr>
        <w:spacing w:after="0"/>
        <w:ind w:left="0"/>
        <w:jc w:val="both"/>
      </w:pPr>
      <w:r>
        <w:rPr>
          <w:rFonts w:ascii="Times New Roman"/>
          <w:b w:val="false"/>
          <w:i w:val="false"/>
          <w:color w:val="000000"/>
          <w:sz w:val="28"/>
        </w:rPr>
        <w:t>
      3) Қазақстан Республикасының азаматтық заңнамасында немесе ерекше реттеу режимі шеңберінде қызметті жүзеге асыру туралы шартта көзделген өзге де жағдайларда, тоқтатылады.</w:t>
      </w:r>
    </w:p>
    <w:bookmarkStart w:name="z2339" w:id="94"/>
    <w:p>
      <w:pPr>
        <w:spacing w:after="0"/>
        <w:ind w:left="0"/>
        <w:jc w:val="both"/>
      </w:pPr>
      <w:r>
        <w:rPr>
          <w:rFonts w:ascii="Times New Roman"/>
          <w:b w:val="false"/>
          <w:i w:val="false"/>
          <w:color w:val="000000"/>
          <w:sz w:val="28"/>
        </w:rPr>
        <w:t xml:space="preserve">
      6. Ерекше реттеу режимінің қатысушысы шартта көзделген міндеттемелерді орындамаған жағдайда, сондай-ақ, егер ерекше реттеу режимінің қатысушысы уәкілетті органның нормативтік құқықтық актісінде белгіленген талаптарға сәйкес келуді тоқтатқан жағдайда, уәкілетті орган ерекше реттеу режимі шеңберінде қызметті жүзеге асыру туралы шартты біржақты тәртіппен бұзуға құқылы. </w:t>
      </w:r>
    </w:p>
    <w:bookmarkEnd w:id="94"/>
    <w:p>
      <w:pPr>
        <w:spacing w:after="0"/>
        <w:ind w:left="0"/>
        <w:jc w:val="both"/>
      </w:pPr>
      <w:r>
        <w:rPr>
          <w:rFonts w:ascii="Times New Roman"/>
          <w:b w:val="false"/>
          <w:i w:val="false"/>
          <w:color w:val="000000"/>
          <w:sz w:val="28"/>
        </w:rPr>
        <w:t>
      Уәкілетті орган ерекше реттеу режимінің қатысушысын ерекше реттеу режимі шеңберінде қызметті жүзеге асыру туралы шартта айқындалған міндеттемелердің орындалмағаны және бұзушылықтарды хабардар етілген күннен бастап алпыс жұмыс күнінен аспайтын мерзімде жою қажеттігі туралы хабардар етеді.</w:t>
      </w:r>
    </w:p>
    <w:p>
      <w:pPr>
        <w:spacing w:after="0"/>
        <w:ind w:left="0"/>
        <w:jc w:val="both"/>
      </w:pPr>
      <w:r>
        <w:rPr>
          <w:rFonts w:ascii="Times New Roman"/>
          <w:b w:val="false"/>
          <w:i w:val="false"/>
          <w:color w:val="000000"/>
          <w:sz w:val="28"/>
        </w:rPr>
        <w:t>
      Ерекше реттеу режимінің қатысушысы анықталған бұзушылықтарды және (немесе) олардың жасалуына ықпал еткен себептерді, сондай-ақ жағдайларды жою жөніндегі іс-шаралар жоспарын уәкілетті органның хабарламасын алған күннен бастап бес жұмыс күнінен аспайтын мерзімде әзірлейді және уәкілетті органға ұсынады. Іс-шаралар жоспарында жоспарланған іс-шаралардың тізбесі, оларды жүзеге асыру мерзімдері, сондай-ақ жауапты лауазымды адамдар көрсетіледі.</w:t>
      </w:r>
    </w:p>
    <w:p>
      <w:pPr>
        <w:spacing w:after="0"/>
        <w:ind w:left="0"/>
        <w:jc w:val="both"/>
      </w:pPr>
      <w:r>
        <w:rPr>
          <w:rFonts w:ascii="Times New Roman"/>
          <w:b w:val="false"/>
          <w:i w:val="false"/>
          <w:color w:val="000000"/>
          <w:sz w:val="28"/>
        </w:rPr>
        <w:t>
      Уәкілетті орган іс-шаралар жоспарын мақұлдаған жағдайда, ерекше реттеу режимінің қатысушысы оны іске асыруға кіріседі және іс-шараларды орындау туралы есепті уәкілетті орган белгілеген мерзімдерде уәкілетті органға ұсынады.</w:t>
      </w:r>
    </w:p>
    <w:p>
      <w:pPr>
        <w:spacing w:after="0"/>
        <w:ind w:left="0"/>
        <w:jc w:val="both"/>
      </w:pPr>
      <w:r>
        <w:rPr>
          <w:rFonts w:ascii="Times New Roman"/>
          <w:b w:val="false"/>
          <w:i w:val="false"/>
          <w:color w:val="000000"/>
          <w:sz w:val="28"/>
        </w:rPr>
        <w:t>
      Уәкілетті орган іс-шаралар жоспарымен келіспеген жағдайда, ерекше реттеу режимінің қатысушысы уәкілетті органның ескертулерін жояды.</w:t>
      </w:r>
    </w:p>
    <w:p>
      <w:pPr>
        <w:spacing w:after="0"/>
        <w:ind w:left="0"/>
        <w:jc w:val="both"/>
      </w:pPr>
      <w:r>
        <w:rPr>
          <w:rFonts w:ascii="Times New Roman"/>
          <w:b w:val="false"/>
          <w:i w:val="false"/>
          <w:color w:val="000000"/>
          <w:sz w:val="28"/>
        </w:rPr>
        <w:t>
      Іс-шаралар жоспары мақұлданбаған және (немесе) ерекше реттеу режимінің қатысушысы көрсетілген ескертулерді жою бойынша шаралар қабылдамаған жағдайда, уәкілетті орган ерекше реттеу режимінің қатысушысын ерекше реттеу режимі шеңберінде қызметті жүзеге асыру туралы шартты біржақты тәртіппен бұзатыны туралы хабардар етеді.</w:t>
      </w:r>
    </w:p>
    <w:bookmarkStart w:name="z2340" w:id="95"/>
    <w:p>
      <w:pPr>
        <w:spacing w:after="0"/>
        <w:ind w:left="0"/>
        <w:jc w:val="both"/>
      </w:pPr>
      <w:r>
        <w:rPr>
          <w:rFonts w:ascii="Times New Roman"/>
          <w:b w:val="false"/>
          <w:i w:val="false"/>
          <w:color w:val="000000"/>
          <w:sz w:val="28"/>
        </w:rPr>
        <w:t>
      7. Ерекше реттеу режимі шеңберінде қызметті жүзеге асыру туралы шарттың қолданысы тоқтатылғаннан кейін бұрын ерекше реттеу режимінің қатысушысы болған тұлға ерекше реттеу режимі шеңберінде жүзеге асырылатын, Қазақстан Республикасының заңдарына сәйкес лицензиялануға жататын немесе өзіне қатысты рұқсат беру тәртібі қолданылатын қызметті дереу тоқтатуға, сондай-ақ өзінің клиенттері алдындағы міндеттемелерді уәкілетті органның нормативтік құқықтық актілерінде белгіленген тәртіппен және мерзімдерде орындауға міндетті.</w:t>
      </w:r>
    </w:p>
    <w:bookmarkEnd w:id="95"/>
    <w:bookmarkStart w:name="z2341" w:id="96"/>
    <w:p>
      <w:pPr>
        <w:spacing w:after="0"/>
        <w:ind w:left="0"/>
        <w:jc w:val="both"/>
      </w:pPr>
      <w:r>
        <w:rPr>
          <w:rFonts w:ascii="Times New Roman"/>
          <w:b w:val="false"/>
          <w:i w:val="false"/>
          <w:color w:val="000000"/>
          <w:sz w:val="28"/>
        </w:rPr>
        <w:t xml:space="preserve">
      8. Қазақстан Республикасының заңдарына сәйкес лицензиялануға жататын немесе өзіне қатысты рұқсат беру тәртібі қолданылатын қызметті ерекше реттеу режимі шеңберінде қызметті жүзеге асыру туралы шарттың қолданысы тоқтатылғаннан кейін жүзеге асыру заңсыз болып табылады және Қазақстан Республикасының заңдарында белгіленген жауаптылыққа алып келеді. </w:t>
      </w:r>
    </w:p>
    <w:bookmarkEnd w:id="96"/>
    <w:bookmarkStart w:name="z2342" w:id="97"/>
    <w:p>
      <w:pPr>
        <w:spacing w:after="0"/>
        <w:ind w:left="0"/>
        <w:jc w:val="both"/>
      </w:pPr>
      <w:r>
        <w:rPr>
          <w:rFonts w:ascii="Times New Roman"/>
          <w:b w:val="false"/>
          <w:i w:val="false"/>
          <w:color w:val="000000"/>
          <w:sz w:val="28"/>
        </w:rPr>
        <w:t>
      9. Уәкілетті органның осы баптың 4 және 6-тармақтарында көзделген көрсетілетін төлем қызметтеріне байланысты қызметке қатысты өкілеттіктері Қазақстан Республикасының Ұлттық Банкімен келісу бойынша жүзеге асырылады.</w:t>
      </w:r>
    </w:p>
    <w:bookmarkEnd w:id="9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2-тарау 13-4-баппен толықтырылды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13-5-бап. Уәкілетті органның уәжді пайымдауды пайдалану жөніндегі өкілеттіктері </w:t>
      </w:r>
    </w:p>
    <w:bookmarkStart w:name="z2344" w:id="98"/>
    <w:p>
      <w:pPr>
        <w:spacing w:after="0"/>
        <w:ind w:left="0"/>
        <w:jc w:val="both"/>
      </w:pPr>
      <w:r>
        <w:rPr>
          <w:rFonts w:ascii="Times New Roman"/>
          <w:b w:val="false"/>
          <w:i w:val="false"/>
          <w:color w:val="000000"/>
          <w:sz w:val="28"/>
        </w:rPr>
        <w:t>
      1. Уәкілетті орган банктерге, банк операцияларының жекелеген түрлерін жүзеге асыратын ұйымдарға, банк холдингтеріне, банктің ірі қатысушыларына, сақтандыру (қайта) сақтандыру ұйымдарына, сақтандыру холдингтеріне, сақтандыру (қайта) сақтандыру ұйымының ірі қатысушыларына, сақтандыру брокерлеріне, сақтандыру төлемдерін жүзеге асыруға кепілдік беретін ұйымға, бағалы қағаздар нарығының кәсіби қатысушыларына (трансфер-агенттік қызметті жүзеге асыратын ұйымдарды қоспағанда), инвестициялық портфельді басқарушылардың ірі қатысушыларына қатысты уәжді пайымдауды пайдалануға құқылы.</w:t>
      </w:r>
    </w:p>
    <w:bookmarkEnd w:id="98"/>
    <w:bookmarkStart w:name="z2345" w:id="99"/>
    <w:p>
      <w:pPr>
        <w:spacing w:after="0"/>
        <w:ind w:left="0"/>
        <w:jc w:val="both"/>
      </w:pPr>
      <w:r>
        <w:rPr>
          <w:rFonts w:ascii="Times New Roman"/>
          <w:b w:val="false"/>
          <w:i w:val="false"/>
          <w:color w:val="000000"/>
          <w:sz w:val="28"/>
        </w:rPr>
        <w:t xml:space="preserve">
      2. Уәкілетті органның алқалы органының негізделген кәсіби пікірі уәжді пайымдау деп түсініледі, ол Қазақстан Республикасының заңдарында белгіленген қадағалап ден қою шараларын қолдану үшін, сондай-ақ осы Заңда және Қазақстан Республикасының өзге де заңдарында көзделген өзге де жағдайларда шешімдер қабылдау үшін негіз болып табылады. </w:t>
      </w:r>
    </w:p>
    <w:bookmarkEnd w:id="99"/>
    <w:bookmarkStart w:name="z2346" w:id="100"/>
    <w:p>
      <w:pPr>
        <w:spacing w:after="0"/>
        <w:ind w:left="0"/>
        <w:jc w:val="both"/>
      </w:pPr>
      <w:r>
        <w:rPr>
          <w:rFonts w:ascii="Times New Roman"/>
          <w:b w:val="false"/>
          <w:i w:val="false"/>
          <w:color w:val="000000"/>
          <w:sz w:val="28"/>
        </w:rPr>
        <w:t>
      Уәкілетті орган уәжді пайымдауды мынадай:</w:t>
      </w:r>
    </w:p>
    <w:bookmarkEnd w:id="100"/>
    <w:p>
      <w:pPr>
        <w:spacing w:after="0"/>
        <w:ind w:left="0"/>
        <w:jc w:val="both"/>
      </w:pPr>
      <w:r>
        <w:rPr>
          <w:rFonts w:ascii="Times New Roman"/>
          <w:b w:val="false"/>
          <w:i w:val="false"/>
          <w:color w:val="000000"/>
          <w:sz w:val="28"/>
        </w:rPr>
        <w:t>
      1) банкті, сақтандыру (қайта сақтандыру) ұйымын ашуға рұқсат, банктің ірі қатысушысы, банк холдингі, сақтандыру (қайта сақтандыру) ұйымының ірі қатысушысы, сақтандыру холдингі, инвестициялық портфельді басқарушының ірі қатысушысы мәртебесін алуға келісім, банктің және (немесе) банк холдингінің, сақтандыру (қайта сақтандыру) ұйымының және (немесе) сақтандыру холдингінің ұйымдар капиталдарына қомақты қатысуына рұқсат, банктің және (немесе) банк холдингінің, сақтандыру (қайта сақтандыру) ұйымының және (немесе) сақтандыру холдингінің еншілес ұйымды құруына немесе сатып алуына рұқсат, сондай-ақ банктің, банк холдингінің, сақтандыру (қайта сақтандыру) ұйымының, сақтандыру холдингінің, сақтандыру брокерінің, сақтандыру төлемдерін жүзеге асыруға кепілдік беретін ұйымның, бағалы қағаздар нарығына кәсіби қатысушының (трансфер-агенттік қызметті жүзеге асыратын ұйымдарды қоспағанда) басшы қызметкері лауазымына тағайындауға (сайлауға) келісім беру (беруден бас тарту) кезінде, банк операцияларының жекелеген түрлерін жүзеге асыратын ұйымның басшы қызметкерлерді тағайындау (сайлау) туралы хабарламасын қарау, банк немесе өзге де операцияларды жүргізуге арналған, сақтандыру (қайта сақтандыру) қызметін жүзеге асыруға арналған, сақтандыру брокерінің қызметін жүзеге асыруға арналған, бағалы қағаздар нарығындағы қызметті жүзеге асыруға арналған лицензияларды беру кезінде мінсіз іскерлік беделінің болуы не болмауы тұрғысынан іскерлік беделін бағалау, сондай-ақ орнықсыз қаржылық жағдайының болуы не болмауы тұрғысынан қаржылық жағдайын бағалау;</w:t>
      </w:r>
    </w:p>
    <w:p>
      <w:pPr>
        <w:spacing w:after="0"/>
        <w:ind w:left="0"/>
        <w:jc w:val="both"/>
      </w:pPr>
      <w:r>
        <w:rPr>
          <w:rFonts w:ascii="Times New Roman"/>
          <w:b w:val="false"/>
          <w:i w:val="false"/>
          <w:color w:val="000000"/>
          <w:sz w:val="28"/>
        </w:rPr>
        <w:t>
      2) банкпен, сақтандыру (қайта сақтандыру) ұйымымен ерекше қатынастар арқылы байланысты тұлғалар деп танылатын тұлғаларды айқындау, банктің, сақтандыру (қайта сақтандыру) ұйымының өздерімен ерекше қатынастар арқылы байланысты тұлғаларға жеңілдікті шарттар беру фактілерін анықтау, сондай-ақ банк, сақтандыру (қайта сақтандыру) ұйымы жасаған мәмілелерді жеңілдікті шарттары бар мәмілелерге жатқызу;</w:t>
      </w:r>
    </w:p>
    <w:p>
      <w:pPr>
        <w:spacing w:after="0"/>
        <w:ind w:left="0"/>
        <w:jc w:val="both"/>
      </w:pPr>
      <w:r>
        <w:rPr>
          <w:rFonts w:ascii="Times New Roman"/>
          <w:b w:val="false"/>
          <w:i w:val="false"/>
          <w:color w:val="000000"/>
          <w:sz w:val="28"/>
        </w:rPr>
        <w:t>
      3) банктегі және банк конгломератындағы, сақтандыру (қайта сақтандыру) ұйымындағы және сақтандыру тобындағы, бағалы қағаздар нарығына кәсіби қатысушыдағы (трансфер-агенттік қызметті жүзеге асыратын ұйымдарды қоспағанда) тәуекелдерді басқару және ішкі бақылау жүйесінің сапасын банктің, банк конгломератының, сақтандыру (қайта сақтандыру) ұйымының, сақтандыру тобының, бағалы қағаздар нарығына кәсіби қатысушының қызмет сипатына, ауқымдарына және күрделілігіне, сондай-ақ олардың көлемдеріне сәйкес келетін тиімді ішкі саясат пен рәсімдердің болуы және іске асырылуы тұрғысынан бағалау;</w:t>
      </w:r>
    </w:p>
    <w:p>
      <w:pPr>
        <w:spacing w:after="0"/>
        <w:ind w:left="0"/>
        <w:jc w:val="both"/>
      </w:pPr>
      <w:r>
        <w:rPr>
          <w:rFonts w:ascii="Times New Roman"/>
          <w:b w:val="false"/>
          <w:i w:val="false"/>
          <w:color w:val="000000"/>
          <w:sz w:val="28"/>
        </w:rPr>
        <w:t xml:space="preserve">
      4) банк, сақтандыру (қайта сақтандыру) ұйымы, бағалы қағаздар нарығына кәсіби қатысушы (трансфер-агенттік қызметті жүзеге асыратын ұйымдарды қоспағанда) провизияларының (резервтерінің), сақтандыру нарығында актуарлық қызметті жүзеге асыруға арналған лицензиясы бар актуарий есептеген сақтандыру резервтерінің барабарлығын, оның ішінде оларды қалыптастыру жөніндегі әдістемелердің банктің, сақтандыру (қайта сақтандыру) ұйымының, бағалы қағаздар нарығына кәсіби қатысушының тәуекелдеріне сәйкес келуі, сондай-ақ оларды қалыптастыру үшін пайдаланылатын ақпараттың анықтығы тұрғысынан бағалау жағдайларында, пайдалануға құқылы. </w:t>
      </w:r>
    </w:p>
    <w:bookmarkStart w:name="z2347" w:id="101"/>
    <w:p>
      <w:pPr>
        <w:spacing w:after="0"/>
        <w:ind w:left="0"/>
        <w:jc w:val="both"/>
      </w:pPr>
      <w:r>
        <w:rPr>
          <w:rFonts w:ascii="Times New Roman"/>
          <w:b w:val="false"/>
          <w:i w:val="false"/>
          <w:color w:val="000000"/>
          <w:sz w:val="28"/>
        </w:rPr>
        <w:t xml:space="preserve">
      3. Осы баптың 2-тармағының бірінші бөлігінде көрсетілген уәкілетті органның алқалы органының құрамын уәкілетті орган Төрағасының орынбасарлары, уәкілетті органның құрылымдық бөлімшелерінің басшылары қатарынан уәкілетті органның Басқармасы бекітеді. Уәкілетті органның алқалы органының отырысын уәкілетті органның Төрағасы орынбасарларының бірі жүргізеді. </w:t>
      </w:r>
    </w:p>
    <w:bookmarkEnd w:id="101"/>
    <w:p>
      <w:pPr>
        <w:spacing w:after="0"/>
        <w:ind w:left="0"/>
        <w:jc w:val="both"/>
      </w:pPr>
      <w:r>
        <w:rPr>
          <w:rFonts w:ascii="Times New Roman"/>
          <w:b w:val="false"/>
          <w:i w:val="false"/>
          <w:color w:val="000000"/>
          <w:sz w:val="28"/>
        </w:rPr>
        <w:t xml:space="preserve">
      Уәкілетті орган уәжді пайымдауды заңдылық, негізділік, объективтілік және біркелкі тәсіл қағидаттарын сақтай отырып пайдаланады. </w:t>
      </w:r>
    </w:p>
    <w:p>
      <w:pPr>
        <w:spacing w:after="0"/>
        <w:ind w:left="0"/>
        <w:jc w:val="both"/>
      </w:pPr>
      <w:r>
        <w:rPr>
          <w:rFonts w:ascii="Times New Roman"/>
          <w:b w:val="false"/>
          <w:i w:val="false"/>
          <w:color w:val="000000"/>
          <w:sz w:val="28"/>
        </w:rPr>
        <w:t>
      Уәжді пайымдау уәкілетті органның осы баптың 1-тармағында аталған тұлғалардың қызметіне бақылауды және қадағалауды жүзеге асыруы шеңберінде алынған ақпарат пен жеке және заңды тұлғалардан, халықаралық ұйымдардан, мемлекеттік органдардан, оның ішінде шетелдік қадағалау органдары мен ұйымдарынан, өзге де қолжетімді көздерден алынған және уәжді пайымдауды қалыптастыру үшін елеулі болып табылатын өзге де ақпаратқа негізделеді.</w:t>
      </w:r>
    </w:p>
    <w:p>
      <w:pPr>
        <w:spacing w:after="0"/>
        <w:ind w:left="0"/>
        <w:jc w:val="both"/>
      </w:pPr>
      <w:r>
        <w:rPr>
          <w:rFonts w:ascii="Times New Roman"/>
          <w:b w:val="false"/>
          <w:i w:val="false"/>
          <w:color w:val="000000"/>
          <w:sz w:val="28"/>
        </w:rPr>
        <w:t>
      Уәкілетті орган уәжді пайымдауды қалыптастыру кезінде осы баптың 1-тармағында аталған тұлғалардың түсініктері болған кезде оларды назарға алады.</w:t>
      </w:r>
    </w:p>
    <w:p>
      <w:pPr>
        <w:spacing w:after="0"/>
        <w:ind w:left="0"/>
        <w:jc w:val="both"/>
      </w:pPr>
      <w:r>
        <w:rPr>
          <w:rFonts w:ascii="Times New Roman"/>
          <w:b w:val="false"/>
          <w:i w:val="false"/>
          <w:color w:val="000000"/>
          <w:sz w:val="28"/>
        </w:rPr>
        <w:t>
      Уәжді пайымдаудың жобасы осы баптың 1-тармағында аталған тұлғаға жіберіледі. Осы баптың 1-тармағында аталған тұлға бес жұмыс күні ішінде уәкілетті органға уәжді пайымдаудың жобасымен келісетіні не келіспейтіні туралы уәжді жауап ұсынуға тиіс. Осы баптың 1-тармағында аталған тұлғаның белгіленген мерзімде уәжді жауапты ұсынбауы уәжді пайымдаудың жобасымен келісу деп есептеледі.</w:t>
      </w:r>
    </w:p>
    <w:p>
      <w:pPr>
        <w:spacing w:after="0"/>
        <w:ind w:left="0"/>
        <w:jc w:val="both"/>
      </w:pPr>
      <w:r>
        <w:rPr>
          <w:rFonts w:ascii="Times New Roman"/>
          <w:b w:val="false"/>
          <w:i w:val="false"/>
          <w:color w:val="000000"/>
          <w:sz w:val="28"/>
        </w:rPr>
        <w:t>
      Осы баптың 1-тармағында аталған тұлға уәжді пайымдаудың жобасымен келіспейтіні туралы уәжді жауапты ұсынған жағдайда, оны қарау нәтижелері бойынша уәкілетті орган уәжді пайымдаудың жобасын уәкілетті органның алқалы органының қарауына шығару қажеттігін айқындайды.</w:t>
      </w:r>
    </w:p>
    <w:bookmarkStart w:name="z2348" w:id="102"/>
    <w:p>
      <w:pPr>
        <w:spacing w:after="0"/>
        <w:ind w:left="0"/>
        <w:jc w:val="both"/>
      </w:pPr>
      <w:r>
        <w:rPr>
          <w:rFonts w:ascii="Times New Roman"/>
          <w:b w:val="false"/>
          <w:i w:val="false"/>
          <w:color w:val="000000"/>
          <w:sz w:val="28"/>
        </w:rPr>
        <w:t>
      4. Осы баптың 1-тармағында аталған тұлға уәкілетті орган уәжді пайымдау негізінде қолданған қадағалап ден қою шарасымен келіспеген жағдайда, қадағалап ден қою шарасы қолданылған күннен бастап он жұмыс күні ішінде өз қарсылықтарын уәкілетті органға жазбаша түрде ұсынуға құқылы.</w:t>
      </w:r>
    </w:p>
    <w:bookmarkEnd w:id="102"/>
    <w:p>
      <w:pPr>
        <w:spacing w:after="0"/>
        <w:ind w:left="0"/>
        <w:jc w:val="both"/>
      </w:pPr>
      <w:r>
        <w:rPr>
          <w:rFonts w:ascii="Times New Roman"/>
          <w:b w:val="false"/>
          <w:i w:val="false"/>
          <w:color w:val="000000"/>
          <w:sz w:val="28"/>
        </w:rPr>
        <w:t xml:space="preserve">
      Қадағалап ден қою шарасын қолдануға қатысты қарсылықтар уәкілетті органның Төрағасы қатысатын кеңесте қаралады не уәкілетті орган Төрағасының ұсынысы бойынша уәкілетті орган Басқармасының қарауына шығарылады. Егер уәжді пайымдау негізінде қолданылған қадағалап ден қою шарасы пруденциялық нормативтердің және сақталуы міндетті өзге де нормалар мен лимиттердің белгіленген мәндерден төмен төмендеуіне алып келуі мүмкін болған жағдайда, алынған қарсылықтарды уәкілетті орган Басқармасы қарайды. Осы баптың 1-тармағында аталған тұлғаның өкілдері қарсылықтарды қарауға қатысуға құқылы. </w:t>
      </w:r>
    </w:p>
    <w:p>
      <w:pPr>
        <w:spacing w:after="0"/>
        <w:ind w:left="0"/>
        <w:jc w:val="both"/>
      </w:pPr>
      <w:r>
        <w:rPr>
          <w:rFonts w:ascii="Times New Roman"/>
          <w:b w:val="false"/>
          <w:i w:val="false"/>
          <w:color w:val="000000"/>
          <w:sz w:val="28"/>
        </w:rPr>
        <w:t>
      Қарсылықтар келіп түскен күнінен бастап он жұмыс күні ішінде қаралуға тиіс. Қарсылықтарды қарау мерзімі он жұмыс күнінен аспайтын мерзімге бір рет ұзартылуы мүмкін.</w:t>
      </w:r>
    </w:p>
    <w:p>
      <w:pPr>
        <w:spacing w:after="0"/>
        <w:ind w:left="0"/>
        <w:jc w:val="both"/>
      </w:pPr>
      <w:r>
        <w:rPr>
          <w:rFonts w:ascii="Times New Roman"/>
          <w:b w:val="false"/>
          <w:i w:val="false"/>
          <w:color w:val="000000"/>
          <w:sz w:val="28"/>
        </w:rPr>
        <w:t>
      Осы баптың 1-тармағында аталған тұлғаның қарсылықтарын қарау нәтижелері бойынша уәкілетті орган қарсылықтармен негізді түрде келіспейтіні не уәкілетті орган қолданған қадағалап ден қою шарасының күшін жою туралы жазбаша хабарлама жібереді.</w:t>
      </w:r>
    </w:p>
    <w:p>
      <w:pPr>
        <w:spacing w:after="0"/>
        <w:ind w:left="0"/>
        <w:jc w:val="both"/>
      </w:pPr>
      <w:r>
        <w:rPr>
          <w:rFonts w:ascii="Times New Roman"/>
          <w:b w:val="false"/>
          <w:i w:val="false"/>
          <w:color w:val="000000"/>
          <w:sz w:val="28"/>
        </w:rPr>
        <w:t>
      Уәжді пайымдау негізінде қолданылған қадағалап ден қою шарасы осы тармақтың бірінші бөлігінде көрсетілген мерзім өткен соң не қарсылықтар ұсынылған жағдайда, осы баптың 1-тармағында аталған тұлғаға қарсылықтармен негізді түрде келіспейтіні туралы жазбаша хабарлама жіберілген күннен бастап күшіне енеді.</w:t>
      </w:r>
    </w:p>
    <w:p>
      <w:pPr>
        <w:spacing w:after="0"/>
        <w:ind w:left="0"/>
        <w:jc w:val="both"/>
      </w:pPr>
      <w:r>
        <w:rPr>
          <w:rFonts w:ascii="Times New Roman"/>
          <w:b w:val="false"/>
          <w:i w:val="false"/>
          <w:color w:val="000000"/>
          <w:sz w:val="28"/>
        </w:rPr>
        <w:t>
      Осы баптың 1-тармағында аталған тұлға уәжді пайымдау негізінде қолданылған қадағалап ден қою шарасына сот тәртібімен шағым жасауға құқылы.</w:t>
      </w:r>
    </w:p>
    <w:p>
      <w:pPr>
        <w:spacing w:after="0"/>
        <w:ind w:left="0"/>
        <w:jc w:val="both"/>
      </w:pPr>
      <w:r>
        <w:rPr>
          <w:rFonts w:ascii="Times New Roman"/>
          <w:b w:val="false"/>
          <w:i w:val="false"/>
          <w:color w:val="000000"/>
          <w:sz w:val="28"/>
        </w:rPr>
        <w:t>
      Уәкілетті орган уәжді пайымдау негізінде қабылданған, заңсыз деп танылған шешімдер үшін Қазақстан Республикасының Азаматтық кодексіне сәйкес жауапты болады.</w:t>
      </w:r>
    </w:p>
    <w:bookmarkStart w:name="z2349" w:id="103"/>
    <w:p>
      <w:pPr>
        <w:spacing w:after="0"/>
        <w:ind w:left="0"/>
        <w:jc w:val="both"/>
      </w:pPr>
      <w:r>
        <w:rPr>
          <w:rFonts w:ascii="Times New Roman"/>
          <w:b w:val="false"/>
          <w:i w:val="false"/>
          <w:color w:val="000000"/>
          <w:sz w:val="28"/>
        </w:rPr>
        <w:t>
      5. Уәкілетті орган құпиялылық жөніндегі талаптарды ескере келе, уәжді пайымдауды пайдалана отырып қадағалап ден қою шараларын қолданудың қорытылған практикасын жариялайды.</w:t>
      </w:r>
    </w:p>
    <w:bookmarkEnd w:id="103"/>
    <w:bookmarkStart w:name="z2350" w:id="104"/>
    <w:p>
      <w:pPr>
        <w:spacing w:after="0"/>
        <w:ind w:left="0"/>
        <w:jc w:val="both"/>
      </w:pPr>
      <w:r>
        <w:rPr>
          <w:rFonts w:ascii="Times New Roman"/>
          <w:b w:val="false"/>
          <w:i w:val="false"/>
          <w:color w:val="000000"/>
          <w:sz w:val="28"/>
        </w:rPr>
        <w:t>
      6. Уәжді пайымдауды қалыптастыру және пайдалану тәртібі уәкілетті органның нормативтік құқықтық актісінде айқындалады.</w:t>
      </w:r>
    </w:p>
    <w:bookmarkEnd w:id="104"/>
    <w:bookmarkStart w:name="z2351" w:id="105"/>
    <w:p>
      <w:pPr>
        <w:spacing w:after="0"/>
        <w:ind w:left="0"/>
        <w:jc w:val="both"/>
      </w:pPr>
      <w:r>
        <w:rPr>
          <w:rFonts w:ascii="Times New Roman"/>
          <w:b w:val="false"/>
          <w:i w:val="false"/>
          <w:color w:val="000000"/>
          <w:sz w:val="28"/>
        </w:rPr>
        <w:t>
      7. Осы баптың талаптары Қазақстан Республикасы бейрезидент-банктерінің филиалдарына, Қазақстан Республикасы бейрезидент-сақтандыру (қайта сақтандыру) ұйымдарының филиалдарына, Қазақстан Республикасы бейрезидент-сақтандыру брокерлерінің филиалдарына қолданылады.</w:t>
      </w:r>
    </w:p>
    <w:bookmarkEnd w:id="10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2-тарау 13-5-баппен толықтырылды - ҚР 03.07.2019 </w:t>
      </w:r>
      <w:r>
        <w:rPr>
          <w:rFonts w:ascii="Times New Roman"/>
          <w:b w:val="false"/>
          <w:i w:val="false"/>
          <w:color w:val="000000"/>
          <w:sz w:val="28"/>
        </w:rPr>
        <w:t>№ 262-VI</w:t>
      </w:r>
      <w:r>
        <w:rPr>
          <w:rFonts w:ascii="Times New Roman"/>
          <w:b w:val="false"/>
          <w:i w:val="false"/>
          <w:color w:val="ff0000"/>
          <w:sz w:val="28"/>
        </w:rPr>
        <w:t xml:space="preserve"> Заңымен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w:t>
      </w:r>
      <w:r>
        <w:br/>
      </w:r>
      <w:r>
        <w:rPr>
          <w:rFonts w:ascii="Times New Roman"/>
          <w:b w:val="false"/>
          <w:i w:val="false"/>
          <w:color w:val="000000"/>
          <w:sz w:val="28"/>
        </w:rPr>
        <w:t>
</w:t>
      </w:r>
    </w:p>
    <w:bookmarkStart w:name="z88" w:id="106"/>
    <w:p>
      <w:pPr>
        <w:spacing w:after="0"/>
        <w:ind w:left="0"/>
        <w:jc w:val="left"/>
      </w:pPr>
      <w:r>
        <w:rPr>
          <w:rFonts w:ascii="Times New Roman"/>
          <w:b/>
          <w:i w:val="false"/>
          <w:color w:val="000000"/>
        </w:rPr>
        <w:t xml:space="preserve"> 13-6-бап. Қаржы ұйымдарының ақпараттық қауіпсіздігін қамтамасыз ету саласындағы өкілеттіктер</w:t>
      </w:r>
    </w:p>
    <w:bookmarkEnd w:id="106"/>
    <w:p>
      <w:pPr>
        <w:spacing w:after="0"/>
        <w:ind w:left="0"/>
        <w:jc w:val="both"/>
      </w:pPr>
      <w:r>
        <w:rPr>
          <w:rFonts w:ascii="Times New Roman"/>
          <w:b w:val="false"/>
          <w:i w:val="false"/>
          <w:color w:val="000000"/>
          <w:sz w:val="28"/>
        </w:rPr>
        <w:t>
      Қаржы ұйымдарының ақпараттық қауіпсіздігін қамтамасыз ету мақсатында уәкілетті орган тиісті бағыттар бойынша:</w:t>
      </w:r>
    </w:p>
    <w:p>
      <w:pPr>
        <w:spacing w:after="0"/>
        <w:ind w:left="0"/>
        <w:jc w:val="both"/>
      </w:pPr>
      <w:r>
        <w:rPr>
          <w:rFonts w:ascii="Times New Roman"/>
          <w:b w:val="false"/>
          <w:i w:val="false"/>
          <w:color w:val="000000"/>
          <w:sz w:val="28"/>
        </w:rPr>
        <w:t>
      1) ақпараттық қауіпсіздік қатерлерінен қорғалу деңгейін бағалау тәртібін бекітеді;</w:t>
      </w:r>
    </w:p>
    <w:p>
      <w:pPr>
        <w:spacing w:after="0"/>
        <w:ind w:left="0"/>
        <w:jc w:val="both"/>
      </w:pPr>
      <w:r>
        <w:rPr>
          <w:rFonts w:ascii="Times New Roman"/>
          <w:b w:val="false"/>
          <w:i w:val="false"/>
          <w:color w:val="000000"/>
          <w:sz w:val="28"/>
        </w:rPr>
        <w:t>
      2) қаржы ұйымдарын ақпараттық қауіпсіздік тәуекелдеріне ұшырау дәрежесі бойынша саралау тәртібін қоса алғанда, ақпараттық қауіпсіздік тәуекелдерін бағалау әдістемесін бекітеді;</w:t>
      </w:r>
    </w:p>
    <w:p>
      <w:pPr>
        <w:spacing w:after="0"/>
        <w:ind w:left="0"/>
        <w:jc w:val="both"/>
      </w:pPr>
      <w:r>
        <w:rPr>
          <w:rFonts w:ascii="Times New Roman"/>
          <w:b w:val="false"/>
          <w:i w:val="false"/>
          <w:color w:val="000000"/>
          <w:sz w:val="28"/>
        </w:rPr>
        <w:t>
      3) ақпараттық қауіпсіздікті қамтамасыз етуге жауапты адамдардың біліктілігін арттыру жөніндегі талаптарды қоса алғанда, ақпараттық қауіпсіздік бөлімшелерінің басшылары мен жұмыскерлерінің құзыретіне қойылатын талаптарды бекітеді;</w:t>
      </w:r>
    </w:p>
    <w:p>
      <w:pPr>
        <w:spacing w:after="0"/>
        <w:ind w:left="0"/>
        <w:jc w:val="both"/>
      </w:pPr>
      <w:r>
        <w:rPr>
          <w:rFonts w:ascii="Times New Roman"/>
          <w:b w:val="false"/>
          <w:i w:val="false"/>
          <w:color w:val="000000"/>
          <w:sz w:val="28"/>
        </w:rPr>
        <w:t>
      4) ақпараттық қауіпсіздіктің оқыс оқиғаларына ден қою қызметтеріне, ақпараттық қауіпсіздіктің оқыс оқиғаларына ішкі тергеп-тексерулер жүргізуге қойылатын талаптарды бекітеді;</w:t>
      </w:r>
    </w:p>
    <w:p>
      <w:pPr>
        <w:spacing w:after="0"/>
        <w:ind w:left="0"/>
        <w:jc w:val="both"/>
      </w:pPr>
      <w:r>
        <w:rPr>
          <w:rFonts w:ascii="Times New Roman"/>
          <w:b w:val="false"/>
          <w:i w:val="false"/>
          <w:color w:val="000000"/>
          <w:sz w:val="28"/>
        </w:rPr>
        <w:t>
      5) осы Заңда, Қазақстан Республикасының өзге де заңдарында және Қазақстан Республикасы Президентінің актілерінде көзделген өзге де функциялар мен өкілеттіктерді жүзеге асырады.</w:t>
      </w:r>
    </w:p>
    <w:p>
      <w:pPr>
        <w:spacing w:after="0"/>
        <w:ind w:left="0"/>
        <w:jc w:val="both"/>
      </w:pPr>
      <w:r>
        <w:rPr>
          <w:rFonts w:ascii="Times New Roman"/>
          <w:b w:val="false"/>
          <w:i w:val="false"/>
          <w:color w:val="000000"/>
          <w:sz w:val="28"/>
        </w:rPr>
        <w:t>
      Осы баптың талаптары Қазақстан Республикасының бейрезидент-банктерінің филиалдарына, Қазақстан Республикасы бейрезидент-сақтандыру (қайта сақтандыру) ұйымдарының филиалдарына, Қазақстан Республикасы бейрезидент-сақтандыру брокерлерінің филиалдарына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2-тарау 13-6-баппен толықтырылды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(01.01.2021 бастап қолданысқа енгізіледі).</w:t>
      </w:r>
      <w:r>
        <w:br/>
      </w:r>
      <w:r>
        <w:rPr>
          <w:rFonts w:ascii="Times New Roman"/>
          <w:b w:val="false"/>
          <w:i w:val="false"/>
          <w:color w:val="000000"/>
          <w:sz w:val="28"/>
        </w:rPr>
        <w:t>
</w:t>
      </w:r>
    </w:p>
    <w:bookmarkStart w:name="z16" w:id="107"/>
    <w:p>
      <w:pPr>
        <w:spacing w:after="0"/>
        <w:ind w:left="0"/>
        <w:jc w:val="left"/>
      </w:pPr>
      <w:r>
        <w:rPr>
          <w:rFonts w:ascii="Times New Roman"/>
          <w:b/>
          <w:i w:val="false"/>
          <w:color w:val="000000"/>
        </w:rPr>
        <w:t xml:space="preserve"> 14-бап. Ақпарат алу және беру жөніндегі өкiлеттiктер</w:t>
      </w:r>
    </w:p>
    <w:bookmarkEnd w:id="107"/>
    <w:bookmarkStart w:name="z48" w:id="108"/>
    <w:p>
      <w:pPr>
        <w:spacing w:after="0"/>
        <w:ind w:left="0"/>
        <w:jc w:val="both"/>
      </w:pPr>
      <w:r>
        <w:rPr>
          <w:rFonts w:ascii="Times New Roman"/>
          <w:b w:val="false"/>
          <w:i w:val="false"/>
          <w:color w:val="000000"/>
          <w:sz w:val="28"/>
        </w:rPr>
        <w:t>
      Уәкiлеттi органға жүктелген, қаржы нарығы мен қаржы ұйымдарын, Қазақстан Республикасы бейрезидент-банктерінің филиалдарын, Қазақстан Республикасы бейрезидент-сақтандыру (қайта сақтандыру) ұйымдарының филиалдарын, Қазақстан Республикасы бейрезидент-сақтандыру брокерлерінің филиалдарын мемлекеттік реттеу, бақылау және қадағалау функцияларын сапалы және уақтылы орындауды қамтамасыз ету, осы Заңның және Қазақстан Республикасының өзге де заңдарының талаптарын iске асыру мақсатында уәкiлеттi орган кез келген жеке және заңды тұлғалардан, Қазақстан Республикасы бейрезидент-банктерінің филиалдарынан, Қазақстан Республикасы бейрезидент-сақтандыру (қайта сақтандыру) ұйымдарының филиалдарынан, Қазақстан Республикасы бейрезидент-сақтандыру брокерлерінің филиалдарынан, сондай-ақ мемлекеттiк органдардан қажетті ақпаратты, оның ішінде қызметтiк, коммерциялық, банктік және заңмен қорғалатын өзге де құпияны құрайтын мәлiметтердi өтеусіз алуға құқылы. Бұл ретте алынған ақпарат жария етілуге жатпайды.</w:t>
      </w:r>
    </w:p>
    <w:bookmarkEnd w:id="108"/>
    <w:bookmarkStart w:name="z49" w:id="109"/>
    <w:p>
      <w:pPr>
        <w:spacing w:after="0"/>
        <w:ind w:left="0"/>
        <w:jc w:val="both"/>
      </w:pPr>
      <w:r>
        <w:rPr>
          <w:rFonts w:ascii="Times New Roman"/>
          <w:b w:val="false"/>
          <w:i w:val="false"/>
          <w:color w:val="000000"/>
          <w:sz w:val="28"/>
        </w:rPr>
        <w:t>
      Уәкілетті орган осы баптың бірінші бөлігінде көрсетілген, алынған ақпаратты Қазақстан Республикасының Ұлттық Банкіне, соның ішінде оның уәкілетті органның ақпараттық жүйелеріне қолжетімділігін қамтамасыз ету арқылы береді.</w:t>
      </w:r>
    </w:p>
    <w:bookmarkEnd w:id="109"/>
    <w:bookmarkStart w:name="z2352" w:id="110"/>
    <w:p>
      <w:pPr>
        <w:spacing w:after="0"/>
        <w:ind w:left="0"/>
        <w:jc w:val="both"/>
      </w:pPr>
      <w:r>
        <w:rPr>
          <w:rFonts w:ascii="Times New Roman"/>
          <w:b w:val="false"/>
          <w:i w:val="false"/>
          <w:color w:val="000000"/>
          <w:sz w:val="28"/>
        </w:rPr>
        <w:t>
      Мемлекеттік органдар, қаржы және өзге де ұйымдар, олардың қауымдастықтары (одақтары), сондай-ақ жеке тұлғалар, Қазақстан Республикасы бейрезидент-банктерінің филиалдары, Қазақстан Республикасы бейрезидент-сақтандыру (қайта сақтандыру) ұйымдарының филиалдары, Қазақстан Республикасы бейрезидент-сақтандыру брокерлерінің филиалдары уәкілетті органның сұрау салуы бойынша құжаттарды, қаржылық есептілікті қоса алғанда, есептілікті және қажет болған жағдайда уәкілетті органның өз функцияларын орындауы үшін қажетті өзге де қосымша ақпаратты беруге міндетті.</w:t>
      </w:r>
    </w:p>
    <w:bookmarkEnd w:id="110"/>
    <w:bookmarkStart w:name="z2353" w:id="111"/>
    <w:p>
      <w:pPr>
        <w:spacing w:after="0"/>
        <w:ind w:left="0"/>
        <w:jc w:val="both"/>
      </w:pPr>
      <w:r>
        <w:rPr>
          <w:rFonts w:ascii="Times New Roman"/>
          <w:b w:val="false"/>
          <w:i w:val="false"/>
          <w:color w:val="000000"/>
          <w:sz w:val="28"/>
        </w:rPr>
        <w:t>
      Уәкілетті органның жұмыскерлері бақылау және қадағалау функцияларын жүзеге асыруы барысында алынған, қызметтік, коммерциялық, банктік немесе заңмен қорғалатын өзге де құпияны құрайтын мәліметтерді жария еткені үшін Қазақстан Республикасының заңдарына сәйкес жауапты болады.</w:t>
      </w:r>
    </w:p>
    <w:bookmarkEnd w:id="1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14-бап жаңа редакцияда - ҚР 03.07.2019 </w:t>
      </w:r>
      <w:r>
        <w:rPr>
          <w:rFonts w:ascii="Times New Roman"/>
          <w:b w:val="false"/>
          <w:i w:val="false"/>
          <w:color w:val="000000"/>
          <w:sz w:val="28"/>
        </w:rPr>
        <w:t>№ 262-VI</w:t>
      </w:r>
      <w:r>
        <w:rPr>
          <w:rFonts w:ascii="Times New Roman"/>
          <w:b w:val="false"/>
          <w:i w:val="false"/>
          <w:color w:val="ff0000"/>
          <w:sz w:val="28"/>
        </w:rPr>
        <w:t xml:space="preserve"> Заңымен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14-1-бап. Уәкілетті органның Қазақстан Республикасының Ұлттық Банкімен және Қазақстан Республикасының Үкіметімен қаржы жүйесінің тұрақтылығы мәселелері бойынша өзара іс-қимылы </w:t>
      </w:r>
    </w:p>
    <w:p>
      <w:pPr>
        <w:spacing w:after="0"/>
        <w:ind w:left="0"/>
        <w:jc w:val="both"/>
      </w:pPr>
      <w:r>
        <w:rPr>
          <w:rFonts w:ascii="Times New Roman"/>
          <w:b w:val="false"/>
          <w:i w:val="false"/>
          <w:color w:val="000000"/>
          <w:sz w:val="28"/>
        </w:rPr>
        <w:t>
      Уәкілетті орган Қазақстан Республикасының Ұлттық Банкімен және Қазақстан Республикасының Үкіметімен қаржы жүйесінің тұрақтылығы мәселелері бойынша мыналар:</w:t>
      </w:r>
    </w:p>
    <w:p>
      <w:pPr>
        <w:spacing w:after="0"/>
        <w:ind w:left="0"/>
        <w:jc w:val="both"/>
      </w:pPr>
      <w:r>
        <w:rPr>
          <w:rFonts w:ascii="Times New Roman"/>
          <w:b w:val="false"/>
          <w:i w:val="false"/>
          <w:color w:val="000000"/>
          <w:sz w:val="28"/>
        </w:rPr>
        <w:t>
      1) жалпымемлекеттік мәні бар болжамды іс-әрекеттер және қол жеткізілген нәтижелер туралы бір-біріне ақпарат беру;</w:t>
      </w:r>
    </w:p>
    <w:p>
      <w:pPr>
        <w:spacing w:after="0"/>
        <w:ind w:left="0"/>
        <w:jc w:val="both"/>
      </w:pPr>
      <w:r>
        <w:rPr>
          <w:rFonts w:ascii="Times New Roman"/>
          <w:b w:val="false"/>
          <w:i w:val="false"/>
          <w:color w:val="000000"/>
          <w:sz w:val="28"/>
        </w:rPr>
        <w:t>
      2) қаржылық тұрақтылық үшін тәуекел факторларын бірлесіп бағалау;</w:t>
      </w:r>
    </w:p>
    <w:p>
      <w:pPr>
        <w:spacing w:after="0"/>
        <w:ind w:left="0"/>
        <w:jc w:val="both"/>
      </w:pPr>
      <w:r>
        <w:rPr>
          <w:rFonts w:ascii="Times New Roman"/>
          <w:b w:val="false"/>
          <w:i w:val="false"/>
          <w:color w:val="000000"/>
          <w:sz w:val="28"/>
        </w:rPr>
        <w:t>
      3) жүйелік тәуекелді барынша азайту, қаржылық дағдарыстың туындауын болғызбау және оның салдарын барынша азайту мақсатында келісілген шешімдердің кешенін әзірлеу, қабылдау және іске асыру;</w:t>
      </w:r>
    </w:p>
    <w:p>
      <w:pPr>
        <w:spacing w:after="0"/>
        <w:ind w:left="0"/>
        <w:jc w:val="both"/>
      </w:pPr>
      <w:r>
        <w:rPr>
          <w:rFonts w:ascii="Times New Roman"/>
          <w:b w:val="false"/>
          <w:i w:val="false"/>
          <w:color w:val="000000"/>
          <w:sz w:val="28"/>
        </w:rPr>
        <w:t>
      4) қаржылық тұрақтылық мәселелері бойынша келісімдер жасасу арқылы өзара іс-қимыл жасайды.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2-тарау 14-1-баппен толықтырылды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17" w:id="112"/>
    <w:p>
      <w:pPr>
        <w:spacing w:after="0"/>
        <w:ind w:left="0"/>
        <w:jc w:val="left"/>
      </w:pPr>
      <w:r>
        <w:rPr>
          <w:rFonts w:ascii="Times New Roman"/>
          <w:b/>
          <w:i w:val="false"/>
          <w:color w:val="000000"/>
        </w:rPr>
        <w:t xml:space="preserve"> 15-бап. Уәкiлеттi органның Қазақстан Республикасының басқа мемлекеттiк органдарымен және басқа мемлекеттердiң қаржы рыноктары мен қаржылық ұйымдарды реттеудi, бақылауды және қадағалауды жүзеге асыратын органдарымен өзара әрекетi</w:t>
      </w:r>
    </w:p>
    <w:bookmarkEnd w:id="112"/>
    <w:p>
      <w:pPr>
        <w:spacing w:after="0"/>
        <w:ind w:left="0"/>
        <w:jc w:val="both"/>
      </w:pPr>
      <w:r>
        <w:rPr>
          <w:rFonts w:ascii="Times New Roman"/>
          <w:b w:val="false"/>
          <w:i w:val="false"/>
          <w:color w:val="ff0000"/>
          <w:sz w:val="28"/>
        </w:rPr>
        <w:t xml:space="preserve">
      Ескерту. 15-баптың тақырыбына өзгеріс енгізілді - ҚР 03.07.2019 </w:t>
      </w:r>
      <w:r>
        <w:rPr>
          <w:rFonts w:ascii="Times New Roman"/>
          <w:b w:val="false"/>
          <w:i w:val="false"/>
          <w:color w:val="ff0000"/>
          <w:sz w:val="28"/>
        </w:rPr>
        <w:t>№ 262-VI</w:t>
      </w:r>
      <w:r>
        <w:rPr>
          <w:rFonts w:ascii="Times New Roman"/>
          <w:b w:val="false"/>
          <w:i w:val="false"/>
          <w:color w:val="ff0000"/>
          <w:sz w:val="28"/>
        </w:rPr>
        <w:t xml:space="preserve"> Заңымен (01.01.2020 бастап қолданысқа енгізіледі).</w:t>
      </w:r>
    </w:p>
    <w:p>
      <w:pPr>
        <w:spacing w:after="0"/>
        <w:ind w:left="0"/>
        <w:jc w:val="both"/>
      </w:pPr>
      <w:r>
        <w:rPr>
          <w:rFonts w:ascii="Times New Roman"/>
          <w:b w:val="false"/>
          <w:i w:val="false"/>
          <w:color w:val="000000"/>
          <w:sz w:val="28"/>
        </w:rPr>
        <w:t xml:space="preserve">
      1. Уәкiлеттi орган өз қызметiнде Қазақстан Республикасының заң актiлерiмен өзiне берiлген өкiлеттiктерi шегiнде ешкiмге тәуелсiз. Қазақстан Республикасының заң актiлерiнде көзделген жағдайларды қоспағанда, мемлекеттiк органдар уәкiлеттi органның заң тұрғысында бекiтiлген өкiлеттiктерiн iске асыру жөнiндегi қызметiне араласуға құқылы емес. </w:t>
      </w:r>
    </w:p>
    <w:p>
      <w:pPr>
        <w:spacing w:after="0"/>
        <w:ind w:left="0"/>
        <w:jc w:val="both"/>
      </w:pPr>
      <w:r>
        <w:rPr>
          <w:rFonts w:ascii="Times New Roman"/>
          <w:b w:val="false"/>
          <w:i w:val="false"/>
          <w:color w:val="000000"/>
          <w:sz w:val="28"/>
        </w:rPr>
        <w:t>
      2. Уәкiлеттi орган Қазақстан Республикасының заңдарында көзделген құзыретi шегiнде өз қызметiн басқа мемлекеттiк органдармен үйлестiредi.</w:t>
      </w:r>
    </w:p>
    <w:bookmarkStart w:name="z73" w:id="113"/>
    <w:p>
      <w:pPr>
        <w:spacing w:after="0"/>
        <w:ind w:left="0"/>
        <w:jc w:val="both"/>
      </w:pPr>
      <w:r>
        <w:rPr>
          <w:rFonts w:ascii="Times New Roman"/>
          <w:b w:val="false"/>
          <w:i w:val="false"/>
          <w:color w:val="000000"/>
          <w:sz w:val="28"/>
        </w:rPr>
        <w:t xml:space="preserve">
      Уәкілетті орган Қазақстан Республикасының халықаралық шарттарына сәйкес алынған ақпаратты Қазақстан Республикасының басқа мемлекеттік органдарына, сондай-ақ осы баптың </w:t>
      </w:r>
      <w:r>
        <w:rPr>
          <w:rFonts w:ascii="Times New Roman"/>
          <w:b w:val="false"/>
          <w:i w:val="false"/>
          <w:color w:val="000000"/>
          <w:sz w:val="28"/>
        </w:rPr>
        <w:t>4-тармағында</w:t>
      </w:r>
      <w:r>
        <w:rPr>
          <w:rFonts w:ascii="Times New Roman"/>
          <w:b w:val="false"/>
          <w:i w:val="false"/>
          <w:color w:val="000000"/>
          <w:sz w:val="28"/>
        </w:rPr>
        <w:t xml:space="preserve"> көрсетілген ұйымдарға осы бапта көзделген шарттармен береді.</w:t>
      </w:r>
    </w:p>
    <w:bookmarkEnd w:id="113"/>
    <w:bookmarkStart w:name="z74" w:id="114"/>
    <w:p>
      <w:pPr>
        <w:spacing w:after="0"/>
        <w:ind w:left="0"/>
        <w:jc w:val="both"/>
      </w:pPr>
      <w:r>
        <w:rPr>
          <w:rFonts w:ascii="Times New Roman"/>
          <w:b w:val="false"/>
          <w:i w:val="false"/>
          <w:color w:val="000000"/>
          <w:sz w:val="28"/>
        </w:rPr>
        <w:t>
      Уәкілетті орган Қазақстан Республикасының халықаралық шарттарына, құпия ақпарат алмасуды көздейтін шарттарға сәйкес алынған ақпаратты Қазақстан Республикасының басқа мемлекеттік органдарына осындай ақпаратты ұсынған тараптың келісімімен ғана береді.</w:t>
      </w:r>
    </w:p>
    <w:bookmarkEnd w:id="11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bookmarkStart w:name="z2356" w:id="115"/>
    <w:p>
      <w:pPr>
        <w:spacing w:after="0"/>
        <w:ind w:left="0"/>
        <w:jc w:val="both"/>
      </w:pPr>
      <w:r>
        <w:rPr>
          <w:rFonts w:ascii="Times New Roman"/>
          <w:b w:val="false"/>
          <w:i w:val="false"/>
          <w:color w:val="000000"/>
          <w:sz w:val="28"/>
        </w:rPr>
        <w:t>
      4. Уәкілетті орган Қазақстан Республикасының халықаралық шарты, құпия ақпарат алмасуды көздейтін шарт негізінде және соларға сәйкес басқа мемлекеттердің бақылау және қадағалау органдарымен, халықаралық және өзге де ұйымдармен ынтымақтасады және құпиялылықты сақтай отырып, бағалы қағаздар нарығындағы коммерциялық құпияны, банк құпиясын, сақтандыру құпиясын немесе заңмен қорғалатын өзге де құпияны құрайтын, бақылау және қадағалау функцияларын жүзеге асыру үшін қажетті ақпарат алмасуға құқылы.</w:t>
      </w:r>
    </w:p>
    <w:bookmarkEnd w:id="115"/>
    <w:p>
      <w:pPr>
        <w:spacing w:after="0"/>
        <w:ind w:left="0"/>
        <w:jc w:val="both"/>
      </w:pPr>
      <w:r>
        <w:rPr>
          <w:rFonts w:ascii="Times New Roman"/>
          <w:b w:val="false"/>
          <w:i w:val="false"/>
          <w:color w:val="000000"/>
          <w:sz w:val="28"/>
        </w:rPr>
        <w:t>
      Осы тармақтың бірінші бөлігінде көрсетілген өзге де ұйымдар деп банктік сектордың, бағалы қағаздар нарығының және сақтандыру нарығының қызметін реттеудің бірыңғай стандарттарын тұжырымдау мақсатында құрылған, басқа мемлекеттердің орталық банктерінің, бақылау және қадағалау органдарының бірлестіктері түсініледі.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15-бапқа өзгерістер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89" w:id="116"/>
    <w:p>
      <w:pPr>
        <w:spacing w:after="0"/>
        <w:ind w:left="0"/>
        <w:jc w:val="left"/>
      </w:pPr>
      <w:r>
        <w:rPr>
          <w:rFonts w:ascii="Times New Roman"/>
          <w:b/>
          <w:i w:val="false"/>
          <w:color w:val="000000"/>
        </w:rPr>
        <w:t xml:space="preserve"> 2-1-тарау. Қаржы нарығы мен қаржы ұйымдарын және Қазақстан Республикасының қаржы заңнамасы саласындағы бақылау мен қадағалауды ұйымдастыру және жүзеге асыру тәртібі</w:t>
      </w:r>
    </w:p>
    <w:bookmarkEnd w:id="116"/>
    <w:p>
      <w:pPr>
        <w:spacing w:after="0"/>
        <w:ind w:left="0"/>
        <w:jc w:val="both"/>
      </w:pPr>
      <w:r>
        <w:rPr>
          <w:rFonts w:ascii="Times New Roman"/>
          <w:b w:val="false"/>
          <w:i w:val="false"/>
          <w:color w:val="ff0000"/>
          <w:sz w:val="28"/>
        </w:rPr>
        <w:t xml:space="preserve">
      Ескерту. Заң 2-1-тараумен толықтырылды - ҚР 03.07.2019 </w:t>
      </w:r>
      <w:r>
        <w:rPr>
          <w:rFonts w:ascii="Times New Roman"/>
          <w:b w:val="false"/>
          <w:i w:val="false"/>
          <w:color w:val="ff0000"/>
          <w:sz w:val="28"/>
        </w:rPr>
        <w:t>№ 262-VI</w:t>
      </w:r>
      <w:r>
        <w:rPr>
          <w:rFonts w:ascii="Times New Roman"/>
          <w:b w:val="false"/>
          <w:i w:val="false"/>
          <w:color w:val="ff0000"/>
          <w:sz w:val="28"/>
        </w:rPr>
        <w:t xml:space="preserve"> Заңымен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w:t>
      </w:r>
    </w:p>
    <w:p>
      <w:pPr>
        <w:spacing w:after="0"/>
        <w:ind w:left="0"/>
        <w:jc w:val="both"/>
      </w:pPr>
      <w:r>
        <w:rPr>
          <w:rFonts w:ascii="Times New Roman"/>
          <w:b/>
          <w:i w:val="false"/>
          <w:color w:val="000000"/>
          <w:sz w:val="28"/>
        </w:rPr>
        <w:t>15-1-бап. Қаржы нарығы мен қаржы ұйымдарын және Қазақстан Республикасының қаржы заңнамасы саласындағы бақылау мен қадағалау</w:t>
      </w:r>
    </w:p>
    <w:bookmarkStart w:name="z2358" w:id="117"/>
    <w:p>
      <w:pPr>
        <w:spacing w:after="0"/>
        <w:ind w:left="0"/>
        <w:jc w:val="both"/>
      </w:pPr>
      <w:r>
        <w:rPr>
          <w:rFonts w:ascii="Times New Roman"/>
          <w:b w:val="false"/>
          <w:i w:val="false"/>
          <w:color w:val="000000"/>
          <w:sz w:val="28"/>
        </w:rPr>
        <w:t>
      1. Қаржы нарығы мен қаржы ұйымдарын және Қазақстан Республикасының қаржы заңнамасы саласындағы бақылау мен қадағалауды өздерінің құзыреті шегінде уәкілетті орган және Қазақстан Республикасының Ұлттық Банкі (осы тараудың мақсаты үшін бұдан әрі – бақылау және қадағалау органдары) жүзеге асырады.</w:t>
      </w:r>
    </w:p>
    <w:bookmarkEnd w:id="117"/>
    <w:p>
      <w:pPr>
        <w:spacing w:after="0"/>
        <w:ind w:left="0"/>
        <w:jc w:val="both"/>
      </w:pPr>
      <w:r>
        <w:rPr>
          <w:rFonts w:ascii="Times New Roman"/>
          <w:b w:val="false"/>
          <w:i w:val="false"/>
          <w:color w:val="000000"/>
          <w:sz w:val="28"/>
        </w:rPr>
        <w:t>
      Қазақстан Республикасының қаржы заңнамасы саласындағы бақылау мен қадағалау құзыреті шегінде бақылау және қадағалау органдарының қаржы ұйымдарының, олардың филиалдары мен үлестес тұлғаларының, Қазақстан Даму Банкінің, бағалы қағаздар нарығындағы қызметті жүзеге асыратын заңды тұлғалардың, бағалы қағаздар нарығының өзге де субъектілерінің, бағалы қағаздар эмитенттерінің, кредиттік бюролардың, банк холдингтерінің, банк конгломераттарының, банктердің ірі қатысушыларының, сақтандыру холдингтерінің, сақтандыру топтарының, сақтандыру (қайта сақтандыру) ұйымдарының ірі қатысушыларының, сақтандыру төлемдерін жүзеге асыруға кепілдік беретін ұйымның, сақтандыру нарығында актуарлық қызметті жүзеге асыруға арналған лицензиясы бар актуарийлердің, арнайы қаржы компанияларының, ислам арнайы қаржы компанияларының, инвестициялық қорлардың, инвестициялық портфельді басқарушылардың ірі қатысушыларының, банктің, сақтандыру (қайта сақтандыру) ұйымының, инвестициялық портфельді басқарушының ірі қатысушысы, банк холдингі, сақтандыру холдингі белгілері бар тұлғалардың, кәсіби ұйымдардың, коллекторлық агенттіктердің, төлем жүйесіне қатысушылардың, төлем жүйелері операторлары мен операциялық орталықтарының, оның ішінде олармен жасалған шарт бойынша төлем жүйесінің жұмыс істеуі үшін қызметтер көрсетуге уәкілеттік берілген кез келген өзге тұлғаның, көрсетілетін төлем қызметтерін берушілердің, оның ішінде олармен жасалған шарт бойынша төлем қызметтерін көрсету жөніндегі функцияларды жүзеге асыруға уәкілеттік берілген кез келген өзге тұлғаның, төлем ұйымдарының, сондай-ақ валюталық операцияларды жүзеге асыратын тұлғалардың, банктердің, сақтандыру (қайта сақтандыру) ұйымдарының уақытша әкімшіліктерінің (уақытша әкімшілерінің), тарату комиссияларының,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тарату комиссияларының, Қазақстан Республикасы бейрезидент-сақтандыру брокерлері филиалдарының (бұдан әрі – тексерілетін субъект) Қазақстан Республикасының банк, валюталық заңнамасында, Қазақстан Республикасының сақтандыру ісі және сақтандыру қызметі, төлемдер және төлем жүйелері, зейнетақымен қамсыздандыру, бағалы қағаздар рыногы, бухгалтерлік есеп пен қаржылық есептілік, кредиттік бюролар және кредиттік тарихты қалыптастыру, пошта, Қазақстанның Даму Банкі, микроқаржылық қызмет, коллекторлық қызмет, Сақтандыру төлемдеріне кепілдік беру қоры, қылмыстық жолмен алынған кірістерді заңдастыруға (жылыстатуға) және терроризмді қаржыландыруға қарсы іс-қимыл, акционерлік қоғамдар, инвестициялық және венчурлік қорлар туралы заңнамасында және Қазақстан Республикасының өзге де заңдарында, сондай-ақ Қазақстан Республикасының Ұлттық Банкі бекіткен бухгалтерлік есеп жүргізуді автоматтандыру қағидаларында белгіленген талаптарды сақтауына бақылауды және қадағалауды жүзеге асыруын, қаржылық көрсетілетін қызметтерді тұтынушылардың құқықтары мен заңды мүдделерін бұзушылықтарды, Қазақстан Республикасының ұлттық және экономикалық қауіпсіздігіне, оның қаржы жүйесінің тұрақтылығына қауіп төндіретін бұзушылықтарды анықтауды, қаржы ұйымдарының,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банк конгломераттарының және (немесе) сақтандыру топтарының қызметіндегі кемшіліктерді және (немесе) тәуекелдерді анықтауды көздейді.</w:t>
      </w:r>
    </w:p>
    <w:bookmarkStart w:name="z2359" w:id="118"/>
    <w:p>
      <w:pPr>
        <w:spacing w:after="0"/>
        <w:ind w:left="0"/>
        <w:jc w:val="both"/>
      </w:pPr>
      <w:r>
        <w:rPr>
          <w:rFonts w:ascii="Times New Roman"/>
          <w:b w:val="false"/>
          <w:i w:val="false"/>
          <w:color w:val="000000"/>
          <w:sz w:val="28"/>
        </w:rPr>
        <w:t>
      2. Бақылау нәтижелері бойынша бақылау және қадағалау органы осы Заң мен Қазақстан Республикасының өзге де заңдарына сәйкес және өзінің бақылау функцияларын жүзеге асыру барысында тексерілетін субъектілердің Қазақстан Республикасы заңнамасының талаптарын бұзуын, қаржы ұйымдарының,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банк конгломераттарының және (немесе) сақтандыру топтарының қызметіндегі кемшіліктерді және (немесе) тәуекелдерді анықтаған жағдайда, әкімшілік іс жүргізуді қозғайды не Қазақстан Республикасының заңдарында көзделген өзге де шараларды, оның ішінде құқық шектеу шараларын қолданады.</w:t>
      </w:r>
    </w:p>
    <w:bookmarkEnd w:id="118"/>
    <w:p>
      <w:pPr>
        <w:spacing w:after="0"/>
        <w:ind w:left="0"/>
        <w:jc w:val="both"/>
      </w:pPr>
      <w:r>
        <w:rPr>
          <w:rFonts w:ascii="Times New Roman"/>
          <w:b w:val="false"/>
          <w:i w:val="false"/>
          <w:color w:val="000000"/>
          <w:sz w:val="28"/>
        </w:rPr>
        <w:t>
      Қадағалау нәтижелері бойынша бақылау және қадағалау органы осы Заң мен Қазақстан Республикасының өзге де заңдарына сәйкес және өзінің қадағалау функцияларын жүзеге асыру барысында тексерілетін субъектілердің Қазақстан Республикасы заңнамасының талаптарын бұзуын, қаржы ұйымдарының,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банк конгломераттарының және (немесе) сақтандыру топтарының қызметіндегі кемшіліктерді және (немесе) тәуекелдерді анықтаған жағдайда, әкімшілік іс жүргізуді қозғамастан, Қазақстан Республикасының заңдарында көзделген шараларды, оның ішінде құқық шектеу шараларын қолданады.</w:t>
      </w:r>
    </w:p>
    <w:bookmarkStart w:name="z2360" w:id="119"/>
    <w:p>
      <w:pPr>
        <w:spacing w:after="0"/>
        <w:ind w:left="0"/>
        <w:jc w:val="both"/>
      </w:pPr>
      <w:r>
        <w:rPr>
          <w:rFonts w:ascii="Times New Roman"/>
          <w:b w:val="false"/>
          <w:i w:val="false"/>
          <w:color w:val="000000"/>
          <w:sz w:val="28"/>
        </w:rPr>
        <w:t xml:space="preserve">
      3. Бақылау және қадағалау органы бақылауды және қадағалауды осы Заңға және Қазақстан Республикасының өзге де заңдарына сәйкес тексеру жүргізу нысандары мен өзге нысандарда жүзеге асырады. </w:t>
      </w:r>
    </w:p>
    <w:bookmarkEnd w:id="11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15-1-бапқа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15-2-бап. Тексеру түрлері</w:t>
      </w:r>
    </w:p>
    <w:bookmarkStart w:name="z2362" w:id="120"/>
    <w:p>
      <w:pPr>
        <w:spacing w:after="0"/>
        <w:ind w:left="0"/>
        <w:jc w:val="both"/>
      </w:pPr>
      <w:r>
        <w:rPr>
          <w:rFonts w:ascii="Times New Roman"/>
          <w:b w:val="false"/>
          <w:i w:val="false"/>
          <w:color w:val="000000"/>
          <w:sz w:val="28"/>
        </w:rPr>
        <w:t>
      1. Бақылау және қадағалау органы құзыреті шегінде дербес не басқа мемлекеттік органдарды және (немесе) ұйымдарды тарта отырып, тексерілетін субъектілердің қызметіне тәуекел дәрежесін бағалау негізінде тексерулерді, жоспардан тыс және құжаттамалық тексерулерді кешенді түрде не олардың қызметінің жекелеген мәселелері бойынша ішінара жүргізеді.</w:t>
      </w:r>
    </w:p>
    <w:bookmarkEnd w:id="120"/>
    <w:bookmarkStart w:name="z2363" w:id="121"/>
    <w:p>
      <w:pPr>
        <w:spacing w:after="0"/>
        <w:ind w:left="0"/>
        <w:jc w:val="both"/>
      </w:pPr>
      <w:r>
        <w:rPr>
          <w:rFonts w:ascii="Times New Roman"/>
          <w:b w:val="false"/>
          <w:i w:val="false"/>
          <w:color w:val="000000"/>
          <w:sz w:val="28"/>
        </w:rPr>
        <w:t>
      2. Құзыреті шегінде бақылау және қадағалау органы тексерілетін субъектіге барып жүзеге асыратын және тексерілетін субъектіге қатысты тәуекел дәрежесін бағалау негізінде тағайындалатын тексеру тәуекел дәрежесін бағалау негізінде тексеру болып табылады.</w:t>
      </w:r>
    </w:p>
    <w:bookmarkEnd w:id="121"/>
    <w:p>
      <w:pPr>
        <w:spacing w:after="0"/>
        <w:ind w:left="0"/>
        <w:jc w:val="both"/>
      </w:pPr>
      <w:r>
        <w:rPr>
          <w:rFonts w:ascii="Times New Roman"/>
          <w:b w:val="false"/>
          <w:i w:val="false"/>
          <w:color w:val="000000"/>
          <w:sz w:val="28"/>
        </w:rPr>
        <w:t>
      Субъектіні тәуекел дәрежесін бағалау негізінде тексеруді құзыреті шегінде бақылау және қадағалау органы жылына бір реттен жиілетпей жүзеге асырады.</w:t>
      </w:r>
    </w:p>
    <w:p>
      <w:pPr>
        <w:spacing w:after="0"/>
        <w:ind w:left="0"/>
        <w:jc w:val="both"/>
      </w:pPr>
      <w:r>
        <w:rPr>
          <w:rFonts w:ascii="Times New Roman"/>
          <w:b w:val="false"/>
          <w:i w:val="false"/>
          <w:color w:val="000000"/>
          <w:sz w:val="28"/>
        </w:rPr>
        <w:t>
      Тексерілуге жататын субъектілердің тізбесін құзыреті шегінде бақылау және қадағалау органы тексерілетін субъектілердің қызметіне байланысты тәуекелдерді бағалауды ескере отырып, жартыжылдық негізде жасайды.</w:t>
      </w:r>
    </w:p>
    <w:p>
      <w:pPr>
        <w:spacing w:after="0"/>
        <w:ind w:left="0"/>
        <w:jc w:val="both"/>
      </w:pPr>
      <w:r>
        <w:rPr>
          <w:rFonts w:ascii="Times New Roman"/>
          <w:b w:val="false"/>
          <w:i w:val="false"/>
          <w:color w:val="000000"/>
          <w:sz w:val="28"/>
        </w:rPr>
        <w:t>
      Тәуекел дәрежесін бағалау негізінде тексерілуге жататын субъектілердің тізбесін құзыреті шегінде бақылау және қадағалау органының басшысы не өзге де уәкілетті лауазымды адамдар бақылау және қадағалау органы басшысының тиісті бұйрығының негізінде бекітеді.</w:t>
      </w:r>
    </w:p>
    <w:bookmarkStart w:name="z2364" w:id="122"/>
    <w:p>
      <w:pPr>
        <w:spacing w:after="0"/>
        <w:ind w:left="0"/>
        <w:jc w:val="both"/>
      </w:pPr>
      <w:r>
        <w:rPr>
          <w:rFonts w:ascii="Times New Roman"/>
          <w:b w:val="false"/>
          <w:i w:val="false"/>
          <w:color w:val="000000"/>
          <w:sz w:val="28"/>
        </w:rPr>
        <w:t>
      3. Жоспардан тыс тексеруді құзыреті шегінде бақылау және қадағалау органы тексерілетін субъектіге бара отырып, мынадай жағдайларда:</w:t>
      </w:r>
    </w:p>
    <w:bookmarkEnd w:id="122"/>
    <w:p>
      <w:pPr>
        <w:spacing w:after="0"/>
        <w:ind w:left="0"/>
        <w:jc w:val="both"/>
      </w:pPr>
      <w:r>
        <w:rPr>
          <w:rFonts w:ascii="Times New Roman"/>
          <w:b w:val="false"/>
          <w:i w:val="false"/>
          <w:color w:val="000000"/>
          <w:sz w:val="28"/>
        </w:rPr>
        <w:t>
      1) Қазақстан Республикасының заңнамасында белгіленген тәртіппен берілетін, жеке және заңды тұлғалардың өтініштерінің және мемлекеттік органдардың сұрау салуларының келіп түсуіне, сондай-ақ Қазақстан Республикасының заңнамасын бұзушылықтар туралы өзге де ақпараттың келіп түсуіне байланысты;</w:t>
      </w:r>
    </w:p>
    <w:p>
      <w:pPr>
        <w:spacing w:after="0"/>
        <w:ind w:left="0"/>
        <w:jc w:val="both"/>
      </w:pPr>
      <w:r>
        <w:rPr>
          <w:rFonts w:ascii="Times New Roman"/>
          <w:b w:val="false"/>
          <w:i w:val="false"/>
          <w:color w:val="000000"/>
          <w:sz w:val="28"/>
        </w:rPr>
        <w:t>
      2) бақылау және қадағалау функцияларын орындау шеңберінде Қазақстан Республикасы заңнамасының талаптарын бұзушылықтар не қаржы ұйымының, Қазақстан Республикасы бейрезидент-банкі филиалының, Қазақстан Республикасы бейрезидент-сақтандыру (қайта сақтандыру) ұйымы филиалының, Қазақстан Республикасы бейрезидент-сақтандыру брокері филиалының, банк конгломератының, сақтандыру тобының тұрақты жұмыс істеуіне және (немесе) олардың клиенттерінің мүдделеріне қатер төндіретін жағдайдың жасалуына алып келуі мүмкін кемшіліктер және (немесе) тәуекелдер анықталған жағдайда;</w:t>
      </w:r>
    </w:p>
    <w:p>
      <w:pPr>
        <w:spacing w:after="0"/>
        <w:ind w:left="0"/>
        <w:jc w:val="both"/>
      </w:pPr>
      <w:r>
        <w:rPr>
          <w:rFonts w:ascii="Times New Roman"/>
          <w:b w:val="false"/>
          <w:i w:val="false"/>
          <w:color w:val="000000"/>
          <w:sz w:val="28"/>
        </w:rPr>
        <w:t>
      3) Қазақстан Республикасының ұлттық және экономикалық қауіпсіздігіне, оның қаржы жүйесінің тұрақтылығына қатер төнген кезде;</w:t>
      </w:r>
    </w:p>
    <w:p>
      <w:pPr>
        <w:spacing w:after="0"/>
        <w:ind w:left="0"/>
        <w:jc w:val="both"/>
      </w:pPr>
      <w:r>
        <w:rPr>
          <w:rFonts w:ascii="Times New Roman"/>
          <w:b w:val="false"/>
          <w:i w:val="false"/>
          <w:color w:val="000000"/>
          <w:sz w:val="28"/>
        </w:rPr>
        <w:t>
      4) алдыңғы тексеруде анықталған Қазақстан Республикасы заңнамасының талаптарын бұзушылықтардың жойылуын бақылау мақсатында;</w:t>
      </w:r>
    </w:p>
    <w:p>
      <w:pPr>
        <w:spacing w:after="0"/>
        <w:ind w:left="0"/>
        <w:jc w:val="both"/>
      </w:pPr>
      <w:r>
        <w:rPr>
          <w:rFonts w:ascii="Times New Roman"/>
          <w:b w:val="false"/>
          <w:i w:val="false"/>
          <w:color w:val="000000"/>
          <w:sz w:val="28"/>
        </w:rPr>
        <w:t>
      5) банкті өз депозиторлары мен кредиторларының мүдделеріне қатер төндіретін және (немесе) қаржы жүйесінің тұрақтылығына қатер төндіретін қаржылық жағдайы орнықсыз банктер санатына жатқызған және (немесе) банкті төлемге қабілетсіз банктер санатына жатқызған жағдайда;</w:t>
      </w:r>
    </w:p>
    <w:p>
      <w:pPr>
        <w:spacing w:after="0"/>
        <w:ind w:left="0"/>
        <w:jc w:val="both"/>
      </w:pPr>
      <w:r>
        <w:rPr>
          <w:rFonts w:ascii="Times New Roman"/>
          <w:b w:val="false"/>
          <w:i w:val="false"/>
          <w:color w:val="000000"/>
          <w:sz w:val="28"/>
        </w:rPr>
        <w:t>
      6) Қазақстан Республикасы бейрезидент-банкінің филиалын өз депозиторлары мен кредиторларының мүдделеріне қатер төндіретін және (немесе) қаржы жүйесінің тұрақтылығына қатер төндіретін қаржылық жағдайы орнықсыз Қазақстан Республикасы бейрезидент-банктері филиалдары санатына жатқызған жағдайда жүзеге асырады.</w:t>
      </w:r>
    </w:p>
    <w:p>
      <w:pPr>
        <w:spacing w:after="0"/>
        <w:ind w:left="0"/>
        <w:jc w:val="both"/>
      </w:pPr>
      <w:r>
        <w:rPr>
          <w:rFonts w:ascii="Times New Roman"/>
          <w:b w:val="false"/>
          <w:i w:val="false"/>
          <w:color w:val="000000"/>
          <w:sz w:val="28"/>
        </w:rPr>
        <w:t>
      Жоспардан тыс тексеру бір мезгілде бірнеше субъектінің Қазақстан Республикасы заңнамасының жекелеген талаптарын сақтауы мәселелері бойынша олардың қызметін қамтуы мүмкін.</w:t>
      </w:r>
    </w:p>
    <w:bookmarkStart w:name="z2365" w:id="123"/>
    <w:p>
      <w:pPr>
        <w:spacing w:after="0"/>
        <w:ind w:left="0"/>
        <w:jc w:val="both"/>
      </w:pPr>
      <w:r>
        <w:rPr>
          <w:rFonts w:ascii="Times New Roman"/>
          <w:b w:val="false"/>
          <w:i w:val="false"/>
          <w:color w:val="000000"/>
          <w:sz w:val="28"/>
        </w:rPr>
        <w:t>
      4. Құжаттамалық тексеруді құзыреті шегінде бақылау және қадағалау органы әкімшілік деректерді талдау процесінде не бақылау және қадағалау органының құзыретіне жататын мәселелер бойынша жеке, заңды тұлғалар мен мемлекеттік органдардың өтініштері және Қазақстан Республикасының заңнамасының сақталуын тексеруді талап ететін өзге де ақпараттың келіп түсуіне байланысты Қазақстан Республикасы заңнамасының талаптарын бұзушылық белгілері анықталған кезде тексерілетін субъектіге бармастан құжаттар мен ақпаратқа сұрау салу нысанында жүзеге асырады.</w:t>
      </w:r>
    </w:p>
    <w:bookmarkEnd w:id="12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15-2-бапқа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15-3-бап. Тәуекел дәрежесін бағалау негізінде тексеруді, жоспардан тыс тексеруді ұйымдастыру мен жүргізудің жалпы тәртібі</w:t>
      </w:r>
    </w:p>
    <w:bookmarkStart w:name="z2367" w:id="124"/>
    <w:p>
      <w:pPr>
        <w:spacing w:after="0"/>
        <w:ind w:left="0"/>
        <w:jc w:val="both"/>
      </w:pPr>
      <w:r>
        <w:rPr>
          <w:rFonts w:ascii="Times New Roman"/>
          <w:b w:val="false"/>
          <w:i w:val="false"/>
          <w:color w:val="000000"/>
          <w:sz w:val="28"/>
        </w:rPr>
        <w:t>
      1. Тәуекел дәрежесін бағалау негізінде тексеруді және жоспардан тыс тексеруді бақылау және қадағалау органы құзыреті шегінде бақылау және қадағалау органы басшысының орынбасары, бақылау және қадағалау органы аумақтық бөлімшелерінің басшылары не өзге де уәкілетті лауазымды адамдар тиісті бұйрық негізінде бекіткен тексеруді тағайындау туралы актінің негізінде жүргізеді.</w:t>
      </w:r>
    </w:p>
    <w:bookmarkEnd w:id="124"/>
    <w:p>
      <w:pPr>
        <w:spacing w:after="0"/>
        <w:ind w:left="0"/>
        <w:jc w:val="both"/>
      </w:pPr>
      <w:r>
        <w:rPr>
          <w:rFonts w:ascii="Times New Roman"/>
          <w:b w:val="false"/>
          <w:i w:val="false"/>
          <w:color w:val="000000"/>
          <w:sz w:val="28"/>
        </w:rPr>
        <w:t>
      Тәуекел дәрежесін бағалау негізінде тексеру немесе жоспардан тыс тексеру тағайындалған жағдайларда тексеруді тағайындау туралы актілер тексеруді тағайындау туралы актілерді тіркеу журналында тіркеледі. Бақылау және қадағалау органдарының бөлімшелері құзыреті шегінде тексеруді тағайындау туралы актілерді тіркеудің жеке журналдарын жүргізеді.</w:t>
      </w:r>
    </w:p>
    <w:p>
      <w:pPr>
        <w:spacing w:after="0"/>
        <w:ind w:left="0"/>
        <w:jc w:val="both"/>
      </w:pPr>
      <w:r>
        <w:rPr>
          <w:rFonts w:ascii="Times New Roman"/>
          <w:b w:val="false"/>
          <w:i w:val="false"/>
          <w:color w:val="000000"/>
          <w:sz w:val="28"/>
        </w:rPr>
        <w:t>
      Бақылау және қадағалау органы құзыреті шегінде тексеруді тағайындау туралы актіні тексеру басталғаннан кейін екі жұмыс күнінен кешіктірмей құқықтық статистика және арнайы есепке алу жөніндегі уәкілетті органда тіркейді.</w:t>
      </w:r>
    </w:p>
    <w:p>
      <w:pPr>
        <w:spacing w:after="0"/>
        <w:ind w:left="0"/>
        <w:jc w:val="both"/>
      </w:pPr>
      <w:r>
        <w:rPr>
          <w:rFonts w:ascii="Times New Roman"/>
          <w:b w:val="false"/>
          <w:i w:val="false"/>
          <w:color w:val="000000"/>
          <w:sz w:val="28"/>
        </w:rPr>
        <w:t>
      Тексеруді тағайындау туралы актіде:</w:t>
      </w:r>
    </w:p>
    <w:p>
      <w:pPr>
        <w:spacing w:after="0"/>
        <w:ind w:left="0"/>
        <w:jc w:val="both"/>
      </w:pPr>
      <w:r>
        <w:rPr>
          <w:rFonts w:ascii="Times New Roman"/>
          <w:b w:val="false"/>
          <w:i w:val="false"/>
          <w:color w:val="000000"/>
          <w:sz w:val="28"/>
        </w:rPr>
        <w:t>
      1) актінің нөмірі мен күні;</w:t>
      </w:r>
    </w:p>
    <w:p>
      <w:pPr>
        <w:spacing w:after="0"/>
        <w:ind w:left="0"/>
        <w:jc w:val="both"/>
      </w:pPr>
      <w:r>
        <w:rPr>
          <w:rFonts w:ascii="Times New Roman"/>
          <w:b w:val="false"/>
          <w:i w:val="false"/>
          <w:color w:val="000000"/>
          <w:sz w:val="28"/>
        </w:rPr>
        <w:t>
      2) тексеруші жұмыскерлердің, сондай-ақ тексеруге басшылық ету жүктелген адамдардың тегі, аты-жөні және лауазымы;</w:t>
      </w:r>
    </w:p>
    <w:p>
      <w:pPr>
        <w:spacing w:after="0"/>
        <w:ind w:left="0"/>
        <w:jc w:val="both"/>
      </w:pPr>
      <w:r>
        <w:rPr>
          <w:rFonts w:ascii="Times New Roman"/>
          <w:b w:val="false"/>
          <w:i w:val="false"/>
          <w:color w:val="000000"/>
          <w:sz w:val="28"/>
        </w:rPr>
        <w:t>
      3) өзіне қатысты тексеру жүргізу тағайындалған тексерілетін субъектінің атауы, оның орналасқан жері;</w:t>
      </w:r>
    </w:p>
    <w:p>
      <w:pPr>
        <w:spacing w:after="0"/>
        <w:ind w:left="0"/>
        <w:jc w:val="both"/>
      </w:pPr>
      <w:r>
        <w:rPr>
          <w:rFonts w:ascii="Times New Roman"/>
          <w:b w:val="false"/>
          <w:i w:val="false"/>
          <w:color w:val="000000"/>
          <w:sz w:val="28"/>
        </w:rPr>
        <w:t>
      4) тексерудің түрі;</w:t>
      </w:r>
    </w:p>
    <w:p>
      <w:pPr>
        <w:spacing w:after="0"/>
        <w:ind w:left="0"/>
        <w:jc w:val="both"/>
      </w:pPr>
      <w:r>
        <w:rPr>
          <w:rFonts w:ascii="Times New Roman"/>
          <w:b w:val="false"/>
          <w:i w:val="false"/>
          <w:color w:val="000000"/>
          <w:sz w:val="28"/>
        </w:rPr>
        <w:t>
      5) тексеруге жататын мәселелер;</w:t>
      </w:r>
    </w:p>
    <w:p>
      <w:pPr>
        <w:spacing w:after="0"/>
        <w:ind w:left="0"/>
        <w:jc w:val="both"/>
      </w:pPr>
      <w:r>
        <w:rPr>
          <w:rFonts w:ascii="Times New Roman"/>
          <w:b w:val="false"/>
          <w:i w:val="false"/>
          <w:color w:val="000000"/>
          <w:sz w:val="28"/>
        </w:rPr>
        <w:t>
      6) тексеруді жүргізу мерзімі;</w:t>
      </w:r>
    </w:p>
    <w:p>
      <w:pPr>
        <w:spacing w:after="0"/>
        <w:ind w:left="0"/>
        <w:jc w:val="both"/>
      </w:pPr>
      <w:r>
        <w:rPr>
          <w:rFonts w:ascii="Times New Roman"/>
          <w:b w:val="false"/>
          <w:i w:val="false"/>
          <w:color w:val="000000"/>
          <w:sz w:val="28"/>
        </w:rPr>
        <w:t>
      7) тексерілетін кезең көрсетіледі.</w:t>
      </w:r>
    </w:p>
    <w:bookmarkStart w:name="z2368" w:id="125"/>
    <w:p>
      <w:pPr>
        <w:spacing w:after="0"/>
        <w:ind w:left="0"/>
        <w:jc w:val="both"/>
      </w:pPr>
      <w:r>
        <w:rPr>
          <w:rFonts w:ascii="Times New Roman"/>
          <w:b w:val="false"/>
          <w:i w:val="false"/>
          <w:color w:val="000000"/>
          <w:sz w:val="28"/>
        </w:rPr>
        <w:t>
      2. Тексерілетін субъектінің басшысына (оның орынбасарына) тексеруді тағайындау туралы актінің көшірмесі табыс етілген күн тәуекел дәрежесін бағалау негізінде тексеру, жоспардан тыс тексеру жүргізудің басталуы деп есептеледі. Тексерілетін субъектіге тексеруді тағайындау туралы актінің көшірмесі табыс етілгеннен кейін оның түпнұсқасына тексеруді тағайындау туралы актіні алғаны және онымен танысқаны туралы белгі қойылады.</w:t>
      </w:r>
    </w:p>
    <w:bookmarkEnd w:id="125"/>
    <w:p>
      <w:pPr>
        <w:spacing w:after="0"/>
        <w:ind w:left="0"/>
        <w:jc w:val="both"/>
      </w:pPr>
      <w:r>
        <w:rPr>
          <w:rFonts w:ascii="Times New Roman"/>
          <w:b w:val="false"/>
          <w:i w:val="false"/>
          <w:color w:val="000000"/>
          <w:sz w:val="28"/>
        </w:rPr>
        <w:t>
      Тексеруді тағайындау туралы актіні қабылдаудан бас тартылған немесе бақылау және қадағалау органының тексеруді жүзеге асыратын лауазымды адамдарының тексеру жүргізу үшін қажетті материалдарға қол жеткізуіне кедергі келтірілген жағдайда тиісті акт жасалады, оған бақылау және қадағалау органының тексеруді жүзеге асыратын лауазымды адамы қол қояды. Тексерілетін субъектінің жұмыскері тексеруді тағайындау туралы актіні қабылдаудан бас тартқан кезде оған тиісті жазба жасалады. Тексеруді тағайындау туралы актіні алудан бас тарту тексеруді жүргізбеу үшін негіз болып табылмайды. Тексерілетін субъект тексеруші топтың сұрау салуларында көрсетілген мерзімдерде құжаттарды, ақпаратты беруден бас тартқан, тексеруді белгіленген мерзімдерде жүргізуге мүмкіндік бермеуге алып келген, осы баптың шарттары орындалмаған жағдайларда, тексеруді тағайындау туралы актіні бекітуге уәкілеттік берілген лауазымды адаммен келісу бойынша тексеру басшысының шешімімен тексеру жүргізілмеді деп есептеледі.</w:t>
      </w:r>
    </w:p>
    <w:p>
      <w:pPr>
        <w:spacing w:after="0"/>
        <w:ind w:left="0"/>
        <w:jc w:val="both"/>
      </w:pPr>
      <w:r>
        <w:rPr>
          <w:rFonts w:ascii="Times New Roman"/>
          <w:b w:val="false"/>
          <w:i w:val="false"/>
          <w:color w:val="000000"/>
          <w:sz w:val="28"/>
        </w:rPr>
        <w:t>
      Тексеруді тағайындау туралы актінің көшірмесі тексерілетін субъектінің жұмыскеріне не оның құрылтайшысына (құрылтайшыларының біріне) табыс етілген кезде тексерілетін субъект басшысының (оның орынбасарының) оны алғаны туралы белгісі бар тексеруді тағайындау туралы актінің көшірмесі тексеруді тағайындау туралы акт табыс етілген күннен бастап екі жұмыс күні ішінде бақылау және қадағалау органының лауазымды адамдарына ұсынылуға тиіс.</w:t>
      </w:r>
    </w:p>
    <w:p>
      <w:pPr>
        <w:spacing w:after="0"/>
        <w:ind w:left="0"/>
        <w:jc w:val="both"/>
      </w:pPr>
      <w:r>
        <w:rPr>
          <w:rFonts w:ascii="Times New Roman"/>
          <w:b w:val="false"/>
          <w:i w:val="false"/>
          <w:color w:val="000000"/>
          <w:sz w:val="28"/>
        </w:rPr>
        <w:t>
      Тексеруді тағайындау туралы актінің көшірмесін тексерілетін субъектінің жұмыскеріне не оның құрылтайшысына (құрылтайшыларының біріне) табыс ету мүмкін болмаған жағдайда ол тексерілетін субъектінің және (немесе) оның басшысының (оның орынбасарының) тіркелген жері бойынша хабарламасы бар тапсырысты хатпен пошта арқылы жіберіледі. Хат кері қайтарылған және тексеруді тағайындау туралы актіні оны жүргізу үшін белгіленген мерзімдерде табыс ету мүмкін болмаған кезде тексеру жүргізілмеді деп есептеледі. Бұл ретте тексеру басшысы бұл туралы тексеруді тағайындау туралы актіні бекітуге уәкілеттік берілген лауазымды адамды жазбаша хабардар етеді.</w:t>
      </w:r>
    </w:p>
    <w:bookmarkStart w:name="z2369" w:id="126"/>
    <w:p>
      <w:pPr>
        <w:spacing w:after="0"/>
        <w:ind w:left="0"/>
        <w:jc w:val="both"/>
      </w:pPr>
      <w:r>
        <w:rPr>
          <w:rFonts w:ascii="Times New Roman"/>
          <w:b w:val="false"/>
          <w:i w:val="false"/>
          <w:color w:val="000000"/>
          <w:sz w:val="28"/>
        </w:rPr>
        <w:t>
      3. Тексерілетін субъект тексеру басталғаннан кейінгі келесі күннен кешіктірмей тексеру басшысының немесе бақылау және қадағалау органы тексеруші жұмыскерінің атына:</w:t>
      </w:r>
    </w:p>
    <w:bookmarkEnd w:id="126"/>
    <w:p>
      <w:pPr>
        <w:spacing w:after="0"/>
        <w:ind w:left="0"/>
        <w:jc w:val="both"/>
      </w:pPr>
      <w:r>
        <w:rPr>
          <w:rFonts w:ascii="Times New Roman"/>
          <w:b w:val="false"/>
          <w:i w:val="false"/>
          <w:color w:val="000000"/>
          <w:sz w:val="28"/>
        </w:rPr>
        <w:t>
      1) тексеру жүргізуді қамтамасыз етуге, сондай-ақ тексерудің аяқталғаны туралы актімен, аралық актімен және (немесе) тексерудің нәтижелері туралы актімен танысуға және оларға қол қоюға жауапты басшы және оны алмастыратын адам;</w:t>
      </w:r>
    </w:p>
    <w:p>
      <w:pPr>
        <w:spacing w:after="0"/>
        <w:ind w:left="0"/>
        <w:jc w:val="both"/>
      </w:pPr>
      <w:r>
        <w:rPr>
          <w:rFonts w:ascii="Times New Roman"/>
          <w:b w:val="false"/>
          <w:i w:val="false"/>
          <w:color w:val="000000"/>
          <w:sz w:val="28"/>
        </w:rPr>
        <w:t>
      2) тексерілетін субъектінің қажетті құжаттарды (мәліметтерді) дайындауға, оларды тексеруші жұмыскерлерге уақтылы беруге және (немесе) тексеруші жұмыскерлерден аралық актілерді алуға жауапты мамандары туралы деректерді қамтитын хатты ұсынады.</w:t>
      </w:r>
    </w:p>
    <w:bookmarkStart w:name="z2370" w:id="127"/>
    <w:p>
      <w:pPr>
        <w:spacing w:after="0"/>
        <w:ind w:left="0"/>
        <w:jc w:val="both"/>
      </w:pPr>
      <w:r>
        <w:rPr>
          <w:rFonts w:ascii="Times New Roman"/>
          <w:b w:val="false"/>
          <w:i w:val="false"/>
          <w:color w:val="000000"/>
          <w:sz w:val="28"/>
        </w:rPr>
        <w:t>
      4. Тәуекел дәрежесін бағалау негізінде тексеру, жоспардан тыс тексеру жүргізу мерзімі отыз жұмыс күнінен аспауға тиіс. Тексеру көлемінің елеулі болуына байланысты тәуекел дәрежесін бағалау негізінде тексеру, жоспардан тыс тексеру жүргізу мерзімі бақылау және қадағалау органы басшысының орынбасары, бақылау және қадағалау органы аумақтық бөлімшелерінің басшылары не өзге де уәкілетті лауазымды адамдар тиісті бұйрық негізінде бекіткен тексеруді ұзарту туралы қосымша акті негізінде – отыз жұмыс күнінен аспайтын мерзімге бір рет қана, ал депозиторлары мен кредиторларының мүдделеріне қатер төндіретін және (немесе) қаржы жүйесінің тұрақтылығына қатер төндіретін қаржылық жағдайы орнықсыз банктер, Қазақстан Республикасы бейрезидент-банктерінің филиалдары санатына не төлемге қабілетсіз банктер, Қазақстан Республикасы бейрезидент-банктерінің филиалдары санатына жатқызылған банкке, Қазақстан Республикасы бейрезидент-банкінің филиалына қатысты отыз жұмыс күнінен асатын мерзімге ұзартылуы мүмкін.</w:t>
      </w:r>
    </w:p>
    <w:bookmarkEnd w:id="127"/>
    <w:bookmarkStart w:name="z2371" w:id="128"/>
    <w:p>
      <w:pPr>
        <w:spacing w:after="0"/>
        <w:ind w:left="0"/>
        <w:jc w:val="both"/>
      </w:pPr>
      <w:r>
        <w:rPr>
          <w:rFonts w:ascii="Times New Roman"/>
          <w:b w:val="false"/>
          <w:i w:val="false"/>
          <w:color w:val="000000"/>
          <w:sz w:val="28"/>
        </w:rPr>
        <w:t>
      5. Тексерілетін субъект тексеруші жұмыскерлерге өзінің әкімшілік ғимараттарына (оның ішінде мереке және демалыс күндері) кіруге рұқсат беруге, жұмыс істеу үшін ұйымдастыру техникасымен және қалааралық байланыспен жабдықталған жеке үй-жай беруге, тексерілетін субъектінің қызметіне қатысты ақпаратқа, оның ішінде автоматтандырылған жүйелер мен дерекқорға деректерді түзету мүмкіндігінсіз нақты уақыт режимінде (деректерді қағаз жеткізгішке шығару мүмкіндігімен қарау режимінде) қол жеткізуді қамтамасыз етуге, тексеруші жұмыскерлерге қажетті құжаттардың көшірмелерін, оның ішінде электрондық түрде түсіріп алуға мүмкіндік беруге, сондай-ақ тексеруші жұмыскерлердің сұрақтарына түсініктемелер (ауызша және жазбаша) беруді қамтамасыз етуге және тексеруші жұмыскерлерге тексеруді уақтылы аяқтауға жәрдем көрсетуге міндетті.</w:t>
      </w:r>
    </w:p>
    <w:bookmarkEnd w:id="128"/>
    <w:p>
      <w:pPr>
        <w:spacing w:after="0"/>
        <w:ind w:left="0"/>
        <w:jc w:val="both"/>
      </w:pPr>
      <w:r>
        <w:rPr>
          <w:rFonts w:ascii="Times New Roman"/>
          <w:b w:val="false"/>
          <w:i w:val="false"/>
          <w:color w:val="000000"/>
          <w:sz w:val="28"/>
        </w:rPr>
        <w:t>
      Осы тармақтың бірінші бөлігінің жұмыс істеу үшін ұйымдастыру техникасымен және қалааралық байланыспен жабдықталған жеке үй-жай беру міндеті бөлігіндегі талаптары шағын кәсіпкерлік субъектілері болып табылатын тексерілетін субъектілерге қолданылмайды.</w:t>
      </w:r>
    </w:p>
    <w:bookmarkStart w:name="z2372" w:id="129"/>
    <w:p>
      <w:pPr>
        <w:spacing w:after="0"/>
        <w:ind w:left="0"/>
        <w:jc w:val="both"/>
      </w:pPr>
      <w:r>
        <w:rPr>
          <w:rFonts w:ascii="Times New Roman"/>
          <w:b w:val="false"/>
          <w:i w:val="false"/>
          <w:color w:val="000000"/>
          <w:sz w:val="28"/>
        </w:rPr>
        <w:t>
      6. Тексеруші жұмыскерлер тексерілетін субъектінің басшысына, тексеру жүргізуді қамтамасыз етуге жауапты басшыға не тексерілетін субъектінің өзге де уәкілетті жұмыскеріне көрсетілген мерзімдерде орындауға жататын жазбаша сұрау салулар жібереді.</w:t>
      </w:r>
    </w:p>
    <w:bookmarkEnd w:id="129"/>
    <w:p>
      <w:pPr>
        <w:spacing w:after="0"/>
        <w:ind w:left="0"/>
        <w:jc w:val="both"/>
      </w:pPr>
      <w:r>
        <w:rPr>
          <w:rFonts w:ascii="Times New Roman"/>
          <w:b w:val="false"/>
          <w:i w:val="false"/>
          <w:color w:val="000000"/>
          <w:sz w:val="28"/>
        </w:rPr>
        <w:t>
      Тексерілетін субъект тексеруші жұмыскерлерден сұрау салуды алған күні не сұрау салуда белгіленген мерзімдерде барлық қажетті мәліметтер мен құжаттарды, оның ішінде олардың көшірмелерін тексеру материалдарына қосып тіркеу үшін ұсынуға міндетті.</w:t>
      </w:r>
    </w:p>
    <w:bookmarkStart w:name="z2373" w:id="130"/>
    <w:p>
      <w:pPr>
        <w:spacing w:after="0"/>
        <w:ind w:left="0"/>
        <w:jc w:val="both"/>
      </w:pPr>
      <w:r>
        <w:rPr>
          <w:rFonts w:ascii="Times New Roman"/>
          <w:b w:val="false"/>
          <w:i w:val="false"/>
          <w:color w:val="000000"/>
          <w:sz w:val="28"/>
        </w:rPr>
        <w:t xml:space="preserve">
      7. Тексеруші жұмыскер ауыстырылған (тексеруші топтың құрамы өзгертілген) кезде қосымша акт ресімделеді, онда тексеруді тағайындау туралы бұрын жасалған актінің нөмірі мен күні және тексеруші жұмыскерді ауыстыру (тексеруші топтың құрамын өзгерту) негіздері көрсетіледі. </w:t>
      </w:r>
    </w:p>
    <w:bookmarkEnd w:id="130"/>
    <w:bookmarkStart w:name="z2374" w:id="131"/>
    <w:p>
      <w:pPr>
        <w:spacing w:after="0"/>
        <w:ind w:left="0"/>
        <w:jc w:val="both"/>
      </w:pPr>
      <w:r>
        <w:rPr>
          <w:rFonts w:ascii="Times New Roman"/>
          <w:b w:val="false"/>
          <w:i w:val="false"/>
          <w:color w:val="000000"/>
          <w:sz w:val="28"/>
        </w:rPr>
        <w:t>
      8. Тексерілетін субъектіге тексерудің аяқталғаны туралы акт табыс етілген күн тәуекел дәрежесін бағалау негізінде тексерудің, жоспардан тыс тексерудің аяқталған күні деп есептеледі. Тәуекел дәрежесін бағалау негізінде тексерудің, жоспардан тыс тексерудің аяқталғаны туралы актіге тексеру басшысы және оның тікелей басшысы қол қояды және ол тексерілетін субъектіге тексеруді тағайындау туралы актіде көрсетілген тексеру жүргізу мерзімі аяқталуынан кешіктірмей табыс етіледі.</w:t>
      </w:r>
    </w:p>
    <w:bookmarkEnd w:id="13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15-3-бапқа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15-4-бап. Құжаттық тексеруді жүргізу ерекшеліктері</w:t>
      </w:r>
    </w:p>
    <w:bookmarkStart w:name="z2376" w:id="132"/>
    <w:p>
      <w:pPr>
        <w:spacing w:after="0"/>
        <w:ind w:left="0"/>
        <w:jc w:val="both"/>
      </w:pPr>
      <w:r>
        <w:rPr>
          <w:rFonts w:ascii="Times New Roman"/>
          <w:b w:val="false"/>
          <w:i w:val="false"/>
          <w:color w:val="000000"/>
          <w:sz w:val="28"/>
        </w:rPr>
        <w:t>
      1. Құжаттық тексеру оны тағайындау туралы актіні ресімдеуді талап етпейді.</w:t>
      </w:r>
    </w:p>
    <w:bookmarkEnd w:id="132"/>
    <w:bookmarkStart w:name="z2377" w:id="133"/>
    <w:p>
      <w:pPr>
        <w:spacing w:after="0"/>
        <w:ind w:left="0"/>
        <w:jc w:val="both"/>
      </w:pPr>
      <w:r>
        <w:rPr>
          <w:rFonts w:ascii="Times New Roman"/>
          <w:b w:val="false"/>
          <w:i w:val="false"/>
          <w:color w:val="000000"/>
          <w:sz w:val="28"/>
        </w:rPr>
        <w:t>
      2. Құжаттық тексеру кезінде қосымша мән-жайларды анықтау мақсатында тексерілетін субъектінің атына уәкілетті лауазымды адам қол қойған сұрау салу жіберіледі, онда:</w:t>
      </w:r>
    </w:p>
    <w:bookmarkEnd w:id="133"/>
    <w:p>
      <w:pPr>
        <w:spacing w:after="0"/>
        <w:ind w:left="0"/>
        <w:jc w:val="both"/>
      </w:pPr>
      <w:r>
        <w:rPr>
          <w:rFonts w:ascii="Times New Roman"/>
          <w:b w:val="false"/>
          <w:i w:val="false"/>
          <w:color w:val="000000"/>
          <w:sz w:val="28"/>
        </w:rPr>
        <w:t>
      1) тексерілетін субъектінің атауы, оның орналасқан жері;</w:t>
      </w:r>
    </w:p>
    <w:p>
      <w:pPr>
        <w:spacing w:after="0"/>
        <w:ind w:left="0"/>
        <w:jc w:val="both"/>
      </w:pPr>
      <w:r>
        <w:rPr>
          <w:rFonts w:ascii="Times New Roman"/>
          <w:b w:val="false"/>
          <w:i w:val="false"/>
          <w:color w:val="000000"/>
          <w:sz w:val="28"/>
        </w:rPr>
        <w:t>
      2) құжаттық тексерудің негізі;</w:t>
      </w:r>
    </w:p>
    <w:p>
      <w:pPr>
        <w:spacing w:after="0"/>
        <w:ind w:left="0"/>
        <w:jc w:val="both"/>
      </w:pPr>
      <w:r>
        <w:rPr>
          <w:rFonts w:ascii="Times New Roman"/>
          <w:b w:val="false"/>
          <w:i w:val="false"/>
          <w:color w:val="000000"/>
          <w:sz w:val="28"/>
        </w:rPr>
        <w:t>
      3) тексерілетін субъект бақылау және қадағалау органына ұсынуға міндетті құжаттардың тізбесі;</w:t>
      </w:r>
    </w:p>
    <w:p>
      <w:pPr>
        <w:spacing w:after="0"/>
        <w:ind w:left="0"/>
        <w:jc w:val="both"/>
      </w:pPr>
      <w:r>
        <w:rPr>
          <w:rFonts w:ascii="Times New Roman"/>
          <w:b w:val="false"/>
          <w:i w:val="false"/>
          <w:color w:val="000000"/>
          <w:sz w:val="28"/>
        </w:rPr>
        <w:t>
      4) сұратылып отырған материалдарды ұсыну мерзімі;</w:t>
      </w:r>
    </w:p>
    <w:p>
      <w:pPr>
        <w:spacing w:after="0"/>
        <w:ind w:left="0"/>
        <w:jc w:val="both"/>
      </w:pPr>
      <w:r>
        <w:rPr>
          <w:rFonts w:ascii="Times New Roman"/>
          <w:b w:val="false"/>
          <w:i w:val="false"/>
          <w:color w:val="000000"/>
          <w:sz w:val="28"/>
        </w:rPr>
        <w:t>
      5) қажет болған кезде, тексерілетін субъект тарапынан түсініктер беру талап етілетін мәліметтер көрсетіледі.</w:t>
      </w:r>
    </w:p>
    <w:bookmarkStart w:name="z2378" w:id="134"/>
    <w:p>
      <w:pPr>
        <w:spacing w:after="0"/>
        <w:ind w:left="0"/>
        <w:jc w:val="both"/>
      </w:pPr>
      <w:r>
        <w:rPr>
          <w:rFonts w:ascii="Times New Roman"/>
          <w:b w:val="false"/>
          <w:i w:val="false"/>
          <w:color w:val="000000"/>
          <w:sz w:val="28"/>
        </w:rPr>
        <w:t>
      3. Егер сұрау салуда өзгеше белгіленбесе, тексерілетін субъект сұратылған құжаттар мен түсініктерді сұрау салуды алған күннен бастап он бес жұмыс күнінен кешіктірмей ұсынады.</w:t>
      </w:r>
    </w:p>
    <w:bookmarkEnd w:id="134"/>
    <w:bookmarkStart w:name="z2379" w:id="135"/>
    <w:p>
      <w:pPr>
        <w:spacing w:after="0"/>
        <w:ind w:left="0"/>
        <w:jc w:val="both"/>
      </w:pPr>
      <w:r>
        <w:rPr>
          <w:rFonts w:ascii="Times New Roman"/>
          <w:b w:val="false"/>
          <w:i w:val="false"/>
          <w:color w:val="000000"/>
          <w:sz w:val="28"/>
        </w:rPr>
        <w:t xml:space="preserve">
      4. Тексерілетін субъект тарапынан қол қоюды талап етпейтін құжаттық тексерудің нәтижелері туралы қорытындыға уәкілетті лауазымды адам қол қойған күн оның аяқталуы болып табылады. </w:t>
      </w:r>
    </w:p>
    <w:bookmarkEnd w:id="135"/>
    <w:p>
      <w:pPr>
        <w:spacing w:after="0"/>
        <w:ind w:left="0"/>
        <w:jc w:val="both"/>
      </w:pPr>
      <w:r>
        <w:rPr>
          <w:rFonts w:ascii="Times New Roman"/>
          <w:b/>
          <w:i w:val="false"/>
          <w:color w:val="000000"/>
          <w:sz w:val="28"/>
        </w:rPr>
        <w:t>15-5-бап. Тексерулердің өзге де мәселелері</w:t>
      </w:r>
    </w:p>
    <w:bookmarkStart w:name="z2381" w:id="136"/>
    <w:p>
      <w:pPr>
        <w:spacing w:after="0"/>
        <w:ind w:left="0"/>
        <w:jc w:val="both"/>
      </w:pPr>
      <w:r>
        <w:rPr>
          <w:rFonts w:ascii="Times New Roman"/>
          <w:b w:val="false"/>
          <w:i w:val="false"/>
          <w:color w:val="000000"/>
          <w:sz w:val="28"/>
        </w:rPr>
        <w:t>
      1. Бақылау және қадағалау органының тексеруші жұмыскерлері қажет болған кезде аралық актілер жасайды, олар тексерілетін субъектіге танысу үшін ұсынылады.</w:t>
      </w:r>
    </w:p>
    <w:bookmarkEnd w:id="136"/>
    <w:bookmarkStart w:name="z2382" w:id="137"/>
    <w:p>
      <w:pPr>
        <w:spacing w:after="0"/>
        <w:ind w:left="0"/>
        <w:jc w:val="both"/>
      </w:pPr>
      <w:r>
        <w:rPr>
          <w:rFonts w:ascii="Times New Roman"/>
          <w:b w:val="false"/>
          <w:i w:val="false"/>
          <w:color w:val="000000"/>
          <w:sz w:val="28"/>
        </w:rPr>
        <w:t>
      2. Тексерілетін субъект аралық актіні алған күннен бастап екі жұмыс күні ішінде басшы (оның орынбасары) не тексеру жүргізуді қамтамасыз етуге жауапты басшы қол қойған аралық актінің бір данасын қайтарады және аралық актінің мазмұнына ескертпелері болған жағдайда тексеру басшысына өзінің жазбаша қарсылықтарын ұсынады.</w:t>
      </w:r>
    </w:p>
    <w:bookmarkEnd w:id="137"/>
    <w:p>
      <w:pPr>
        <w:spacing w:after="0"/>
        <w:ind w:left="0"/>
        <w:jc w:val="both"/>
      </w:pPr>
      <w:r>
        <w:rPr>
          <w:rFonts w:ascii="Times New Roman"/>
          <w:b w:val="false"/>
          <w:i w:val="false"/>
          <w:color w:val="000000"/>
          <w:sz w:val="28"/>
        </w:rPr>
        <w:t>
      Аралық актілерде жазылған қорытындылар алдын ала қорытындылар болып табылады және тексерілетін субъектіден, оның ішінде үшінші тұлғалардан алынған қарсылықтар мен қосымша ақпарат ескеріле отырып, тексеру нәтижелері туралы актіде қайта қаралуы мүмкін.</w:t>
      </w:r>
    </w:p>
    <w:bookmarkStart w:name="z2383" w:id="138"/>
    <w:p>
      <w:pPr>
        <w:spacing w:after="0"/>
        <w:ind w:left="0"/>
        <w:jc w:val="both"/>
      </w:pPr>
      <w:r>
        <w:rPr>
          <w:rFonts w:ascii="Times New Roman"/>
          <w:b w:val="false"/>
          <w:i w:val="false"/>
          <w:color w:val="000000"/>
          <w:sz w:val="28"/>
        </w:rPr>
        <w:t>
      3. Тәуекел дәрежесін бағалау негізінде тексеру, жоспардан тыс тексеру аяқталған күннен бастап отыз жұмыс күні ішінде тексерілетін субъект басшысының атына бақылау және қадағалау органының тексеруші жұмыскерлері, тексеру басшысы және оның тікелей басшысы қол қойған тексеру нәтижелері туралы актінің екі данасы жіберіледі.</w:t>
      </w:r>
    </w:p>
    <w:bookmarkEnd w:id="138"/>
    <w:p>
      <w:pPr>
        <w:spacing w:after="0"/>
        <w:ind w:left="0"/>
        <w:jc w:val="both"/>
      </w:pPr>
      <w:r>
        <w:rPr>
          <w:rFonts w:ascii="Times New Roman"/>
          <w:b w:val="false"/>
          <w:i w:val="false"/>
          <w:color w:val="000000"/>
          <w:sz w:val="28"/>
        </w:rPr>
        <w:t>
      Тексеру нәтижелері туралы актіде мынадай мәліметтер көрсетіледі:</w:t>
      </w:r>
    </w:p>
    <w:p>
      <w:pPr>
        <w:spacing w:after="0"/>
        <w:ind w:left="0"/>
        <w:jc w:val="both"/>
      </w:pPr>
      <w:r>
        <w:rPr>
          <w:rFonts w:ascii="Times New Roman"/>
          <w:b w:val="false"/>
          <w:i w:val="false"/>
          <w:color w:val="000000"/>
          <w:sz w:val="28"/>
        </w:rPr>
        <w:t>
      1) актінің жасалған күні мен орны;</w:t>
      </w:r>
    </w:p>
    <w:p>
      <w:pPr>
        <w:spacing w:after="0"/>
        <w:ind w:left="0"/>
        <w:jc w:val="both"/>
      </w:pPr>
      <w:r>
        <w:rPr>
          <w:rFonts w:ascii="Times New Roman"/>
          <w:b w:val="false"/>
          <w:i w:val="false"/>
          <w:color w:val="000000"/>
          <w:sz w:val="28"/>
        </w:rPr>
        <w:t>
      2) тексеруді жүргізген органның атауы;</w:t>
      </w:r>
    </w:p>
    <w:p>
      <w:pPr>
        <w:spacing w:after="0"/>
        <w:ind w:left="0"/>
        <w:jc w:val="both"/>
      </w:pPr>
      <w:r>
        <w:rPr>
          <w:rFonts w:ascii="Times New Roman"/>
          <w:b w:val="false"/>
          <w:i w:val="false"/>
          <w:color w:val="000000"/>
          <w:sz w:val="28"/>
        </w:rPr>
        <w:t>
      3) тексеру жүргізуге негіз болған тексеруді тағайындау туралы актінің күні мен нөмірі;</w:t>
      </w:r>
    </w:p>
    <w:p>
      <w:pPr>
        <w:spacing w:after="0"/>
        <w:ind w:left="0"/>
        <w:jc w:val="both"/>
      </w:pPr>
      <w:r>
        <w:rPr>
          <w:rFonts w:ascii="Times New Roman"/>
          <w:b w:val="false"/>
          <w:i w:val="false"/>
          <w:color w:val="000000"/>
          <w:sz w:val="28"/>
        </w:rPr>
        <w:t>
      4) тексеруді жүргізген адамның (адамдардың) тегі, аты-жөні және лауазымы;</w:t>
      </w:r>
    </w:p>
    <w:p>
      <w:pPr>
        <w:spacing w:after="0"/>
        <w:ind w:left="0"/>
        <w:jc w:val="both"/>
      </w:pPr>
      <w:r>
        <w:rPr>
          <w:rFonts w:ascii="Times New Roman"/>
          <w:b w:val="false"/>
          <w:i w:val="false"/>
          <w:color w:val="000000"/>
          <w:sz w:val="28"/>
        </w:rPr>
        <w:t>
      5) тексерілетін субъектінің атауы, оның орналасқан жері, бизнес-сәйкестендіру нөмірі (болған кезде), тексерілетін субъект басшысының не оның өкілінің тегі, аты, әкесінің аты (болған кезде);</w:t>
      </w:r>
    </w:p>
    <w:p>
      <w:pPr>
        <w:spacing w:after="0"/>
        <w:ind w:left="0"/>
        <w:jc w:val="both"/>
      </w:pPr>
      <w:r>
        <w:rPr>
          <w:rFonts w:ascii="Times New Roman"/>
          <w:b w:val="false"/>
          <w:i w:val="false"/>
          <w:color w:val="000000"/>
          <w:sz w:val="28"/>
        </w:rPr>
        <w:t>
      6) тексеруді жүргізу орны және кезеңі;</w:t>
      </w:r>
    </w:p>
    <w:p>
      <w:pPr>
        <w:spacing w:after="0"/>
        <w:ind w:left="0"/>
        <w:jc w:val="both"/>
      </w:pPr>
      <w:r>
        <w:rPr>
          <w:rFonts w:ascii="Times New Roman"/>
          <w:b w:val="false"/>
          <w:i w:val="false"/>
          <w:color w:val="000000"/>
          <w:sz w:val="28"/>
        </w:rPr>
        <w:t>
      7) тексеру нәтижелері туралы, оның ішінде анықталған бұзушылықтар туралы мәліметтер;</w:t>
      </w:r>
    </w:p>
    <w:p>
      <w:pPr>
        <w:spacing w:after="0"/>
        <w:ind w:left="0"/>
        <w:jc w:val="both"/>
      </w:pPr>
      <w:r>
        <w:rPr>
          <w:rFonts w:ascii="Times New Roman"/>
          <w:b w:val="false"/>
          <w:i w:val="false"/>
          <w:color w:val="000000"/>
          <w:sz w:val="28"/>
        </w:rPr>
        <w:t>
      8) тексерілетін субъект басшысының (оның орынбасарының) не тексеру жүргізуді қамтамасыз етуге жауапты басшысының не осы баптың 7-тармағында аталған өзге де адамның тексеру нәтижелері туралы актімен танысқаны туралы мәліметтер;</w:t>
      </w:r>
    </w:p>
    <w:p>
      <w:pPr>
        <w:spacing w:after="0"/>
        <w:ind w:left="0"/>
        <w:jc w:val="both"/>
      </w:pPr>
      <w:r>
        <w:rPr>
          <w:rFonts w:ascii="Times New Roman"/>
          <w:b w:val="false"/>
          <w:i w:val="false"/>
          <w:color w:val="000000"/>
          <w:sz w:val="28"/>
        </w:rPr>
        <w:t xml:space="preserve">
      9) тексеруді жүргізген лауазымды адамның (адамдардың) қолтаңбасы. </w:t>
      </w:r>
    </w:p>
    <w:p>
      <w:pPr>
        <w:spacing w:after="0"/>
        <w:ind w:left="0"/>
        <w:jc w:val="both"/>
      </w:pPr>
      <w:r>
        <w:rPr>
          <w:rFonts w:ascii="Times New Roman"/>
          <w:b w:val="false"/>
          <w:i w:val="false"/>
          <w:color w:val="000000"/>
          <w:sz w:val="28"/>
        </w:rPr>
        <w:t>
      Тексеру нәтижелері туралы актіге тексеру нәтижелерімен байланысты қажетті құжаттар, мәліметтер немесе олардың көшірмелері қоса берілуі мүмкін.</w:t>
      </w:r>
    </w:p>
    <w:bookmarkStart w:name="z2384" w:id="139"/>
    <w:p>
      <w:pPr>
        <w:spacing w:after="0"/>
        <w:ind w:left="0"/>
        <w:jc w:val="both"/>
      </w:pPr>
      <w:r>
        <w:rPr>
          <w:rFonts w:ascii="Times New Roman"/>
          <w:b w:val="false"/>
          <w:i w:val="false"/>
          <w:color w:val="000000"/>
          <w:sz w:val="28"/>
        </w:rPr>
        <w:t>
      4. Тексерілетін субъектінің басшысы (оның орынбасары) не тексеру жүргізуді қамтамасыз етуге жауапты басшысы тексеру нәтижелері туралы актінің бірінші данасын қабылдайды, актінің екінші данасының әрбір парағына қол қояды, оның соңғы парағына лауазымын, тегін, атын, әкесінің атын (болған кезде) көрсете отырып, алған күні туралы белгі қояды және тексеру нәтижелері туралы актіні алғаннан кейінгі келесі күннен кешіктірмей оны бақылау және қадағалау органына жібереді. Тексерілетін субъект тексеру нәтижелері туралы актіде жазылған тексеру нәтижелерін тексерілетін субъектінің атқарушы және басқа да басқарушы органдарының назарына жеткізеді.</w:t>
      </w:r>
    </w:p>
    <w:bookmarkEnd w:id="139"/>
    <w:bookmarkStart w:name="z2385" w:id="140"/>
    <w:p>
      <w:pPr>
        <w:spacing w:after="0"/>
        <w:ind w:left="0"/>
        <w:jc w:val="both"/>
      </w:pPr>
      <w:r>
        <w:rPr>
          <w:rFonts w:ascii="Times New Roman"/>
          <w:b w:val="false"/>
          <w:i w:val="false"/>
          <w:color w:val="000000"/>
          <w:sz w:val="28"/>
        </w:rPr>
        <w:t>
      5. Тексеру нәтижелері бойынша қарсылықтары болған кезде оларды тексерілетін субъект тексеру нәтижелері туралы актіні алған күннен бастап он жұмыс күні ішінде бақылау және қадағалау органына жазбаша түрде ұсынады.</w:t>
      </w:r>
    </w:p>
    <w:bookmarkEnd w:id="140"/>
    <w:bookmarkStart w:name="z2386" w:id="141"/>
    <w:p>
      <w:pPr>
        <w:spacing w:after="0"/>
        <w:ind w:left="0"/>
        <w:jc w:val="both"/>
      </w:pPr>
      <w:r>
        <w:rPr>
          <w:rFonts w:ascii="Times New Roman"/>
          <w:b w:val="false"/>
          <w:i w:val="false"/>
          <w:color w:val="000000"/>
          <w:sz w:val="28"/>
        </w:rPr>
        <w:t>
      6. Тәуекел дәрежесін бағалау негізінде тексеру, жоспардан тыс тексеру нәтижелері туралы актіде жазылған, тексерілетін субъектіні тексеру нәтижелері, қажет болған кезде, тексерілетін субъектінің басшылары шақырыла отырып, бақылау және қадағалау органы басшысының (оның орынбасарларының), бақылау және қадағалау органы бөлімшелері басшыларының, тексеруге басшылық ету жүктелген адамдардың төрағалық етуімен өтетін кеңесте қаралады.</w:t>
      </w:r>
    </w:p>
    <w:bookmarkEnd w:id="141"/>
    <w:p>
      <w:pPr>
        <w:spacing w:after="0"/>
        <w:ind w:left="0"/>
        <w:jc w:val="both"/>
      </w:pPr>
      <w:r>
        <w:rPr>
          <w:rFonts w:ascii="Times New Roman"/>
          <w:b w:val="false"/>
          <w:i w:val="false"/>
          <w:color w:val="000000"/>
          <w:sz w:val="28"/>
        </w:rPr>
        <w:t>
      Кеңес нәтижелері кеңес төрағасы қол қойған хаттамамен ресімделеді және қол қойылған күннен бастап бес жұмыс күні ішінде тексерілетін субъектінің басшысына танысуға жіберіледі. Қарсылықтары болған жағдайда тексерілетін субъект кеңес хаттамасын алған күннен бастап үш жұмыс күні ішінде оларды жазбаша түрде бақылау және қадағалау органына ұсынады.</w:t>
      </w:r>
    </w:p>
    <w:p>
      <w:pPr>
        <w:spacing w:after="0"/>
        <w:ind w:left="0"/>
        <w:jc w:val="both"/>
      </w:pPr>
      <w:r>
        <w:rPr>
          <w:rFonts w:ascii="Times New Roman"/>
          <w:b w:val="false"/>
          <w:i w:val="false"/>
          <w:color w:val="000000"/>
          <w:sz w:val="28"/>
        </w:rPr>
        <w:t>
      Бақылау және қадағалау органы тексерілетін субъектінің кеңес хаттамасына қарсылықтарымен келіспеген кезде түпкілікті шешімді бақылау және қадағалау органының басшысы не оның орынбасары қабылдайды және ол тексерілетін субъект басшысының назарына жеткізіледі.</w:t>
      </w:r>
    </w:p>
    <w:bookmarkStart w:name="z2387" w:id="142"/>
    <w:p>
      <w:pPr>
        <w:spacing w:after="0"/>
        <w:ind w:left="0"/>
        <w:jc w:val="both"/>
      </w:pPr>
      <w:r>
        <w:rPr>
          <w:rFonts w:ascii="Times New Roman"/>
          <w:b w:val="false"/>
          <w:i w:val="false"/>
          <w:color w:val="000000"/>
          <w:sz w:val="28"/>
        </w:rPr>
        <w:t>
      7. Тәуекел дәрежесін бағалау негізінде тексеру, жоспардан тыс тексеру нәтижелері туралы актіге тексерілетін субъект тарапынан басшы, оның орынбасары не тексеру жүргізуді қамтамасыз етуге жауапты басшы қол қояды.</w:t>
      </w:r>
    </w:p>
    <w:bookmarkEnd w:id="142"/>
    <w:p>
      <w:pPr>
        <w:spacing w:after="0"/>
        <w:ind w:left="0"/>
        <w:jc w:val="both"/>
      </w:pPr>
      <w:r>
        <w:rPr>
          <w:rFonts w:ascii="Times New Roman"/>
          <w:b w:val="false"/>
          <w:i w:val="false"/>
          <w:color w:val="000000"/>
          <w:sz w:val="28"/>
        </w:rPr>
        <w:t>
      Тексерілетін субъектінің басшысы, оның орынбасары не тексеру жүргізуді қамтамасыз етуге жауапты басшысы болмаған кезде тәуекел дәрежесін бағалау негізінде тексеру, жоспардан тыс тексеру нәтижелері туралы актіге тексерілетін субъект тарапынан оның құрылтайшысы (құрылтайшыларының бірі) не тексерілетін субъектінің атынан, оның ішінде тиісті бұйрық және (немесе) сенімхат негізінде әрекет ететін өзге де жұмыскер қол қоюы мүмкін.</w:t>
      </w:r>
    </w:p>
    <w:bookmarkStart w:name="z2388" w:id="143"/>
    <w:p>
      <w:pPr>
        <w:spacing w:after="0"/>
        <w:ind w:left="0"/>
        <w:jc w:val="both"/>
      </w:pPr>
      <w:r>
        <w:rPr>
          <w:rFonts w:ascii="Times New Roman"/>
          <w:b w:val="false"/>
          <w:i w:val="false"/>
          <w:color w:val="000000"/>
          <w:sz w:val="28"/>
        </w:rPr>
        <w:t>
      8. Осы баптың 7-тармағында аталған адамдар болмаған және оларға тексеру нәтижелері туралы актіні қол қою үшін табыс ету мүмкін болмаған жағдайларда, тексеруші адамдар тексеру нәтижелері туралы актіге қол қойған күннен бастап тексеру нәтижелері туралы акт ресімделді деп есептеледі.</w:t>
      </w:r>
    </w:p>
    <w:bookmarkEnd w:id="143"/>
    <w:bookmarkStart w:name="z2389" w:id="144"/>
    <w:p>
      <w:pPr>
        <w:spacing w:after="0"/>
        <w:ind w:left="0"/>
        <w:jc w:val="both"/>
      </w:pPr>
      <w:r>
        <w:rPr>
          <w:rFonts w:ascii="Times New Roman"/>
          <w:b w:val="false"/>
          <w:i w:val="false"/>
          <w:color w:val="000000"/>
          <w:sz w:val="28"/>
        </w:rPr>
        <w:t>
      9. Тексеру нәтижелері бақылау және қадағалау органының құзыреті шегінде өз функцияларын орындауы мақсатында ғана пайдаланылуға тиіс.</w:t>
      </w:r>
    </w:p>
    <w:bookmarkEnd w:id="144"/>
    <w:bookmarkStart w:name="z2390" w:id="145"/>
    <w:p>
      <w:pPr>
        <w:spacing w:after="0"/>
        <w:ind w:left="0"/>
        <w:jc w:val="both"/>
      </w:pPr>
      <w:r>
        <w:rPr>
          <w:rFonts w:ascii="Times New Roman"/>
          <w:b w:val="false"/>
          <w:i w:val="false"/>
          <w:color w:val="000000"/>
          <w:sz w:val="28"/>
        </w:rPr>
        <w:t>
      10. Тәуекел дәрежесін бағалау негізінде тексеру, жоспардан тыс тексеру нәтижелері туралы актіні тексерілетін субъект жарнамалық немесе өзге де мақсаттарда өзінің қаржылық дәрменділігін растау үшін пайдалана алмайды, сондай-ақ бұл Қазақстан Республикасының заңдарында көзделген жағдайларды қоспағанда, бақылау және қадағалау органының келісімінсіз үшінші тұлғаларға берілмейді.</w:t>
      </w:r>
    </w:p>
    <w:bookmarkEnd w:id="145"/>
    <w:bookmarkStart w:name="z2391" w:id="146"/>
    <w:p>
      <w:pPr>
        <w:spacing w:after="0"/>
        <w:ind w:left="0"/>
        <w:jc w:val="both"/>
      </w:pPr>
      <w:r>
        <w:rPr>
          <w:rFonts w:ascii="Times New Roman"/>
          <w:b w:val="false"/>
          <w:i w:val="false"/>
          <w:color w:val="000000"/>
          <w:sz w:val="28"/>
        </w:rPr>
        <w:t>
      11. Тексерілетін субъект бақылау және қадағалау органына ұсынған қаржылық және өзге де есептіліктің құжаттық деректері тәуекел дәрежесін бағалау негізінде тексеру, жоспардан тыс тексеру нәтижелері туралы актіде келтірілген мәліметтерден алшақ болған кезде тексерілетін субъект бақылау және қадағалау органының нұсқауы бойынша өзінің есептілігін тексеру нәтижелері туралы актіде көрсетілген нақты деректерге, оның ішінде алдыңғы есепті күндерге сәйкес келтіреді.</w:t>
      </w:r>
    </w:p>
    <w:bookmarkEnd w:id="146"/>
    <w:bookmarkStart w:name="z2392" w:id="147"/>
    <w:p>
      <w:pPr>
        <w:spacing w:after="0"/>
        <w:ind w:left="0"/>
        <w:jc w:val="both"/>
      </w:pPr>
      <w:r>
        <w:rPr>
          <w:rFonts w:ascii="Times New Roman"/>
          <w:b w:val="false"/>
          <w:i w:val="false"/>
          <w:color w:val="000000"/>
          <w:sz w:val="28"/>
        </w:rPr>
        <w:t>
      12. Тексерілетін субъект бақылау және қадағалау органы белгілеген мерзімде жоспарланған шаралар, жауапты орындаушылар және тексеру кезінде анықталған бұзушылықтар мен кемшіліктерді жою мерзімдері көрсетілген іс-шаралар жоспарын келісуге ұсынады.</w:t>
      </w:r>
    </w:p>
    <w:bookmarkEnd w:id="147"/>
    <w:p>
      <w:pPr>
        <w:spacing w:after="0"/>
        <w:ind w:left="0"/>
        <w:jc w:val="both"/>
      </w:pPr>
      <w:r>
        <w:rPr>
          <w:rFonts w:ascii="Times New Roman"/>
          <w:b w:val="false"/>
          <w:i w:val="false"/>
          <w:color w:val="000000"/>
          <w:sz w:val="28"/>
        </w:rPr>
        <w:t>
      Іс-шаралар жоспарын бақылау және қадағалау органымен келіскеннен кейін тексерілетін субъект бұзушылықтар мен кемшіліктердің жойылғаны туралы есептерді не іс-шаралар жоспары бойынша өзіне қабылдаған міндеттемелерді орындамау себептері туралы түсіндірулерін ұсынады.</w:t>
      </w:r>
    </w:p>
    <w:bookmarkStart w:name="z2393" w:id="148"/>
    <w:p>
      <w:pPr>
        <w:spacing w:after="0"/>
        <w:ind w:left="0"/>
        <w:jc w:val="both"/>
      </w:pPr>
      <w:r>
        <w:rPr>
          <w:rFonts w:ascii="Times New Roman"/>
          <w:b w:val="false"/>
          <w:i w:val="false"/>
          <w:color w:val="000000"/>
          <w:sz w:val="28"/>
        </w:rPr>
        <w:t>
      13. Тексерілетін субъектінің осы Заңның 15-3-бабы 2-тармағының төртінші бөлігінде, 3, 5 және 6-тармақтарында, 15-4-бабының 3-тармағында, сондай-ақ осы баптың 2, 4 және 12-тармақтарында көрсетілген талаптарды бұзуы тексерілетін субъектіге не оның басшысына Қазақстан Республикасының заңдарында көзделген шектеулі ықпал ету шараларын, қадағалап ден қою шараларын және санкцияларды қолдану үшін негіз болып табылады.</w:t>
      </w:r>
    </w:p>
    <w:bookmarkEnd w:id="148"/>
    <w:bookmarkStart w:name="z2394" w:id="149"/>
    <w:p>
      <w:pPr>
        <w:spacing w:after="0"/>
        <w:ind w:left="0"/>
        <w:jc w:val="both"/>
      </w:pPr>
      <w:r>
        <w:rPr>
          <w:rFonts w:ascii="Times New Roman"/>
          <w:b w:val="false"/>
          <w:i w:val="false"/>
          <w:color w:val="000000"/>
          <w:sz w:val="28"/>
        </w:rPr>
        <w:t>
      14. Бақылау және қадағалау органының жұмыскерлеріне тексерілетін субъектінің қызметін тексеру барысында алынған мәліметтерді жария етуге не үшінші тұлғаларға беруге тыйым салынады.</w:t>
      </w:r>
    </w:p>
    <w:bookmarkEnd w:id="149"/>
    <w:bookmarkStart w:name="z2395" w:id="150"/>
    <w:p>
      <w:pPr>
        <w:spacing w:after="0"/>
        <w:ind w:left="0"/>
        <w:jc w:val="both"/>
      </w:pPr>
      <w:r>
        <w:rPr>
          <w:rFonts w:ascii="Times New Roman"/>
          <w:b w:val="false"/>
          <w:i w:val="false"/>
          <w:color w:val="000000"/>
          <w:sz w:val="28"/>
        </w:rPr>
        <w:t xml:space="preserve">
      15. Тексеруді жүзеге асыратын адамдар тексерілетін субъектінің қызметін тексеру барысында алынған және заңмен қорғалатын құпияны құрайтын мәліметтерді жария еткені үшін Қазақстан Республикасының заңдарына сәйкес жауапты болады. </w:t>
      </w:r>
    </w:p>
    <w:bookmarkEnd w:id="150"/>
    <w:p>
      <w:pPr>
        <w:spacing w:after="0"/>
        <w:ind w:left="0"/>
        <w:jc w:val="both"/>
      </w:pPr>
      <w:r>
        <w:rPr>
          <w:rFonts w:ascii="Times New Roman"/>
          <w:b/>
          <w:i w:val="false"/>
          <w:color w:val="000000"/>
          <w:sz w:val="28"/>
        </w:rPr>
        <w:t>15-6-бап. Бақылау мен қадағалаудың өзге де нысандары</w:t>
      </w:r>
    </w:p>
    <w:bookmarkStart w:name="z2397" w:id="151"/>
    <w:p>
      <w:pPr>
        <w:spacing w:after="0"/>
        <w:ind w:left="0"/>
        <w:jc w:val="both"/>
      </w:pPr>
      <w:r>
        <w:rPr>
          <w:rFonts w:ascii="Times New Roman"/>
          <w:b w:val="false"/>
          <w:i w:val="false"/>
          <w:color w:val="000000"/>
          <w:sz w:val="28"/>
        </w:rPr>
        <w:t>
      1. Уәкілетті орган бақылау мен қадағалаудың өзге де нысандарын:</w:t>
      </w:r>
    </w:p>
    <w:bookmarkEnd w:id="151"/>
    <w:bookmarkStart w:name="z2399" w:id="152"/>
    <w:p>
      <w:pPr>
        <w:spacing w:after="0"/>
        <w:ind w:left="0"/>
        <w:jc w:val="both"/>
      </w:pPr>
      <w:r>
        <w:rPr>
          <w:rFonts w:ascii="Times New Roman"/>
          <w:b w:val="false"/>
          <w:i w:val="false"/>
          <w:color w:val="000000"/>
          <w:sz w:val="28"/>
        </w:rPr>
        <w:t>
      1) Қазақстан Республикасы заңнамасының талаптарына сәйкес берілетін ақпарат пен есептілікті талдау;</w:t>
      </w:r>
    </w:p>
    <w:bookmarkEnd w:id="152"/>
    <w:bookmarkStart w:name="z2400" w:id="153"/>
    <w:p>
      <w:pPr>
        <w:spacing w:after="0"/>
        <w:ind w:left="0"/>
        <w:jc w:val="both"/>
      </w:pPr>
      <w:r>
        <w:rPr>
          <w:rFonts w:ascii="Times New Roman"/>
          <w:b w:val="false"/>
          <w:i w:val="false"/>
          <w:color w:val="000000"/>
          <w:sz w:val="28"/>
        </w:rPr>
        <w:t>
      2) қаржы ұйымдарына, олардың ірі қатысушыларына, банк және сақтандыру холдингтеріне, банк конгломератына және сақтандыру тобына кіретін ұйымдарға, Қазақстан Республикасы бейрезидент-банктерінің филиалдарына, Қазақстан Республикасы бейрезидент-сақтандыру (қайта сақтандыру) ұйымдарының филиалдарына, Қазақстан Республикасы бейрезидент-сақтандыру брокерлерінің филиалдарына, сақтандыру төлемдерін жүзеге асыруға кепілдік беретін ұйымға қатысты Қазақстан Республикасының заңдарында белгіленген тәртіппен қашықтықтан қадағалау, оның ішінде шоғырландырылған негізде қашықтықтан қадағалау;</w:t>
      </w:r>
    </w:p>
    <w:bookmarkEnd w:id="153"/>
    <w:bookmarkStart w:name="z2401" w:id="154"/>
    <w:p>
      <w:pPr>
        <w:spacing w:after="0"/>
        <w:ind w:left="0"/>
        <w:jc w:val="both"/>
      </w:pPr>
      <w:r>
        <w:rPr>
          <w:rFonts w:ascii="Times New Roman"/>
          <w:b w:val="false"/>
          <w:i w:val="false"/>
          <w:color w:val="000000"/>
          <w:sz w:val="28"/>
        </w:rPr>
        <w:t>
      3) Қазақстан Республикасының заңнамасында белгіленген құзырет шегінде Қазақстан Республикасының заңдарында көзделген рұқсат беру құжаттарын келісу, беру және кері қайтарып алу, келісулер, лицензиялау, бағалы қағаздар шығарылымдарын тіркеу, бағалы қағаздарды орналастыру (өтеу) қорытындысы туралы есептерді бекіту, бағалы қағаздар шығарылымдарының күшін жою мәселелері бойынша құжаттарды, үлестес тұлғалар туралы ақпаратты қарау;</w:t>
      </w:r>
    </w:p>
    <w:bookmarkEnd w:id="154"/>
    <w:bookmarkStart w:name="z2402" w:id="155"/>
    <w:p>
      <w:pPr>
        <w:spacing w:after="0"/>
        <w:ind w:left="0"/>
        <w:jc w:val="both"/>
      </w:pPr>
      <w:r>
        <w:rPr>
          <w:rFonts w:ascii="Times New Roman"/>
          <w:b w:val="false"/>
          <w:i w:val="false"/>
          <w:color w:val="000000"/>
          <w:sz w:val="28"/>
        </w:rPr>
        <w:t>
      4) Қазақстан Республикасының заңнамасында белгіленген құзырет шегінде қаржы ұйымдарының, Қазақстан Республикасы бейрезидент-банкі филиалдарының, Қазақстан Республикасы бейрезидент-сақтандыру (қайта сақтандыру) ұйымы филиалдарының қаржы өнімдерін бекіткені туралы уәкілетті органды хабардар ету тәртібін, сондай-ақ хабарламаға қоса берілетін құжаттардың тізбесін, микроқаржылық қызметті жүзеге асыратын ұйымдардың микрокредиттер беру жөніндегі көрсетілетін қызметтерді бекіткені туралы уәкілетті органды хабардар ету тәртібін, сондай-ақ хабарламаға қоса берілетін құжаттардың тізбесін реттейтін нормативтік құқықтық актілерде көзделген құжаттарды қарау;</w:t>
      </w:r>
    </w:p>
    <w:bookmarkEnd w:id="155"/>
    <w:bookmarkStart w:name="z2403" w:id="156"/>
    <w:p>
      <w:pPr>
        <w:spacing w:after="0"/>
        <w:ind w:left="0"/>
        <w:jc w:val="both"/>
      </w:pPr>
      <w:r>
        <w:rPr>
          <w:rFonts w:ascii="Times New Roman"/>
          <w:b w:val="false"/>
          <w:i w:val="false"/>
          <w:color w:val="000000"/>
          <w:sz w:val="28"/>
        </w:rPr>
        <w:t>
      5) кредиттік тарих жүйесіне және сақтандыру жөніндегі дерекқорға қатысушылардың қауіпсіздік жүйесін және үй-жайларына, электрондық және өзге де жабдықтарына қойылатын талаптарды орындауын қарап-тексеру;</w:t>
      </w:r>
    </w:p>
    <w:bookmarkEnd w:id="156"/>
    <w:bookmarkStart w:name="z2404" w:id="157"/>
    <w:p>
      <w:pPr>
        <w:spacing w:after="0"/>
        <w:ind w:left="0"/>
        <w:jc w:val="both"/>
      </w:pPr>
      <w:r>
        <w:rPr>
          <w:rFonts w:ascii="Times New Roman"/>
          <w:b w:val="false"/>
          <w:i w:val="false"/>
          <w:color w:val="000000"/>
          <w:sz w:val="28"/>
        </w:rPr>
        <w:t>
      6) Қазақстан Республикасының заңдарында белгіленген жағдайларда және тәртіппен қаржы ұйымдарына, Қазақстан Республикасы бейрезидент-банктерінің филиалдарына, Қазақстан Республикасы бейрезидент-сақтандыру (қайта сақтандыру) ұйымдарының филиалдарына, Қазақстан Республикасы бейрезидент-сақтандыру брокерлерінің филиалдарына өз өкілін жіберу;</w:t>
      </w:r>
    </w:p>
    <w:bookmarkEnd w:id="157"/>
    <w:bookmarkStart w:name="z2405" w:id="158"/>
    <w:p>
      <w:pPr>
        <w:spacing w:after="0"/>
        <w:ind w:left="0"/>
        <w:jc w:val="both"/>
      </w:pPr>
      <w:r>
        <w:rPr>
          <w:rFonts w:ascii="Times New Roman"/>
          <w:b w:val="false"/>
          <w:i w:val="false"/>
          <w:color w:val="000000"/>
          <w:sz w:val="28"/>
        </w:rPr>
        <w:t>
      7) Қазақстан Республикасының заңдарында белгіленген тәртіппен Қазақстан Республикасының акционерлік қоғамдар және бағалы қағаздар рыногы туралы заңнамасында белгіленген талаптарды сақтау тұрғысынан эмиссиялық бағалы қағаздар эмитенттерінің мониторингі;</w:t>
      </w:r>
    </w:p>
    <w:bookmarkEnd w:id="158"/>
    <w:bookmarkStart w:name="z2406" w:id="159"/>
    <w:p>
      <w:pPr>
        <w:spacing w:after="0"/>
        <w:ind w:left="0"/>
        <w:jc w:val="both"/>
      </w:pPr>
      <w:r>
        <w:rPr>
          <w:rFonts w:ascii="Times New Roman"/>
          <w:b w:val="false"/>
          <w:i w:val="false"/>
          <w:color w:val="000000"/>
          <w:sz w:val="28"/>
        </w:rPr>
        <w:t>
      8) банктердің, сақтандыру (қайта сақтандыру) ұйымдарының уақытша әкімшіліктері (уақытша әкімшілері), тарату комиссиялары және Қазақстан Республикасы бейрезидент-банктері филиалдарының, Қазақстан Республикасы бейрезидент-сақтандыру (қайта сақтандыру) ұйымдары филиалдарының тарату комиссиялары ұсынатын есептілік пен өзге де ақпаратты қарау;</w:t>
      </w:r>
    </w:p>
    <w:bookmarkEnd w:id="159"/>
    <w:bookmarkStart w:name="z2407" w:id="160"/>
    <w:p>
      <w:pPr>
        <w:spacing w:after="0"/>
        <w:ind w:left="0"/>
        <w:jc w:val="both"/>
      </w:pPr>
      <w:r>
        <w:rPr>
          <w:rFonts w:ascii="Times New Roman"/>
          <w:b w:val="false"/>
          <w:i w:val="false"/>
          <w:color w:val="000000"/>
          <w:sz w:val="28"/>
        </w:rPr>
        <w:t>
      9) мәжбүрлеп таратылатын банктің, сақтандыру (қайта сақтандыру) ұйымының филиалдары мен өкілдіктерін ескере отырып, тарату комиссияларының, қызметі мәжбүрлеп тоқтатылатын Қазақстан Республикасы бейрезидент-банкі филиалының, Қазақстан Республикасы бейрезидент-сақтандыру (қайта сақтандыру) ұйымы филиалының тарату комиссияларының төрағасы мен мүшелерін тағайындау және босату;</w:t>
      </w:r>
    </w:p>
    <w:bookmarkEnd w:id="160"/>
    <w:bookmarkStart w:name="z2408" w:id="161"/>
    <w:p>
      <w:pPr>
        <w:spacing w:after="0"/>
        <w:ind w:left="0"/>
        <w:jc w:val="both"/>
      </w:pPr>
      <w:r>
        <w:rPr>
          <w:rFonts w:ascii="Times New Roman"/>
          <w:b w:val="false"/>
          <w:i w:val="false"/>
          <w:color w:val="000000"/>
          <w:sz w:val="28"/>
        </w:rPr>
        <w:t>
      10) мәжбүрлеп таратылатын банктің, сақтандыру (қайта сақтандыру) ұйымының, қызметі мәжбүрлеп тоқтатылатын Қазақстан Республикасы бейрезидент-банкі филиалының, Қазақстан Республикасы бейрезидент-сақтандыру (қайта сақтандыру) ұйымы филиалының аралық тарату балансын және кредиторлары талаптарының тізілімін, ерікті түрде немесе мәжбүрлеп таратылатын банктердің, сақтандыру (қайта сақтандыру) ұйымдарының, қызметі ерікті түрде немесе мәжбүрлеп тоқтатылатын Қазақстан Республикасы бейрезидент-банкі филиалының, Қазақстан Республикасы бейрезидент-сақтандыру (қайта сақтандыру) ұйымы филиалының кредиторлар комитетінің құрамын бекіту;</w:t>
      </w:r>
    </w:p>
    <w:bookmarkEnd w:id="161"/>
    <w:bookmarkStart w:name="z2409" w:id="162"/>
    <w:p>
      <w:pPr>
        <w:spacing w:after="0"/>
        <w:ind w:left="0"/>
        <w:jc w:val="both"/>
      </w:pPr>
      <w:r>
        <w:rPr>
          <w:rFonts w:ascii="Times New Roman"/>
          <w:b w:val="false"/>
          <w:i w:val="false"/>
          <w:color w:val="000000"/>
          <w:sz w:val="28"/>
        </w:rPr>
        <w:t>
      11) мәжбүрлеп таратылатын банкті, сақтандыру (қайта сақтандыру) ұйымын тарату туралы есепті және олардың тарату балансын келісу;</w:t>
      </w:r>
    </w:p>
    <w:bookmarkEnd w:id="162"/>
    <w:bookmarkStart w:name="z2535" w:id="163"/>
    <w:p>
      <w:pPr>
        <w:spacing w:after="0"/>
        <w:ind w:left="0"/>
        <w:jc w:val="both"/>
      </w:pPr>
      <w:r>
        <w:rPr>
          <w:rFonts w:ascii="Times New Roman"/>
          <w:b w:val="false"/>
          <w:i w:val="false"/>
          <w:color w:val="000000"/>
          <w:sz w:val="28"/>
        </w:rPr>
        <w:t>
      11-1) қызметі мәжбүрлеп тоқтатылатын Қазақстан Республикасы бейрезидент-банкі филиалын, Қазақстан Республикасы бейрезидент-сақтандыру (қайта сақтандыру) ұйымы филиалын тарату туралы есепті бекіту;</w:t>
      </w:r>
    </w:p>
    <w:bookmarkEnd w:id="163"/>
    <w:bookmarkStart w:name="z2410" w:id="164"/>
    <w:p>
      <w:pPr>
        <w:spacing w:after="0"/>
        <w:ind w:left="0"/>
        <w:jc w:val="both"/>
      </w:pPr>
      <w:r>
        <w:rPr>
          <w:rFonts w:ascii="Times New Roman"/>
          <w:b w:val="false"/>
          <w:i w:val="false"/>
          <w:color w:val="000000"/>
          <w:sz w:val="28"/>
        </w:rPr>
        <w:t xml:space="preserve">
      12) тексерілетін субъектілердің қызметін бақылау және қадағалау нәтижелері бойынша олардың кездесулері мен талқылауларын өткізу; </w:t>
      </w:r>
    </w:p>
    <w:bookmarkEnd w:id="164"/>
    <w:bookmarkStart w:name="z2411" w:id="165"/>
    <w:p>
      <w:pPr>
        <w:spacing w:after="0"/>
        <w:ind w:left="0"/>
        <w:jc w:val="both"/>
      </w:pPr>
      <w:r>
        <w:rPr>
          <w:rFonts w:ascii="Times New Roman"/>
          <w:b w:val="false"/>
          <w:i w:val="false"/>
          <w:color w:val="000000"/>
          <w:sz w:val="28"/>
        </w:rPr>
        <w:t>
      13) депозиторлары мен кредиторларының мүдделеріне қатер төндіретін және (немесе) қаржы жүйесінің тұрақтылығына қатер төндіретін, қаржылық жағдайы орнықсыз банктер санатына, төлемге қабілетсіз банктер санатына жатқызылған банктің қаржылық және мүліктік жай-күйін бағалау (талдау), оның ішінде бағалаушыларды, аудиторлық ұйымдарды және басқа да тұлғаларды тарта отырып және (немесе) банкке бара отырып бағалау (талдау);</w:t>
      </w:r>
    </w:p>
    <w:bookmarkEnd w:id="165"/>
    <w:bookmarkStart w:name="z2412" w:id="166"/>
    <w:p>
      <w:pPr>
        <w:spacing w:after="0"/>
        <w:ind w:left="0"/>
        <w:jc w:val="both"/>
      </w:pPr>
      <w:r>
        <w:rPr>
          <w:rFonts w:ascii="Times New Roman"/>
          <w:b w:val="false"/>
          <w:i w:val="false"/>
          <w:color w:val="000000"/>
          <w:sz w:val="28"/>
        </w:rPr>
        <w:t>
      14) банктің, сақтандыру (қайта сақтандыру) ұйымының уақытша әкімшілігінің (уақытша әкімшісінің) орындалған жұмыс туралы есебін бекіту;</w:t>
      </w:r>
    </w:p>
    <w:bookmarkEnd w:id="166"/>
    <w:bookmarkStart w:name="z2413" w:id="167"/>
    <w:p>
      <w:pPr>
        <w:spacing w:after="0"/>
        <w:ind w:left="0"/>
        <w:jc w:val="both"/>
      </w:pPr>
      <w:r>
        <w:rPr>
          <w:rFonts w:ascii="Times New Roman"/>
          <w:b w:val="false"/>
          <w:i w:val="false"/>
          <w:color w:val="000000"/>
          <w:sz w:val="28"/>
        </w:rPr>
        <w:t>
      15) микроқаржылық қызметті жүзеге асыратын ұйымдардың пруденциялық нормативтерді, өзге де көрсеткіштер мен өлшемшарттарды (нормативтерді) сақтауын сипаттайтын көрсеткіштердің есеп-қисаптарын қарау;</w:t>
      </w:r>
    </w:p>
    <w:bookmarkEnd w:id="167"/>
    <w:bookmarkStart w:name="z2414" w:id="168"/>
    <w:p>
      <w:pPr>
        <w:spacing w:after="0"/>
        <w:ind w:left="0"/>
        <w:jc w:val="both"/>
      </w:pPr>
      <w:r>
        <w:rPr>
          <w:rFonts w:ascii="Times New Roman"/>
          <w:b w:val="false"/>
          <w:i w:val="false"/>
          <w:color w:val="000000"/>
          <w:sz w:val="28"/>
        </w:rPr>
        <w:t>
      16) Қазақстан Республикасының коллекторлық қызмет туралы заңнамасының талаптарын сақтау тұрғысынан коллекторлық агенттіктердің қызметін талдау, сондай-ақ "Коллекторлық қызмет туралы" Қазақстан Республикасы Заңының 15-бабы 1-тармағының 15) тармақшасына сәйкес коллекторлық агенттік ұсынған мәліметтерді, құжаттар мен аудио- және (немесе) бейнежазба материалдарын (болған кезде) талдау;</w:t>
      </w:r>
    </w:p>
    <w:bookmarkEnd w:id="168"/>
    <w:bookmarkStart w:name="z2415" w:id="169"/>
    <w:p>
      <w:pPr>
        <w:spacing w:after="0"/>
        <w:ind w:left="0"/>
        <w:jc w:val="both"/>
      </w:pPr>
      <w:r>
        <w:rPr>
          <w:rFonts w:ascii="Times New Roman"/>
          <w:b w:val="false"/>
          <w:i w:val="false"/>
          <w:color w:val="000000"/>
          <w:sz w:val="28"/>
        </w:rPr>
        <w:t>
      17) коллекторлық агенттіктердің тізілімін жүргізу;</w:t>
      </w:r>
    </w:p>
    <w:bookmarkEnd w:id="169"/>
    <w:p>
      <w:pPr>
        <w:spacing w:after="0"/>
        <w:ind w:left="0"/>
        <w:jc w:val="both"/>
      </w:pPr>
      <w:r>
        <w:rPr>
          <w:rFonts w:ascii="Times New Roman"/>
          <w:b w:val="false"/>
          <w:i w:val="false"/>
          <w:color w:val="000000"/>
          <w:sz w:val="28"/>
        </w:rPr>
        <w:t>
      18) қаржы ұйымдары жарнамасының мониторингі арқылы жүзеге асырады.</w:t>
      </w:r>
    </w:p>
    <w:bookmarkStart w:name="z2398" w:id="170"/>
    <w:p>
      <w:pPr>
        <w:spacing w:after="0"/>
        <w:ind w:left="0"/>
        <w:jc w:val="both"/>
      </w:pPr>
      <w:r>
        <w:rPr>
          <w:rFonts w:ascii="Times New Roman"/>
          <w:b w:val="false"/>
          <w:i w:val="false"/>
          <w:color w:val="000000"/>
          <w:sz w:val="28"/>
        </w:rPr>
        <w:t>
      2. Қазақстан Республикасының Ұлттық Банкі бақылау мен қадағалаудың өзге де нысандарын:</w:t>
      </w:r>
    </w:p>
    <w:bookmarkEnd w:id="170"/>
    <w:bookmarkStart w:name="z2416" w:id="171"/>
    <w:p>
      <w:pPr>
        <w:spacing w:after="0"/>
        <w:ind w:left="0"/>
        <w:jc w:val="both"/>
      </w:pPr>
      <w:r>
        <w:rPr>
          <w:rFonts w:ascii="Times New Roman"/>
          <w:b w:val="false"/>
          <w:i w:val="false"/>
          <w:color w:val="000000"/>
          <w:sz w:val="28"/>
        </w:rPr>
        <w:t>
      1) Қазақстан Республикасы заңнамасының талаптарына сәйкес берілетін ақпарат пен есептілікті талдау;</w:t>
      </w:r>
    </w:p>
    <w:bookmarkEnd w:id="171"/>
    <w:bookmarkStart w:name="z2417" w:id="172"/>
    <w:p>
      <w:pPr>
        <w:spacing w:after="0"/>
        <w:ind w:left="0"/>
        <w:jc w:val="both"/>
      </w:pPr>
      <w:r>
        <w:rPr>
          <w:rFonts w:ascii="Times New Roman"/>
          <w:b w:val="false"/>
          <w:i w:val="false"/>
          <w:color w:val="000000"/>
          <w:sz w:val="28"/>
        </w:rPr>
        <w:t>
      2) Қазақстан Республикасының заңнамасында белгіленген құзырет шегінде Қазақстан Республикасының заңдарында көзделген рұқсат беру құжаттарын беру және кері қайтарып алу, лицензиялау мәселелері бойынша құжаттарды қарау;</w:t>
      </w:r>
    </w:p>
    <w:bookmarkEnd w:id="172"/>
    <w:bookmarkStart w:name="z2418" w:id="173"/>
    <w:p>
      <w:pPr>
        <w:spacing w:after="0"/>
        <w:ind w:left="0"/>
        <w:jc w:val="both"/>
      </w:pPr>
      <w:r>
        <w:rPr>
          <w:rFonts w:ascii="Times New Roman"/>
          <w:b w:val="false"/>
          <w:i w:val="false"/>
          <w:color w:val="000000"/>
          <w:sz w:val="28"/>
        </w:rPr>
        <w:t>
      3) уәкілетті ұйымдардың айырбастау пункттерінің біліктілік талаптарына сәйкестігін қарап-тексеру;</w:t>
      </w:r>
    </w:p>
    <w:bookmarkEnd w:id="173"/>
    <w:bookmarkStart w:name="z2419" w:id="174"/>
    <w:p>
      <w:pPr>
        <w:spacing w:after="0"/>
        <w:ind w:left="0"/>
        <w:jc w:val="both"/>
      </w:pPr>
      <w:r>
        <w:rPr>
          <w:rFonts w:ascii="Times New Roman"/>
          <w:b w:val="false"/>
          <w:i w:val="false"/>
          <w:color w:val="000000"/>
          <w:sz w:val="28"/>
        </w:rPr>
        <w:t>
      4) валюталық бақылау агенттеріне валюталық бақылауды тиісінше жүзеге асыру мақсатында олардың орындауы үшін міндетті тапсырмалар беру;</w:t>
      </w:r>
    </w:p>
    <w:bookmarkEnd w:id="174"/>
    <w:bookmarkStart w:name="z2420" w:id="175"/>
    <w:p>
      <w:pPr>
        <w:spacing w:after="0"/>
        <w:ind w:left="0"/>
        <w:jc w:val="both"/>
      </w:pPr>
      <w:r>
        <w:rPr>
          <w:rFonts w:ascii="Times New Roman"/>
          <w:b w:val="false"/>
          <w:i w:val="false"/>
          <w:color w:val="000000"/>
          <w:sz w:val="28"/>
        </w:rPr>
        <w:t xml:space="preserve">
      5) тексерілетін субъектілердің қызметін бақылау және қадағалау нәтижелері бойынша олардың кездесулері мен талқылауларын өткізу; </w:t>
      </w:r>
    </w:p>
    <w:bookmarkEnd w:id="175"/>
    <w:bookmarkStart w:name="z2421" w:id="176"/>
    <w:p>
      <w:pPr>
        <w:spacing w:after="0"/>
        <w:ind w:left="0"/>
        <w:jc w:val="both"/>
      </w:pPr>
      <w:r>
        <w:rPr>
          <w:rFonts w:ascii="Times New Roman"/>
          <w:b w:val="false"/>
          <w:i w:val="false"/>
          <w:color w:val="000000"/>
          <w:sz w:val="28"/>
        </w:rPr>
        <w:t>
      6) төлем жүйелерінің жұмыс істеуін, сондай-ақ көрсетілетін төлем қызметтерін берушілер көрсететін қызметтерді талдау және бағалау;</w:t>
      </w:r>
    </w:p>
    <w:bookmarkEnd w:id="176"/>
    <w:bookmarkStart w:name="z2422" w:id="177"/>
    <w:p>
      <w:pPr>
        <w:spacing w:after="0"/>
        <w:ind w:left="0"/>
        <w:jc w:val="both"/>
      </w:pPr>
      <w:r>
        <w:rPr>
          <w:rFonts w:ascii="Times New Roman"/>
          <w:b w:val="false"/>
          <w:i w:val="false"/>
          <w:color w:val="000000"/>
          <w:sz w:val="28"/>
        </w:rPr>
        <w:t>
      7) жүйелік маңызы бар төлем жүйелерін байқауды жүзеге асыру шеңберінде жүйелік маңызы бар төлем жүйелеріне қатысушылардың төлем жүйелеріне қол жеткізуді қамтамасыз ететін ұйымдастыру шаралары мен бағдарламалық-техникалық құралдарға қойылатын талаптарға сәйкестігін қарап-тексеру;</w:t>
      </w:r>
    </w:p>
    <w:bookmarkEnd w:id="177"/>
    <w:bookmarkStart w:name="z2423" w:id="178"/>
    <w:p>
      <w:pPr>
        <w:spacing w:after="0"/>
        <w:ind w:left="0"/>
        <w:jc w:val="both"/>
      </w:pPr>
      <w:r>
        <w:rPr>
          <w:rFonts w:ascii="Times New Roman"/>
          <w:b w:val="false"/>
          <w:i w:val="false"/>
          <w:color w:val="000000"/>
          <w:sz w:val="28"/>
        </w:rPr>
        <w:t>
      8) төлем жүйелерінің, төлем ұйымдарының, көрсетілетін төлем қызметтерін маңызды берушілердің тізілімдерін жүргізу арқылы жүзеге асырады.</w:t>
      </w:r>
    </w:p>
    <w:bookmarkEnd w:id="17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15-6-бапқа өзгеріс енгізілді - ҚР 03.07.2020 </w:t>
      </w:r>
      <w:r>
        <w:rPr>
          <w:rFonts w:ascii="Times New Roman"/>
          <w:b w:val="false"/>
          <w:i w:val="false"/>
          <w:color w:val="000000"/>
          <w:sz w:val="28"/>
        </w:rPr>
        <w:t>№ 359-VI</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xml:space="preserve">); 24.05.2021 </w:t>
      </w:r>
      <w:r>
        <w:rPr>
          <w:rFonts w:ascii="Times New Roman"/>
          <w:b w:val="false"/>
          <w:i w:val="false"/>
          <w:color w:val="000000"/>
          <w:sz w:val="28"/>
        </w:rPr>
        <w:t>№ 43-VII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15-7-бап. Қашықтықтан қадағалау</w:t>
      </w:r>
    </w:p>
    <w:bookmarkStart w:name="z2425" w:id="179"/>
    <w:p>
      <w:pPr>
        <w:spacing w:after="0"/>
        <w:ind w:left="0"/>
        <w:jc w:val="both"/>
      </w:pPr>
      <w:r>
        <w:rPr>
          <w:rFonts w:ascii="Times New Roman"/>
          <w:b w:val="false"/>
          <w:i w:val="false"/>
          <w:color w:val="000000"/>
          <w:sz w:val="28"/>
        </w:rPr>
        <w:t>
      1. Қашықтықтан қадағалау бақылау мен қадағалаудың өзге де нысандарының бірі болып табылады және оны уәкілетті орган өз құзыреті шегінде қаржы ұйымдарына, олардың ірі қатысушыларына, банк және сақтандыру холдингтеріне, банк конгломератына және сақтандыру тобына кіретін ұйымдарға, Қазақстан Республикасы бейрезидент-банктерінің филиалдарына, Қазақстан Республикасы бейрезидент-сақтандыру (қайта сақтандыру) ұйымдарының филиалдарына, Қазақстан Республикасы бейрезидент-сақтандыру брокерлерінің филиалдарына, сақтандыру төлемдерін жүзеге асыруға кепілдік беретін ұйымға (бұдан әрі – қашықтықтан қадағалау субъектілері) қатысты жүзеге асырады.</w:t>
      </w:r>
    </w:p>
    <w:bookmarkEnd w:id="179"/>
    <w:bookmarkStart w:name="z2426" w:id="180"/>
    <w:p>
      <w:pPr>
        <w:spacing w:after="0"/>
        <w:ind w:left="0"/>
        <w:jc w:val="both"/>
      </w:pPr>
      <w:r>
        <w:rPr>
          <w:rFonts w:ascii="Times New Roman"/>
          <w:b w:val="false"/>
          <w:i w:val="false"/>
          <w:color w:val="000000"/>
          <w:sz w:val="28"/>
        </w:rPr>
        <w:t>
      2. Қашықтықтан қадағалауды уәкілетті орган қашықтықтан қадағалау субъектілерінің қызметін талдау және қашықтықтан қадағалау субъектілерінің органдарымен өзара іс-қимыл жасау арқылы тұрақты негізде:</w:t>
      </w:r>
    </w:p>
    <w:bookmarkEnd w:id="180"/>
    <w:bookmarkStart w:name="z2427" w:id="181"/>
    <w:p>
      <w:pPr>
        <w:spacing w:after="0"/>
        <w:ind w:left="0"/>
        <w:jc w:val="both"/>
      </w:pPr>
      <w:r>
        <w:rPr>
          <w:rFonts w:ascii="Times New Roman"/>
          <w:b w:val="false"/>
          <w:i w:val="false"/>
          <w:color w:val="000000"/>
          <w:sz w:val="28"/>
        </w:rPr>
        <w:t>
      1) Қазақстан Республикасының банк заңнамасы, Қазақстан Республикасының сақтандыру ісі және сақтандыру қызметі, зейнетақымен қамсыздандыру, бағалы қағаздар рыногы, бухгалтерлік есеп пен қаржылық есептілік, пошта, Қазақстан Даму Банкі, инвестициялық және венчурлік қорлар туралы заңнамасы талаптарының сақталуын бақылау және қадағалау;</w:t>
      </w:r>
    </w:p>
    <w:bookmarkEnd w:id="181"/>
    <w:bookmarkStart w:name="z2428" w:id="182"/>
    <w:p>
      <w:pPr>
        <w:spacing w:after="0"/>
        <w:ind w:left="0"/>
        <w:jc w:val="both"/>
      </w:pPr>
      <w:r>
        <w:rPr>
          <w:rFonts w:ascii="Times New Roman"/>
          <w:b w:val="false"/>
          <w:i w:val="false"/>
          <w:color w:val="000000"/>
          <w:sz w:val="28"/>
        </w:rPr>
        <w:t>
      2) қаржы ұйымдарының қаржылық жағдайының нашарлауына ықпал ететін факторларды анықтау, орын алған және ықтимал тәуекелдерді, олардың қашықтықтан қадағалау субъектілерінің орнықты қызметіне ықпал ету дәрежесін анықтау және бағалау мақсатында жүзеге асырады.</w:t>
      </w:r>
    </w:p>
    <w:bookmarkEnd w:id="182"/>
    <w:bookmarkStart w:name="z2429" w:id="183"/>
    <w:p>
      <w:pPr>
        <w:spacing w:after="0"/>
        <w:ind w:left="0"/>
        <w:jc w:val="both"/>
      </w:pPr>
      <w:r>
        <w:rPr>
          <w:rFonts w:ascii="Times New Roman"/>
          <w:b w:val="false"/>
          <w:i w:val="false"/>
          <w:color w:val="000000"/>
          <w:sz w:val="28"/>
        </w:rPr>
        <w:t>
      3. Қашықтықтан қадағалау субъектілерінің қызметін талдауды уәкілетті орган қашықтықтан қадағалау субъектілері ұсынатын есептілік және басқа да ақпарат, оның ішінде ведомствоаралық және халықаралық ынтымақтастық шеңберінде алынған ақпарат негізінде жүзеге асырады.</w:t>
      </w:r>
    </w:p>
    <w:bookmarkEnd w:id="183"/>
    <w:bookmarkStart w:name="z2430" w:id="184"/>
    <w:p>
      <w:pPr>
        <w:spacing w:after="0"/>
        <w:ind w:left="0"/>
        <w:jc w:val="both"/>
      </w:pPr>
      <w:r>
        <w:rPr>
          <w:rFonts w:ascii="Times New Roman"/>
          <w:b w:val="false"/>
          <w:i w:val="false"/>
          <w:color w:val="000000"/>
          <w:sz w:val="28"/>
        </w:rPr>
        <w:t>
      4. Қашықтықтан қадағалауды жүргізу шеңберінде уәкілетті орган қашықтықтан қадағалау субъектілерінен және олардың лауазымды адамдарынан мәліметтер мен құжаттарды, оның ішінде қашықтықтан қадағалау субъектілерінің қаржылық есептілігі мен органдары отырыстарының (сырттай өткізілгендерді қоса алғанда) материалдарын жазбаша нысанда сұратуға құқылы.</w:t>
      </w:r>
    </w:p>
    <w:bookmarkEnd w:id="184"/>
    <w:p>
      <w:pPr>
        <w:spacing w:after="0"/>
        <w:ind w:left="0"/>
        <w:jc w:val="both"/>
      </w:pPr>
      <w:r>
        <w:rPr>
          <w:rFonts w:ascii="Times New Roman"/>
          <w:b w:val="false"/>
          <w:i w:val="false"/>
          <w:color w:val="000000"/>
          <w:sz w:val="28"/>
        </w:rPr>
        <w:t>
      Қашықтықтан қадағалау субъектілері уәкілетті органның сұрау салуында көрсетілген мәліметтер мен құжаттарды уәкілетті орган белгілеген мерзімдерде ұсынуға міндетті.</w:t>
      </w:r>
    </w:p>
    <w:p>
      <w:pPr>
        <w:spacing w:after="0"/>
        <w:ind w:left="0"/>
        <w:jc w:val="both"/>
      </w:pPr>
      <w:r>
        <w:rPr>
          <w:rFonts w:ascii="Times New Roman"/>
          <w:b/>
          <w:i w:val="false"/>
          <w:color w:val="000000"/>
          <w:sz w:val="28"/>
        </w:rPr>
        <w:t>15-8-бап. Бақылау және қадағалау шеңберіндегі тәуекелге бағдарланған тәсіл</w:t>
      </w:r>
    </w:p>
    <w:bookmarkStart w:name="z2432" w:id="185"/>
    <w:p>
      <w:pPr>
        <w:spacing w:after="0"/>
        <w:ind w:left="0"/>
        <w:jc w:val="both"/>
      </w:pPr>
      <w:r>
        <w:rPr>
          <w:rFonts w:ascii="Times New Roman"/>
          <w:b w:val="false"/>
          <w:i w:val="false"/>
          <w:color w:val="000000"/>
          <w:sz w:val="28"/>
        </w:rPr>
        <w:t>
      1. Уәкілетті орган банктердің, банк конгломераттарының, банк операцияларының жекелеген түрлерін жүзеге асыратын ұйымдардың, сақтандыру (қайта сақтандыру) ұйымдарының, сақтандыру топтарының,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бағалы қағаздар нарығында брокерлік және (немесе) дилерлік қызметті, инвестициялық портфельді басқару жөніндегі қызметті жүзеге асыратын ұйымдардың қызметін бақылау және қадағалау шеңберінде тәуекелге бағдарланған тәсілді қолданады.</w:t>
      </w:r>
    </w:p>
    <w:bookmarkEnd w:id="185"/>
    <w:p>
      <w:pPr>
        <w:spacing w:after="0"/>
        <w:ind w:left="0"/>
        <w:jc w:val="both"/>
      </w:pPr>
      <w:r>
        <w:rPr>
          <w:rFonts w:ascii="Times New Roman"/>
          <w:b w:val="false"/>
          <w:i w:val="false"/>
          <w:color w:val="000000"/>
          <w:sz w:val="28"/>
        </w:rPr>
        <w:t>
      Тәуекелге бағдарланған тәсілдің негізгі міндеттері осы тармақтың бірінші бөлігінде көрсетілген тұлғалардың қаржылық орнықтылығын қамтамасыз ету және олардың қызметіндегі тәуекелдердің ұлғаюына жол бермеу үшін ерте араласу және қадағалау әрекеттерін уақтылы қабылдау мақсатында олардың қызметіндегі тәуекелдер мен кемшіліктерді анықтау және болғызбау болып табылады.</w:t>
      </w:r>
    </w:p>
    <w:p>
      <w:pPr>
        <w:spacing w:after="0"/>
        <w:ind w:left="0"/>
        <w:jc w:val="both"/>
      </w:pPr>
      <w:r>
        <w:rPr>
          <w:rFonts w:ascii="Times New Roman"/>
          <w:b w:val="false"/>
          <w:i w:val="false"/>
          <w:color w:val="000000"/>
          <w:sz w:val="28"/>
        </w:rPr>
        <w:t>
      Тәуекелге бағдарланған тәсіл, оның ішінде бизнес-модельді, корпоративтік басқаруды, қылмыстық жолмен алынған кірістерді заңдастыруға (жылыстатуға) және терроризмді қаржыландыруға қарсы іс-қимылды, тәуекелдерді жабуға арналған капитал мен өтімділік деңгейін талдау мен бағалауды, меншікті капитал мен өтімділіктің қажетті деңгейін айқындаудың ішкі рәсімдерін бағалауды, сондай-ақ осы тармақтың бірінші бөлігінде көрсетілген тұлғалар қызметінің сипаты мен ауқымын ескере отырып талдау мен бағалауды қоса алғанда, осы тармақтың бірінші бөлігінде көрсетілген тұлғалардың қызметін сандық және сапалық талдау, олардың тәуекелдерді басқару және ішкі бақылау жүйелерін талдау негізінде қалыптастырылатын уәжді пайымдауға негізделеді.</w:t>
      </w:r>
    </w:p>
    <w:bookmarkStart w:name="z2433" w:id="186"/>
    <w:p>
      <w:pPr>
        <w:spacing w:after="0"/>
        <w:ind w:left="0"/>
        <w:jc w:val="both"/>
      </w:pPr>
      <w:r>
        <w:rPr>
          <w:rFonts w:ascii="Times New Roman"/>
          <w:b w:val="false"/>
          <w:i w:val="false"/>
          <w:color w:val="000000"/>
          <w:sz w:val="28"/>
        </w:rPr>
        <w:t>
      2. Осы баптың 1-тармағының бірінші бөлігінде көрсетілген тұлғалардың қызметін бақылау және қадағалау шеңберіндегі тәуекелге бағдарланған тәсіл пропорционалдық қағидатын ескереді, бұл:</w:t>
      </w:r>
    </w:p>
    <w:bookmarkEnd w:id="186"/>
    <w:p>
      <w:pPr>
        <w:spacing w:after="0"/>
        <w:ind w:left="0"/>
        <w:jc w:val="both"/>
      </w:pPr>
      <w:r>
        <w:rPr>
          <w:rFonts w:ascii="Times New Roman"/>
          <w:b w:val="false"/>
          <w:i w:val="false"/>
          <w:color w:val="000000"/>
          <w:sz w:val="28"/>
        </w:rPr>
        <w:t>
      олардың қызметінің мөлшерін, маңыздылығын, сипатын, ауқымы мен күрделілігін есепке алуды;</w:t>
      </w:r>
    </w:p>
    <w:p>
      <w:pPr>
        <w:spacing w:after="0"/>
        <w:ind w:left="0"/>
        <w:jc w:val="both"/>
      </w:pPr>
      <w:r>
        <w:rPr>
          <w:rFonts w:ascii="Times New Roman"/>
          <w:b w:val="false"/>
          <w:i w:val="false"/>
          <w:color w:val="000000"/>
          <w:sz w:val="28"/>
        </w:rPr>
        <w:t>
      олардың қаржы нарығындағы маңыздылығына сәйкес санатқа бөлуді;</w:t>
      </w:r>
    </w:p>
    <w:p>
      <w:pPr>
        <w:spacing w:after="0"/>
        <w:ind w:left="0"/>
        <w:jc w:val="both"/>
      </w:pPr>
      <w:r>
        <w:rPr>
          <w:rFonts w:ascii="Times New Roman"/>
          <w:b w:val="false"/>
          <w:i w:val="false"/>
          <w:color w:val="000000"/>
          <w:sz w:val="28"/>
        </w:rPr>
        <w:t>
      бақылау мен қадағалаудың жиілігін, тереңдігі мен қарқындылығын айқындауды көздейді.</w:t>
      </w:r>
    </w:p>
    <w:bookmarkStart w:name="z2434" w:id="187"/>
    <w:p>
      <w:pPr>
        <w:spacing w:after="0"/>
        <w:ind w:left="0"/>
        <w:jc w:val="both"/>
      </w:pPr>
      <w:r>
        <w:rPr>
          <w:rFonts w:ascii="Times New Roman"/>
          <w:b w:val="false"/>
          <w:i w:val="false"/>
          <w:color w:val="000000"/>
          <w:sz w:val="28"/>
        </w:rPr>
        <w:t>
      3. Тәуекелге бағдарланған тәсіл негізінде бақылау және қадағалау нәтижелері бойынша уәкілетті орган осы баптың 1-тармағының бірінші бөлігінде көрсетілген тұлғалардың назарына анықталған тәуекелдер мен кемшіліктерді жеткізеді және Қазақстан Республикасының заңдарына сәйкес қадағалап ден қою шараларын және (немесе) санкцияларды қолданады.</w:t>
      </w:r>
    </w:p>
    <w:bookmarkEnd w:id="187"/>
    <w:bookmarkStart w:name="z2435" w:id="188"/>
    <w:p>
      <w:pPr>
        <w:spacing w:after="0"/>
        <w:ind w:left="0"/>
        <w:jc w:val="both"/>
      </w:pPr>
      <w:r>
        <w:rPr>
          <w:rFonts w:ascii="Times New Roman"/>
          <w:b w:val="false"/>
          <w:i w:val="false"/>
          <w:color w:val="000000"/>
          <w:sz w:val="28"/>
        </w:rPr>
        <w:t>
      4. Осы баптың 1-тармағының бірінші бөлігінде көрсетілген тұлғалардың қызметін бақылау және қадағалау шеңберіндегі тәуекелге бағдарланған тәсілді қолдану тәртібі уәкілетті органның құқықтық актісінде айқындалады, құпия ақпарат болып табылады және бұқаралық ақпарат құралдарында жариялануға жатпайды.</w:t>
      </w:r>
    </w:p>
    <w:bookmarkEnd w:id="188"/>
    <w:p>
      <w:pPr>
        <w:spacing w:after="0"/>
        <w:ind w:left="0"/>
        <w:jc w:val="both"/>
      </w:pPr>
      <w:r>
        <w:rPr>
          <w:rFonts w:ascii="Times New Roman"/>
          <w:b/>
          <w:i w:val="false"/>
          <w:color w:val="000000"/>
          <w:sz w:val="28"/>
        </w:rPr>
        <w:t>15-9-бап. Өкілдің міндеті, функциялары, құқықтары мен міндеттері</w:t>
      </w:r>
    </w:p>
    <w:bookmarkStart w:name="z2437" w:id="189"/>
    <w:p>
      <w:pPr>
        <w:spacing w:after="0"/>
        <w:ind w:left="0"/>
        <w:jc w:val="both"/>
      </w:pPr>
      <w:r>
        <w:rPr>
          <w:rFonts w:ascii="Times New Roman"/>
          <w:b w:val="false"/>
          <w:i w:val="false"/>
          <w:color w:val="000000"/>
          <w:sz w:val="28"/>
        </w:rPr>
        <w:t>
      1. Бақылау және қадағалау функцияларын жүзеге асыру мақсатында уәкілетті орган банктерге, банк холдингтеріне, бағалы қағаздар нарығында брокерлік және (немесе) дилерлік қызметті, инвестициялық портфельді басқару жөніндегі қызметті жүзеге асыратын ұйымдарға, сақтандыру (қайта сақтандыру) ұйымдарына, сақтандыру холдингтеріне өз өкілін жібереді, оны уәкілетті орган өз жұмыскерлері арасынан тағайындайды.</w:t>
      </w:r>
    </w:p>
    <w:bookmarkEnd w:id="189"/>
    <w:p>
      <w:pPr>
        <w:spacing w:after="0"/>
        <w:ind w:left="0"/>
        <w:jc w:val="both"/>
      </w:pPr>
      <w:r>
        <w:rPr>
          <w:rFonts w:ascii="Times New Roman"/>
          <w:b w:val="false"/>
          <w:i w:val="false"/>
          <w:color w:val="000000"/>
          <w:sz w:val="28"/>
        </w:rPr>
        <w:t>
      Осы тармақтың бірінші бөлігінде көрсетілген ұйымдардағы өкілдердің санын уәкілетті орган айқындайды.</w:t>
      </w:r>
    </w:p>
    <w:bookmarkStart w:name="z2438" w:id="190"/>
    <w:p>
      <w:pPr>
        <w:spacing w:after="0"/>
        <w:ind w:left="0"/>
        <w:jc w:val="both"/>
      </w:pPr>
      <w:r>
        <w:rPr>
          <w:rFonts w:ascii="Times New Roman"/>
          <w:b w:val="false"/>
          <w:i w:val="false"/>
          <w:color w:val="000000"/>
          <w:sz w:val="28"/>
        </w:rPr>
        <w:t>
      2. Өкіл өз қызметінде осы Заңды, уәкілетті органның нормативтік құқықтық актілерін және Қазақстан Республикасының өзге де заңнамасын басшылыққа алады.</w:t>
      </w:r>
    </w:p>
    <w:bookmarkEnd w:id="190"/>
    <w:bookmarkStart w:name="z2439" w:id="191"/>
    <w:p>
      <w:pPr>
        <w:spacing w:after="0"/>
        <w:ind w:left="0"/>
        <w:jc w:val="both"/>
      </w:pPr>
      <w:r>
        <w:rPr>
          <w:rFonts w:ascii="Times New Roman"/>
          <w:b w:val="false"/>
          <w:i w:val="false"/>
          <w:color w:val="000000"/>
          <w:sz w:val="28"/>
        </w:rPr>
        <w:t>
      3. Уәкілетті орган осы баптың 1-тармағының бірінші бөлігінде көрсетілген ұйымдардағы өз өкілін кез келген кезде ауыстыруға құқылы.</w:t>
      </w:r>
    </w:p>
    <w:bookmarkEnd w:id="191"/>
    <w:bookmarkStart w:name="z2440" w:id="192"/>
    <w:p>
      <w:pPr>
        <w:spacing w:after="0"/>
        <w:ind w:left="0"/>
        <w:jc w:val="both"/>
      </w:pPr>
      <w:r>
        <w:rPr>
          <w:rFonts w:ascii="Times New Roman"/>
          <w:b w:val="false"/>
          <w:i w:val="false"/>
          <w:color w:val="000000"/>
          <w:sz w:val="28"/>
        </w:rPr>
        <w:t>
      4. Өкілдің негізгі міндеті уәкілетті органның бақылау және қадағалау функцияларын жүзеге асыруды қамтамасыз ету болып табылады.</w:t>
      </w:r>
    </w:p>
    <w:bookmarkEnd w:id="192"/>
    <w:bookmarkStart w:name="z2441" w:id="193"/>
    <w:p>
      <w:pPr>
        <w:spacing w:after="0"/>
        <w:ind w:left="0"/>
        <w:jc w:val="both"/>
      </w:pPr>
      <w:r>
        <w:rPr>
          <w:rFonts w:ascii="Times New Roman"/>
          <w:b w:val="false"/>
          <w:i w:val="false"/>
          <w:color w:val="000000"/>
          <w:sz w:val="28"/>
        </w:rPr>
        <w:t>
      5. Өкіл өзіне жүктелген міндетті іске асыру мақсатында мынадай функцияларды жүзеге асырады:</w:t>
      </w:r>
    </w:p>
    <w:bookmarkEnd w:id="193"/>
    <w:bookmarkStart w:name="z2442" w:id="194"/>
    <w:p>
      <w:pPr>
        <w:spacing w:after="0"/>
        <w:ind w:left="0"/>
        <w:jc w:val="both"/>
      </w:pPr>
      <w:r>
        <w:rPr>
          <w:rFonts w:ascii="Times New Roman"/>
          <w:b w:val="false"/>
          <w:i w:val="false"/>
          <w:color w:val="000000"/>
          <w:sz w:val="28"/>
        </w:rPr>
        <w:t>
      1) өзі өкіл болып табылатын ұйымның қаржылық жай-күйін талдайды;</w:t>
      </w:r>
    </w:p>
    <w:bookmarkEnd w:id="194"/>
    <w:bookmarkStart w:name="z2443" w:id="195"/>
    <w:p>
      <w:pPr>
        <w:spacing w:after="0"/>
        <w:ind w:left="0"/>
        <w:jc w:val="both"/>
      </w:pPr>
      <w:r>
        <w:rPr>
          <w:rFonts w:ascii="Times New Roman"/>
          <w:b w:val="false"/>
          <w:i w:val="false"/>
          <w:color w:val="000000"/>
          <w:sz w:val="28"/>
        </w:rPr>
        <w:t>
      2) уәкілетті органның нормативтік құқықтық актілерінің, сұрау салуларының, нұсқамаларының, талаптарының сақталуын бақылайды;</w:t>
      </w:r>
    </w:p>
    <w:bookmarkEnd w:id="195"/>
    <w:bookmarkStart w:name="z2444" w:id="196"/>
    <w:p>
      <w:pPr>
        <w:spacing w:after="0"/>
        <w:ind w:left="0"/>
        <w:jc w:val="both"/>
      </w:pPr>
      <w:r>
        <w:rPr>
          <w:rFonts w:ascii="Times New Roman"/>
          <w:b w:val="false"/>
          <w:i w:val="false"/>
          <w:color w:val="000000"/>
          <w:sz w:val="28"/>
        </w:rPr>
        <w:t>
      3) өзі өкіл болып табылатын ұйымда тексеру жүргізу жөнінде ұсыныстар енгізеді;</w:t>
      </w:r>
    </w:p>
    <w:bookmarkEnd w:id="196"/>
    <w:bookmarkStart w:name="z2445" w:id="197"/>
    <w:p>
      <w:pPr>
        <w:spacing w:after="0"/>
        <w:ind w:left="0"/>
        <w:jc w:val="both"/>
      </w:pPr>
      <w:r>
        <w:rPr>
          <w:rFonts w:ascii="Times New Roman"/>
          <w:b w:val="false"/>
          <w:i w:val="false"/>
          <w:color w:val="000000"/>
          <w:sz w:val="28"/>
        </w:rPr>
        <w:t>
      4) өзі өкіл болып табылатын ұйым басқармасының, директорлар кеңесінің, тұрақты не уақытша жұмыс істейтін комиссияларының (комитеттерінің, жұмыс топтарының) отырыстарына байқаушы ретінде қатысады;</w:t>
      </w:r>
    </w:p>
    <w:bookmarkEnd w:id="197"/>
    <w:bookmarkStart w:name="z2446" w:id="198"/>
    <w:p>
      <w:pPr>
        <w:spacing w:after="0"/>
        <w:ind w:left="0"/>
        <w:jc w:val="both"/>
      </w:pPr>
      <w:r>
        <w:rPr>
          <w:rFonts w:ascii="Times New Roman"/>
          <w:b w:val="false"/>
          <w:i w:val="false"/>
          <w:color w:val="000000"/>
          <w:sz w:val="28"/>
        </w:rPr>
        <w:t>
      5) өзі өкіл болып табылатын ұйым акционерлерінің (қатысушыларының) жалпы жиналысына акционерлердің (қатысушылардың) жалпы жиналысының күн тәртібіндегі мәселелер бойынша дауыс беру және пікірін білдіру құқығынсыз байқаушы ретінде қатысады.</w:t>
      </w:r>
    </w:p>
    <w:bookmarkEnd w:id="198"/>
    <w:bookmarkStart w:name="z2447" w:id="199"/>
    <w:p>
      <w:pPr>
        <w:spacing w:after="0"/>
        <w:ind w:left="0"/>
        <w:jc w:val="both"/>
      </w:pPr>
      <w:r>
        <w:rPr>
          <w:rFonts w:ascii="Times New Roman"/>
          <w:b w:val="false"/>
          <w:i w:val="false"/>
          <w:color w:val="000000"/>
          <w:sz w:val="28"/>
        </w:rPr>
        <w:t>
      6. Өкілдің:</w:t>
      </w:r>
    </w:p>
    <w:bookmarkEnd w:id="199"/>
    <w:bookmarkStart w:name="z2448" w:id="200"/>
    <w:p>
      <w:pPr>
        <w:spacing w:after="0"/>
        <w:ind w:left="0"/>
        <w:jc w:val="both"/>
      </w:pPr>
      <w:r>
        <w:rPr>
          <w:rFonts w:ascii="Times New Roman"/>
          <w:b w:val="false"/>
          <w:i w:val="false"/>
          <w:color w:val="000000"/>
          <w:sz w:val="28"/>
        </w:rPr>
        <w:t>
      1) өзіне жүктелген функцияларды орындау мақсатында өзі өкіл болып табылатын ұйымнан және (немесе) оның лауазымды адамдарынан мәліметтер мен құжаттарды, оның ішінде қаржылық есептілік пен органдары отырыстарының (сырттай өткізілгендерді қоса алғанда) материалдарын ауызша және жазбаша нысанда сұратуға;</w:t>
      </w:r>
    </w:p>
    <w:bookmarkEnd w:id="200"/>
    <w:bookmarkStart w:name="z2449" w:id="201"/>
    <w:p>
      <w:pPr>
        <w:spacing w:after="0"/>
        <w:ind w:left="0"/>
        <w:jc w:val="both"/>
      </w:pPr>
      <w:r>
        <w:rPr>
          <w:rFonts w:ascii="Times New Roman"/>
          <w:b w:val="false"/>
          <w:i w:val="false"/>
          <w:color w:val="000000"/>
          <w:sz w:val="28"/>
        </w:rPr>
        <w:t>
      2) автоматтандырылған жүйелер мен дерекқорға деректерді түзету мүмкіндігінсіз (қарау режимінде) қол жеткізуге құқығы бар.</w:t>
      </w:r>
    </w:p>
    <w:bookmarkEnd w:id="201"/>
    <w:bookmarkStart w:name="z2450" w:id="202"/>
    <w:p>
      <w:pPr>
        <w:spacing w:after="0"/>
        <w:ind w:left="0"/>
        <w:jc w:val="both"/>
      </w:pPr>
      <w:r>
        <w:rPr>
          <w:rFonts w:ascii="Times New Roman"/>
          <w:b w:val="false"/>
          <w:i w:val="false"/>
          <w:color w:val="000000"/>
          <w:sz w:val="28"/>
        </w:rPr>
        <w:t>
      7. Өкіл:</w:t>
      </w:r>
    </w:p>
    <w:bookmarkEnd w:id="202"/>
    <w:bookmarkStart w:name="z2451" w:id="203"/>
    <w:p>
      <w:pPr>
        <w:spacing w:after="0"/>
        <w:ind w:left="0"/>
        <w:jc w:val="both"/>
      </w:pPr>
      <w:r>
        <w:rPr>
          <w:rFonts w:ascii="Times New Roman"/>
          <w:b w:val="false"/>
          <w:i w:val="false"/>
          <w:color w:val="000000"/>
          <w:sz w:val="28"/>
        </w:rPr>
        <w:t>
      1) өзі өкіл болып табылатын ұйымның өзі сұратқан мәліметтер мен құжаттарды ұсынбауы немесе уақтылы ұсынбауы, уәкілетті орган өкілінің өз функцияларын орындауына кедергі келтіру, осы ұйым тарапынан параға сатып алу, қорқыту немесе оған өзге де құқыққа сыйымсыз ықпал ету фактілері туралы уәкілетті органға хабар беруге;</w:t>
      </w:r>
    </w:p>
    <w:bookmarkEnd w:id="203"/>
    <w:bookmarkStart w:name="z2452" w:id="204"/>
    <w:p>
      <w:pPr>
        <w:spacing w:after="0"/>
        <w:ind w:left="0"/>
        <w:jc w:val="both"/>
      </w:pPr>
      <w:r>
        <w:rPr>
          <w:rFonts w:ascii="Times New Roman"/>
          <w:b w:val="false"/>
          <w:i w:val="false"/>
          <w:color w:val="000000"/>
          <w:sz w:val="28"/>
        </w:rPr>
        <w:t>
      2) уәкілетті органның осы баптың 1-тармағының бірінші бөлігінде көрсетілген ұйымға өз өкілін жіберу туралы шешімінде көрсетілген мәселелер жөнінде уәкілетті органның тапсырмасы бойынша өзге де функцияларды орындауға міндетті.</w:t>
      </w:r>
    </w:p>
    <w:bookmarkEnd w:id="204"/>
    <w:bookmarkStart w:name="z2453" w:id="205"/>
    <w:p>
      <w:pPr>
        <w:spacing w:after="0"/>
        <w:ind w:left="0"/>
        <w:jc w:val="both"/>
      </w:pPr>
      <w:r>
        <w:rPr>
          <w:rFonts w:ascii="Times New Roman"/>
          <w:b w:val="false"/>
          <w:i w:val="false"/>
          <w:color w:val="000000"/>
          <w:sz w:val="28"/>
        </w:rPr>
        <w:t>
      8. Осы баптың 1-тармағының бірінші бөлігінде көрсетілген ұйымдар:</w:t>
      </w:r>
    </w:p>
    <w:bookmarkEnd w:id="205"/>
    <w:bookmarkStart w:name="z2454" w:id="206"/>
    <w:p>
      <w:pPr>
        <w:spacing w:after="0"/>
        <w:ind w:left="0"/>
        <w:jc w:val="both"/>
      </w:pPr>
      <w:r>
        <w:rPr>
          <w:rFonts w:ascii="Times New Roman"/>
          <w:b w:val="false"/>
          <w:i w:val="false"/>
          <w:color w:val="000000"/>
          <w:sz w:val="28"/>
        </w:rPr>
        <w:t>
      1) өкілге өз функцияларын орындауда жәрдем көрсетуге;</w:t>
      </w:r>
    </w:p>
    <w:bookmarkEnd w:id="206"/>
    <w:bookmarkStart w:name="z2455" w:id="207"/>
    <w:p>
      <w:pPr>
        <w:spacing w:after="0"/>
        <w:ind w:left="0"/>
        <w:jc w:val="both"/>
      </w:pPr>
      <w:r>
        <w:rPr>
          <w:rFonts w:ascii="Times New Roman"/>
          <w:b w:val="false"/>
          <w:i w:val="false"/>
          <w:color w:val="000000"/>
          <w:sz w:val="28"/>
        </w:rPr>
        <w:t>
      2) өкілге осы баптың 1-тармағының бірінші бөлігінде көрсетілген ұйымдардың лауазымды адамдары мен жұмыскерлерінің ақпаратты толық және уақтылы беру мүмкіндігін және барлық ақпарат көздеріне қол жеткізуді қамтамасыз етуге;</w:t>
      </w:r>
    </w:p>
    <w:bookmarkEnd w:id="207"/>
    <w:bookmarkStart w:name="z2456" w:id="208"/>
    <w:p>
      <w:pPr>
        <w:spacing w:after="0"/>
        <w:ind w:left="0"/>
        <w:jc w:val="both"/>
      </w:pPr>
      <w:r>
        <w:rPr>
          <w:rFonts w:ascii="Times New Roman"/>
          <w:b w:val="false"/>
          <w:i w:val="false"/>
          <w:color w:val="000000"/>
          <w:sz w:val="28"/>
        </w:rPr>
        <w:t>
      3) өкілден сұрау салуды алған күні не сұрау салуда белгіленген және олармен келісілген мерзімдерде барлық қажетті мәліметтер мен құжаттарды ұсынуға;</w:t>
      </w:r>
    </w:p>
    <w:bookmarkEnd w:id="208"/>
    <w:bookmarkStart w:name="z2457" w:id="209"/>
    <w:p>
      <w:pPr>
        <w:spacing w:after="0"/>
        <w:ind w:left="0"/>
        <w:jc w:val="both"/>
      </w:pPr>
      <w:r>
        <w:rPr>
          <w:rFonts w:ascii="Times New Roman"/>
          <w:b w:val="false"/>
          <w:i w:val="false"/>
          <w:color w:val="000000"/>
          <w:sz w:val="28"/>
        </w:rPr>
        <w:t>
      4) өздерінің қызметіне қатысты ақпаратқа, оның ішінде автоматтандырылған жүйелер мен дерекқорға деректерді түзету мүмкіндігінсіз (қарау режимінде) қол жеткізуді қамтамасыз етуге;</w:t>
      </w:r>
    </w:p>
    <w:bookmarkEnd w:id="209"/>
    <w:bookmarkStart w:name="z2458" w:id="210"/>
    <w:p>
      <w:pPr>
        <w:spacing w:after="0"/>
        <w:ind w:left="0"/>
        <w:jc w:val="both"/>
      </w:pPr>
      <w:r>
        <w:rPr>
          <w:rFonts w:ascii="Times New Roman"/>
          <w:b w:val="false"/>
          <w:i w:val="false"/>
          <w:color w:val="000000"/>
          <w:sz w:val="28"/>
        </w:rPr>
        <w:t>
      5) өкілді өзіне жүктелген функцияларды орындауы үшін қажетті құжаттардың көшірмелерімен қамтамасыз етуге міндетті.</w:t>
      </w:r>
    </w:p>
    <w:bookmarkEnd w:id="210"/>
    <w:bookmarkStart w:name="z2459" w:id="211"/>
    <w:p>
      <w:pPr>
        <w:spacing w:after="0"/>
        <w:ind w:left="0"/>
        <w:jc w:val="both"/>
      </w:pPr>
      <w:r>
        <w:rPr>
          <w:rFonts w:ascii="Times New Roman"/>
          <w:b w:val="false"/>
          <w:i w:val="false"/>
          <w:color w:val="000000"/>
          <w:sz w:val="28"/>
        </w:rPr>
        <w:t>
      9. Өкіл өзі бақылау және қадағалау функцияларын жүзеге асыру барысында алған, қызметтік, коммерциялық, банктік құпияны, зейнетақы жинақтарының, сақтандырудың құпиясын немесе заңмен қорғалатын өзге де құпияны құрайтын мәліметтерді жария еткені үшін Қазақстан Республикасының заңдарына сәйкес, оның ішінде уәкілетті органда жұмысын тоқтатқаннан кейін де жауапты болады.</w:t>
      </w:r>
    </w:p>
    <w:bookmarkEnd w:id="211"/>
    <w:p>
      <w:pPr>
        <w:spacing w:after="0"/>
        <w:ind w:left="0"/>
        <w:jc w:val="both"/>
      </w:pPr>
      <w:r>
        <w:rPr>
          <w:rFonts w:ascii="Times New Roman"/>
          <w:b w:val="false"/>
          <w:i w:val="false"/>
          <w:color w:val="000000"/>
          <w:sz w:val="28"/>
        </w:rPr>
        <w:t>
      Өкіл уәкілетті органда жұмысын тоқтатқаннан кейін бір жыл ішінде өзі өкіл болып табылған ұйымға жұмысқа қабылдана алмайды.</w:t>
      </w:r>
    </w:p>
    <w:p>
      <w:pPr>
        <w:spacing w:after="0"/>
        <w:ind w:left="0"/>
        <w:jc w:val="both"/>
      </w:pPr>
      <w:r>
        <w:rPr>
          <w:rFonts w:ascii="Times New Roman"/>
          <w:b w:val="false"/>
          <w:i w:val="false"/>
          <w:color w:val="000000"/>
          <w:sz w:val="28"/>
        </w:rPr>
        <w:t xml:space="preserve">
      Өкіл өзі өкіл болып табылатын немесе болып табылған ұйым органдарының отырыстары барысында қабылданатын (қабылданған) нәтижелер мен шешімдер үшін жауапты болмайды. </w:t>
      </w:r>
    </w:p>
    <w:bookmarkStart w:name="z2460" w:id="212"/>
    <w:p>
      <w:pPr>
        <w:spacing w:after="0"/>
        <w:ind w:left="0"/>
        <w:jc w:val="both"/>
      </w:pPr>
      <w:r>
        <w:rPr>
          <w:rFonts w:ascii="Times New Roman"/>
          <w:b w:val="false"/>
          <w:i w:val="false"/>
          <w:color w:val="000000"/>
          <w:sz w:val="28"/>
        </w:rPr>
        <w:t>
      10. Осы баптың талаптары Қазақстан Республикасы бейрезидент-банктерінің филиалдарына, Қазақстан Республикасы бейрезидент-сақтандыру (қайта сақтандыру) ұйымдарының филиалдарына қолданылады.</w:t>
      </w:r>
    </w:p>
    <w:bookmarkEnd w:id="212"/>
    <w:p>
      <w:pPr>
        <w:spacing w:after="0"/>
        <w:ind w:left="0"/>
        <w:jc w:val="both"/>
      </w:pPr>
      <w:r>
        <w:rPr>
          <w:rFonts w:ascii="Times New Roman"/>
          <w:b/>
          <w:i w:val="false"/>
          <w:color w:val="000000"/>
          <w:sz w:val="28"/>
        </w:rPr>
        <w:t xml:space="preserve">15-10-бап. Мемлекеттік емес эмиссиялық бағалы қағаздар эмитенттерінің мониторингі </w:t>
      </w:r>
    </w:p>
    <w:bookmarkStart w:name="z2462" w:id="213"/>
    <w:p>
      <w:pPr>
        <w:spacing w:after="0"/>
        <w:ind w:left="0"/>
        <w:jc w:val="both"/>
      </w:pPr>
      <w:r>
        <w:rPr>
          <w:rFonts w:ascii="Times New Roman"/>
          <w:b w:val="false"/>
          <w:i w:val="false"/>
          <w:color w:val="000000"/>
          <w:sz w:val="28"/>
        </w:rPr>
        <w:t>
      1. Мемлекеттік емес эмиссиялық бағалы қағаздар эмитенттерінің мониторингін уәкілетті орган олардың Қазақстан Республикасының бағалы қағаздар рыногы туралы және акционерлік қоғамдар туралы заңнамасының талаптарын сақтауы нысанасына:</w:t>
      </w:r>
    </w:p>
    <w:bookmarkEnd w:id="213"/>
    <w:bookmarkStart w:name="z2463" w:id="214"/>
    <w:p>
      <w:pPr>
        <w:spacing w:after="0"/>
        <w:ind w:left="0"/>
        <w:jc w:val="both"/>
      </w:pPr>
      <w:r>
        <w:rPr>
          <w:rFonts w:ascii="Times New Roman"/>
          <w:b w:val="false"/>
          <w:i w:val="false"/>
          <w:color w:val="000000"/>
          <w:sz w:val="28"/>
        </w:rPr>
        <w:t>
      1) мемлекеттік емес эмиссиялық бағалы қағаздар шығарылымын мемлекеттік тіркеуді жүзеге асыру, мемлекеттік емес эмиссиялық бағалы қағаздар шығарылымының проспектісіне өзгерістерді және (немесе) толықтыруларды тіркеу, мемлекеттік емес эмиссиялық бағалы қағаздарды орналастыру немесе өтеу қорытындысы туралы есепті және акционерлік қоғамның орналастырылған акцияларының бір түрін осы акционерлік қоғам акцияларының басқа түріне айырбастау туралы есепті бекіту кезінде;</w:t>
      </w:r>
    </w:p>
    <w:bookmarkEnd w:id="214"/>
    <w:bookmarkStart w:name="z2464" w:id="215"/>
    <w:p>
      <w:pPr>
        <w:spacing w:after="0"/>
        <w:ind w:left="0"/>
        <w:jc w:val="both"/>
      </w:pPr>
      <w:r>
        <w:rPr>
          <w:rFonts w:ascii="Times New Roman"/>
          <w:b w:val="false"/>
          <w:i w:val="false"/>
          <w:color w:val="000000"/>
          <w:sz w:val="28"/>
        </w:rPr>
        <w:t>
      2) мемлекеттік емес эмиссиялық бағалы қағаздар эмитенттерінің өз қызметі туралы ақпаратты ашуы бойынша жүзеге асырады.</w:t>
      </w:r>
    </w:p>
    <w:bookmarkEnd w:id="215"/>
    <w:bookmarkStart w:name="z2465" w:id="216"/>
    <w:p>
      <w:pPr>
        <w:spacing w:after="0"/>
        <w:ind w:left="0"/>
        <w:jc w:val="both"/>
      </w:pPr>
      <w:r>
        <w:rPr>
          <w:rFonts w:ascii="Times New Roman"/>
          <w:b w:val="false"/>
          <w:i w:val="false"/>
          <w:color w:val="000000"/>
          <w:sz w:val="28"/>
        </w:rPr>
        <w:t>
      2. Мемлекеттік емес эмиссиялық бағалы қағаздар эмитенттерінің мониторингін уәкілетті орган мемлекеттік емес эмиссиялық бағалы қағаздар эмитенттері ұсынатын ақпарат және өзге де ақпарат, оның ішінде ведомствоаралық және халықаралық ынтымақтастық шеңберінде алынған ақпарат негізінде жүзеге асырады.</w:t>
      </w:r>
    </w:p>
    <w:bookmarkEnd w:id="216"/>
    <w:bookmarkStart w:name="z2466" w:id="217"/>
    <w:p>
      <w:pPr>
        <w:spacing w:after="0"/>
        <w:ind w:left="0"/>
        <w:jc w:val="both"/>
      </w:pPr>
      <w:r>
        <w:rPr>
          <w:rFonts w:ascii="Times New Roman"/>
          <w:b w:val="false"/>
          <w:i w:val="false"/>
          <w:color w:val="000000"/>
          <w:sz w:val="28"/>
        </w:rPr>
        <w:t>
      3. Мемлекеттік емес эмиссиялық бағалы қағаздар эмитенттерінің мониторингін жүргізу шеңберінде уәкілетті орган мемлекеттік емес эмиссиялық бағалы қағаздар эмитенттерінен және олардың лауазымды адамдарынан мәліметтер мен құжаттарды, оның ішінде мемлекеттік емес эмиссиялық бағалы қағаздар эмитенттерінің қаржылық есептілігін және органдары отырыстарының (сырттай өткізілгендерді қоса алғанда) материалдарын жазбаша нысанда сұратуға құқылы.</w:t>
      </w:r>
    </w:p>
    <w:bookmarkEnd w:id="217"/>
    <w:p>
      <w:pPr>
        <w:spacing w:after="0"/>
        <w:ind w:left="0"/>
        <w:jc w:val="both"/>
      </w:pPr>
      <w:r>
        <w:rPr>
          <w:rFonts w:ascii="Times New Roman"/>
          <w:b w:val="false"/>
          <w:i w:val="false"/>
          <w:color w:val="000000"/>
          <w:sz w:val="28"/>
        </w:rPr>
        <w:t>
      Мемлекеттік емес эмиссиялық бағалы қағаздар эмитенттері уәкілетті орган сұратып отырған мәліметтер мен құжаттарды ол белгілеген мерзімдерде ұсынуға міндетті.</w:t>
      </w:r>
    </w:p>
    <w:bookmarkStart w:name="z2467" w:id="218"/>
    <w:p>
      <w:pPr>
        <w:spacing w:after="0"/>
        <w:ind w:left="0"/>
        <w:jc w:val="left"/>
      </w:pPr>
      <w:r>
        <w:rPr>
          <w:rFonts w:ascii="Times New Roman"/>
          <w:b/>
          <w:i w:val="false"/>
          <w:color w:val="000000"/>
        </w:rPr>
        <w:t xml:space="preserve"> 2-2-тарау. Уәкілетті органның жұмыскерлері</w:t>
      </w:r>
    </w:p>
    <w:bookmarkEnd w:id="218"/>
    <w:p>
      <w:pPr>
        <w:spacing w:after="0"/>
        <w:ind w:left="0"/>
        <w:jc w:val="both"/>
      </w:pPr>
      <w:r>
        <w:rPr>
          <w:rFonts w:ascii="Times New Roman"/>
          <w:b w:val="false"/>
          <w:i w:val="false"/>
          <w:color w:val="ff0000"/>
          <w:sz w:val="28"/>
        </w:rPr>
        <w:t xml:space="preserve">
      Ескерту. Заң 2-2-тараумен толықтырылды - ҚР 03.07.2019 </w:t>
      </w:r>
      <w:r>
        <w:rPr>
          <w:rFonts w:ascii="Times New Roman"/>
          <w:b w:val="false"/>
          <w:i w:val="false"/>
          <w:color w:val="ff0000"/>
          <w:sz w:val="28"/>
        </w:rPr>
        <w:t>№ 262-VI</w:t>
      </w:r>
      <w:r>
        <w:rPr>
          <w:rFonts w:ascii="Times New Roman"/>
          <w:b w:val="false"/>
          <w:i w:val="false"/>
          <w:color w:val="ff0000"/>
          <w:sz w:val="28"/>
        </w:rPr>
        <w:t xml:space="preserve"> Заңымен (01.01.2020 бастап қолданысқа енгізіледі).</w:t>
      </w:r>
    </w:p>
    <w:p>
      <w:pPr>
        <w:spacing w:after="0"/>
        <w:ind w:left="0"/>
        <w:jc w:val="both"/>
      </w:pPr>
      <w:r>
        <w:rPr>
          <w:rFonts w:ascii="Times New Roman"/>
          <w:b/>
          <w:i w:val="false"/>
          <w:color w:val="000000"/>
          <w:sz w:val="28"/>
        </w:rPr>
        <w:t xml:space="preserve">15-11-бап. Уәкілетті орган жұмыскерлері лауазымдарының құрамы </w:t>
      </w:r>
    </w:p>
    <w:bookmarkStart w:name="z2476" w:id="219"/>
    <w:p>
      <w:pPr>
        <w:spacing w:after="0"/>
        <w:ind w:left="0"/>
        <w:jc w:val="both"/>
      </w:pPr>
      <w:r>
        <w:rPr>
          <w:rFonts w:ascii="Times New Roman"/>
          <w:b w:val="false"/>
          <w:i w:val="false"/>
          <w:color w:val="000000"/>
          <w:sz w:val="28"/>
        </w:rPr>
        <w:t xml:space="preserve">
      Мемлекеттік әкімшілік және азаматтық қызметшілерге жатпайтын, уәкілетті органда лауазым атқаратын адамдар уәкілетті органның жұмыскерлері болып табылады. </w:t>
      </w:r>
    </w:p>
    <w:bookmarkEnd w:id="219"/>
    <w:bookmarkStart w:name="z2477" w:id="220"/>
    <w:p>
      <w:pPr>
        <w:spacing w:after="0"/>
        <w:ind w:left="0"/>
        <w:jc w:val="both"/>
      </w:pPr>
      <w:r>
        <w:rPr>
          <w:rFonts w:ascii="Times New Roman"/>
          <w:b w:val="false"/>
          <w:i w:val="false"/>
          <w:color w:val="000000"/>
          <w:sz w:val="28"/>
        </w:rPr>
        <w:t>
      Уәкілетті орган жұмыскерлерінің еңбегіне ақы төлеу Қазақстан Республикасының Президентімен келісу бойынша Қазақстан Республикасының Үкіметі бекітетін барлық органдар үшін қызметкерлердің еңбегіне ақы төлеудің бірыңғай жүйесіне сәйкес бюджет қаражаты есебінен жүргізіледі.</w:t>
      </w:r>
    </w:p>
    <w:bookmarkEnd w:id="220"/>
    <w:bookmarkStart w:name="z2469" w:id="221"/>
    <w:p>
      <w:pPr>
        <w:spacing w:after="0"/>
        <w:ind w:left="0"/>
        <w:jc w:val="both"/>
      </w:pPr>
      <w:r>
        <w:rPr>
          <w:rFonts w:ascii="Times New Roman"/>
          <w:b w:val="false"/>
          <w:i w:val="false"/>
          <w:color w:val="000000"/>
          <w:sz w:val="28"/>
        </w:rPr>
        <w:t xml:space="preserve">
      Уәкілетті органның жұмыскерлері лауазымдарының құрамына: </w:t>
      </w:r>
    </w:p>
    <w:bookmarkEnd w:id="221"/>
    <w:p>
      <w:pPr>
        <w:spacing w:after="0"/>
        <w:ind w:left="0"/>
        <w:jc w:val="both"/>
      </w:pPr>
      <w:r>
        <w:rPr>
          <w:rFonts w:ascii="Times New Roman"/>
          <w:b w:val="false"/>
          <w:i w:val="false"/>
          <w:color w:val="000000"/>
          <w:sz w:val="28"/>
        </w:rPr>
        <w:t>
      1) мемлекеттік саяси қызметшілердің;</w:t>
      </w:r>
    </w:p>
    <w:p>
      <w:pPr>
        <w:spacing w:after="0"/>
        <w:ind w:left="0"/>
        <w:jc w:val="both"/>
      </w:pPr>
      <w:r>
        <w:rPr>
          <w:rFonts w:ascii="Times New Roman"/>
          <w:b w:val="false"/>
          <w:i w:val="false"/>
          <w:color w:val="000000"/>
          <w:sz w:val="28"/>
        </w:rPr>
        <w:t>
      2) уәкілетті орган қызметшілерінің;</w:t>
      </w:r>
    </w:p>
    <w:p>
      <w:pPr>
        <w:spacing w:after="0"/>
        <w:ind w:left="0"/>
        <w:jc w:val="both"/>
      </w:pPr>
      <w:r>
        <w:rPr>
          <w:rFonts w:ascii="Times New Roman"/>
          <w:b w:val="false"/>
          <w:i w:val="false"/>
          <w:color w:val="000000"/>
          <w:sz w:val="28"/>
        </w:rPr>
        <w:t>
      3) уәкілетті органның техникалық қызметшілерінің лауазымдары кіреді.</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Мемлекеттік қызметшілерге жатпайтын, уәкілетті органда мемлекеттің міндеттері мен функцияларын іске асыруға бағытталған лауазымдық өкілеттіктерді жүзеге асыратын адамдар уәкілетті органның қызметшілері болып табылады.</w:t>
      </w:r>
    </w:p>
    <w:bookmarkStart w:name="z2471" w:id="222"/>
    <w:p>
      <w:pPr>
        <w:spacing w:after="0"/>
        <w:ind w:left="0"/>
        <w:jc w:val="both"/>
      </w:pPr>
      <w:r>
        <w:rPr>
          <w:rFonts w:ascii="Times New Roman"/>
          <w:b w:val="false"/>
          <w:i w:val="false"/>
          <w:color w:val="000000"/>
          <w:sz w:val="28"/>
        </w:rPr>
        <w:t>
      Лауазымдық өкілеттіктер деп уәкілетті органның алдында тұрған мақсаттар мен міндеттерге сай келетін уәкілетті орган қызметшілерінің нақты мемлекеттік лауазымында көзделген құқықтар мен міндеттер түсініледі.</w:t>
      </w:r>
    </w:p>
    <w:bookmarkEnd w:id="222"/>
    <w:bookmarkStart w:name="z2472" w:id="223"/>
    <w:p>
      <w:pPr>
        <w:spacing w:after="0"/>
        <w:ind w:left="0"/>
        <w:jc w:val="both"/>
      </w:pPr>
      <w:r>
        <w:rPr>
          <w:rFonts w:ascii="Times New Roman"/>
          <w:b w:val="false"/>
          <w:i w:val="false"/>
          <w:color w:val="000000"/>
          <w:sz w:val="28"/>
        </w:rPr>
        <w:t>
      Уәкілетті орган қызметшілері лауазымдарының тізбесін Қазақстан Республикасының Президенті бекітеді.</w:t>
      </w:r>
    </w:p>
    <w:bookmarkEnd w:id="223"/>
    <w:bookmarkStart w:name="z2473" w:id="224"/>
    <w:p>
      <w:pPr>
        <w:spacing w:after="0"/>
        <w:ind w:left="0"/>
        <w:jc w:val="both"/>
      </w:pPr>
      <w:r>
        <w:rPr>
          <w:rFonts w:ascii="Times New Roman"/>
          <w:b w:val="false"/>
          <w:i w:val="false"/>
          <w:color w:val="000000"/>
          <w:sz w:val="28"/>
        </w:rPr>
        <w:t>
      Азаматтық қызметшілерге жатпайтын, уәкілетті органға қызмет көрсету және оның жұмыс істеуін қамтамасыз ету жөніндегі еңбек міндеттерін орындайтын адамдар уәкілетті органның техникалық қызметшілері болып табылады.</w:t>
      </w:r>
    </w:p>
    <w:bookmarkEnd w:id="224"/>
    <w:bookmarkStart w:name="z2474" w:id="225"/>
    <w:p>
      <w:pPr>
        <w:spacing w:after="0"/>
        <w:ind w:left="0"/>
        <w:jc w:val="both"/>
      </w:pPr>
      <w:r>
        <w:rPr>
          <w:rFonts w:ascii="Times New Roman"/>
          <w:b w:val="false"/>
          <w:i w:val="false"/>
          <w:color w:val="000000"/>
          <w:sz w:val="28"/>
        </w:rPr>
        <w:t>
      Техникалық қызметшілер лауазымдарының тізбесін уәкілетті органның Төрағасы бекітеді.</w:t>
      </w:r>
    </w:p>
    <w:bookmarkEnd w:id="225"/>
    <w:bookmarkStart w:name="z2475" w:id="226"/>
    <w:p>
      <w:pPr>
        <w:spacing w:after="0"/>
        <w:ind w:left="0"/>
        <w:jc w:val="both"/>
      </w:pPr>
      <w:r>
        <w:rPr>
          <w:rFonts w:ascii="Times New Roman"/>
          <w:b w:val="false"/>
          <w:i w:val="false"/>
          <w:color w:val="000000"/>
          <w:sz w:val="28"/>
        </w:rPr>
        <w:t>
      Уәкілетті орган жұмыскерлерінің еңбегі осы Заңда, сондай-ақ Қазақстан Республикасының өзге де нормативтік құқықтық актілерінде және уәкілетті органның актілерінде белгіленген ерекшеліктермен бірге Қазақстан Республикасының Еңбек кодексімен реттеледі.</w:t>
      </w:r>
    </w:p>
    <w:bookmarkEnd w:id="226"/>
    <w:p>
      <w:pPr>
        <w:spacing w:after="0"/>
        <w:ind w:left="0"/>
        <w:jc w:val="both"/>
      </w:pPr>
      <w:r>
        <w:rPr>
          <w:rFonts w:ascii="Times New Roman"/>
          <w:b/>
          <w:i w:val="false"/>
          <w:color w:val="000000"/>
          <w:sz w:val="28"/>
        </w:rPr>
        <w:t>15-12-бап. Уәкілетті органның қызметшілерімен еңбек шартын тоқтату</w:t>
      </w:r>
    </w:p>
    <w:bookmarkStart w:name="z2479" w:id="227"/>
    <w:p>
      <w:pPr>
        <w:spacing w:after="0"/>
        <w:ind w:left="0"/>
        <w:jc w:val="both"/>
      </w:pPr>
      <w:r>
        <w:rPr>
          <w:rFonts w:ascii="Times New Roman"/>
          <w:b w:val="false"/>
          <w:i w:val="false"/>
          <w:color w:val="000000"/>
          <w:sz w:val="28"/>
        </w:rPr>
        <w:t>
      Уәкілетті органның қызметшілерімен еңбек шартын тоқтату мынадай негіздер бойынша жүргізіледі:</w:t>
      </w:r>
    </w:p>
    <w:bookmarkEnd w:id="227"/>
    <w:p>
      <w:pPr>
        <w:spacing w:after="0"/>
        <w:ind w:left="0"/>
        <w:jc w:val="both"/>
      </w:pPr>
      <w:r>
        <w:rPr>
          <w:rFonts w:ascii="Times New Roman"/>
          <w:b w:val="false"/>
          <w:i w:val="false"/>
          <w:color w:val="000000"/>
          <w:sz w:val="28"/>
        </w:rPr>
        <w:t>
      1) Қазақстан Республикасының Еңбек кодексінде көзделген;</w:t>
      </w:r>
    </w:p>
    <w:p>
      <w:pPr>
        <w:spacing w:after="0"/>
        <w:ind w:left="0"/>
        <w:jc w:val="both"/>
      </w:pPr>
      <w:r>
        <w:rPr>
          <w:rFonts w:ascii="Times New Roman"/>
          <w:b w:val="false"/>
          <w:i w:val="false"/>
          <w:color w:val="000000"/>
          <w:sz w:val="28"/>
        </w:rPr>
        <w:t>
      2) олардың уәкілетті органда болу мерзімін жыл сайын ұзарту құқығымен, Қазақстан Республикасының заңында белгіленген зейнеткерлік жасқа толу;</w:t>
      </w:r>
    </w:p>
    <w:p>
      <w:pPr>
        <w:spacing w:after="0"/>
        <w:ind w:left="0"/>
        <w:jc w:val="both"/>
      </w:pPr>
      <w:r>
        <w:rPr>
          <w:rFonts w:ascii="Times New Roman"/>
          <w:b w:val="false"/>
          <w:i w:val="false"/>
          <w:color w:val="000000"/>
          <w:sz w:val="28"/>
        </w:rPr>
        <w:t>
      3) Қазақстан Республикасының сыбайлас жемқорлыққа қарсы іс-қимыл туралы заңнамасын сақтау тұрғысынан арнайы тексерудің теріс нәтижелері;</w:t>
      </w:r>
    </w:p>
    <w:p>
      <w:pPr>
        <w:spacing w:after="0"/>
        <w:ind w:left="0"/>
        <w:jc w:val="both"/>
      </w:pPr>
      <w:r>
        <w:rPr>
          <w:rFonts w:ascii="Times New Roman"/>
          <w:b w:val="false"/>
          <w:i w:val="false"/>
          <w:color w:val="000000"/>
          <w:sz w:val="28"/>
        </w:rPr>
        <w:t xml:space="preserve">
      4) олардың кірістері мен мүлкі туралы көрінеу жалған мәліметтер ұсыну; </w:t>
      </w:r>
    </w:p>
    <w:p>
      <w:pPr>
        <w:spacing w:after="0"/>
        <w:ind w:left="0"/>
        <w:jc w:val="both"/>
      </w:pPr>
      <w:r>
        <w:rPr>
          <w:rFonts w:ascii="Times New Roman"/>
          <w:b w:val="false"/>
          <w:i w:val="false"/>
          <w:color w:val="000000"/>
          <w:sz w:val="28"/>
        </w:rPr>
        <w:t>
      5) осы Заңда және "Сыбайлас жемқорлыққа қарсы іс-қимыл туралы" Қазақстан Республикасының Заңында белгіленген сыбайлас жемқорлыққа қарсы міндеттер мен шектеулерді сақтамау;</w:t>
      </w:r>
    </w:p>
    <w:p>
      <w:pPr>
        <w:spacing w:after="0"/>
        <w:ind w:left="0"/>
        <w:jc w:val="both"/>
      </w:pPr>
      <w:r>
        <w:rPr>
          <w:rFonts w:ascii="Times New Roman"/>
          <w:b w:val="false"/>
          <w:i w:val="false"/>
          <w:color w:val="000000"/>
          <w:sz w:val="28"/>
        </w:rPr>
        <w:t xml:space="preserve">
      6) инвестициялық қорлардың тиесілі пайларын, коммерциялық ұйымдардың облигациялары мен акцияларын сенімгерлік басқаруға бермеу; </w:t>
      </w:r>
    </w:p>
    <w:p>
      <w:pPr>
        <w:spacing w:after="0"/>
        <w:ind w:left="0"/>
        <w:jc w:val="both"/>
      </w:pPr>
      <w:r>
        <w:rPr>
          <w:rFonts w:ascii="Times New Roman"/>
          <w:b w:val="false"/>
          <w:i w:val="false"/>
          <w:color w:val="000000"/>
          <w:sz w:val="28"/>
        </w:rPr>
        <w:t>
      7) уәкілетті органға кірген кезде жұмысқа қабылдаудан бас тартуға негіз болуы мүмкін көрінеу жалған құжаттарды немесе мәліметтерді ұсыну;</w:t>
      </w:r>
    </w:p>
    <w:p>
      <w:pPr>
        <w:spacing w:after="0"/>
        <w:ind w:left="0"/>
        <w:jc w:val="both"/>
      </w:pPr>
      <w:r>
        <w:rPr>
          <w:rFonts w:ascii="Times New Roman"/>
          <w:b w:val="false"/>
          <w:i w:val="false"/>
          <w:color w:val="000000"/>
          <w:sz w:val="28"/>
        </w:rPr>
        <w:t>
      8) аттестаттаудың теріс нәтижелері;</w:t>
      </w:r>
    </w:p>
    <w:p>
      <w:pPr>
        <w:spacing w:after="0"/>
        <w:ind w:left="0"/>
        <w:jc w:val="both"/>
      </w:pPr>
      <w:r>
        <w:rPr>
          <w:rFonts w:ascii="Times New Roman"/>
          <w:b w:val="false"/>
          <w:i w:val="false"/>
          <w:color w:val="000000"/>
          <w:sz w:val="28"/>
        </w:rPr>
        <w:t>
      9) Қазақстан Республикасының заңдарында көзделген өзге де негіздер.</w:t>
      </w:r>
    </w:p>
    <w:bookmarkStart w:name="z2480" w:id="228"/>
    <w:p>
      <w:pPr>
        <w:spacing w:after="0"/>
        <w:ind w:left="0"/>
        <w:jc w:val="both"/>
      </w:pPr>
      <w:r>
        <w:rPr>
          <w:rFonts w:ascii="Times New Roman"/>
          <w:b w:val="false"/>
          <w:i w:val="false"/>
          <w:color w:val="000000"/>
          <w:sz w:val="28"/>
        </w:rPr>
        <w:t>
      Уәкілетті орган жұмыскерлерінің санын немесе штатын қысқарту негізі бойынша еңбек шарты бұзылған кезде уәкілетті органның қысқаратын лауазымды атқаратын қызметшісіне кемінде үш жыл жұмыс өтілі болған кезде төрт орташа айлық жалақы мөлшерінде жұмыстан шығу жәрдемақысы төленеді.</w:t>
      </w:r>
    </w:p>
    <w:bookmarkEnd w:id="228"/>
    <w:p>
      <w:pPr>
        <w:spacing w:after="0"/>
        <w:ind w:left="0"/>
        <w:jc w:val="both"/>
      </w:pPr>
      <w:r>
        <w:rPr>
          <w:rFonts w:ascii="Times New Roman"/>
          <w:b/>
          <w:i w:val="false"/>
          <w:color w:val="000000"/>
          <w:sz w:val="28"/>
        </w:rPr>
        <w:t xml:space="preserve">15-13-бап. Уәкілетті орган қызметшілерінің құқықтары мен міндеттері </w:t>
      </w:r>
    </w:p>
    <w:bookmarkStart w:name="z2482" w:id="229"/>
    <w:p>
      <w:pPr>
        <w:spacing w:after="0"/>
        <w:ind w:left="0"/>
        <w:jc w:val="both"/>
      </w:pPr>
      <w:r>
        <w:rPr>
          <w:rFonts w:ascii="Times New Roman"/>
          <w:b w:val="false"/>
          <w:i w:val="false"/>
          <w:color w:val="000000"/>
          <w:sz w:val="28"/>
        </w:rPr>
        <w:t xml:space="preserve">
      1. Уәкілетті орган қызметшілерінің: </w:t>
      </w:r>
    </w:p>
    <w:bookmarkEnd w:id="229"/>
    <w:bookmarkStart w:name="z2483" w:id="230"/>
    <w:p>
      <w:pPr>
        <w:spacing w:after="0"/>
        <w:ind w:left="0"/>
        <w:jc w:val="both"/>
      </w:pPr>
      <w:r>
        <w:rPr>
          <w:rFonts w:ascii="Times New Roman"/>
          <w:b w:val="false"/>
          <w:i w:val="false"/>
          <w:color w:val="000000"/>
          <w:sz w:val="28"/>
        </w:rPr>
        <w:t xml:space="preserve">
      1) Қазақстан Республикасының Конституциясымен және Еңбек кодексімен Қазақстан Республикасының азаматтарына кепілдік берілетін құқықтар мен бостандықтарды пайдалануға; </w:t>
      </w:r>
    </w:p>
    <w:bookmarkEnd w:id="230"/>
    <w:bookmarkStart w:name="z2484" w:id="231"/>
    <w:p>
      <w:pPr>
        <w:spacing w:after="0"/>
        <w:ind w:left="0"/>
        <w:jc w:val="both"/>
      </w:pPr>
      <w:r>
        <w:rPr>
          <w:rFonts w:ascii="Times New Roman"/>
          <w:b w:val="false"/>
          <w:i w:val="false"/>
          <w:color w:val="000000"/>
          <w:sz w:val="28"/>
        </w:rPr>
        <w:t xml:space="preserve">
      2) өз өкілеттіктері шегінде мәселелерді қарауға және олар бойынша шешімдер қабылдауға қатысуға, тиісті органдар мен лауазымды адамдардың оларды орындауын талап етуге; </w:t>
      </w:r>
    </w:p>
    <w:bookmarkEnd w:id="231"/>
    <w:bookmarkStart w:name="z2485" w:id="232"/>
    <w:p>
      <w:pPr>
        <w:spacing w:after="0"/>
        <w:ind w:left="0"/>
        <w:jc w:val="both"/>
      </w:pPr>
      <w:r>
        <w:rPr>
          <w:rFonts w:ascii="Times New Roman"/>
          <w:b w:val="false"/>
          <w:i w:val="false"/>
          <w:color w:val="000000"/>
          <w:sz w:val="28"/>
        </w:rPr>
        <w:t xml:space="preserve">
      3) лауазымдық міндеттерін орындау үшін қажетті ақпарат пен материалдарды белгіленген тәртіппен алуға; </w:t>
      </w:r>
    </w:p>
    <w:bookmarkEnd w:id="232"/>
    <w:bookmarkStart w:name="z2486" w:id="233"/>
    <w:p>
      <w:pPr>
        <w:spacing w:after="0"/>
        <w:ind w:left="0"/>
        <w:jc w:val="both"/>
      </w:pPr>
      <w:r>
        <w:rPr>
          <w:rFonts w:ascii="Times New Roman"/>
          <w:b w:val="false"/>
          <w:i w:val="false"/>
          <w:color w:val="000000"/>
          <w:sz w:val="28"/>
        </w:rPr>
        <w:t>
      4) лауазымдық міндеттерін орындау үшін Қазақстан Республикасының заңдарында белгіленген тәртіппен ұйымдарға баруға;</w:t>
      </w:r>
    </w:p>
    <w:bookmarkEnd w:id="233"/>
    <w:bookmarkStart w:name="z2487" w:id="234"/>
    <w:p>
      <w:pPr>
        <w:spacing w:after="0"/>
        <w:ind w:left="0"/>
        <w:jc w:val="both"/>
      </w:pPr>
      <w:r>
        <w:rPr>
          <w:rFonts w:ascii="Times New Roman"/>
          <w:b w:val="false"/>
          <w:i w:val="false"/>
          <w:color w:val="000000"/>
          <w:sz w:val="28"/>
        </w:rPr>
        <w:t xml:space="preserve">
      5) басшыдан уәкілетті орган қызметшілерінің атқаратын лауазымына сәйкес лауазымдық өкілеттік міндеттері мен көлемін дәл айқындауды талап етуге; </w:t>
      </w:r>
    </w:p>
    <w:bookmarkEnd w:id="234"/>
    <w:bookmarkStart w:name="z2488" w:id="235"/>
    <w:p>
      <w:pPr>
        <w:spacing w:after="0"/>
        <w:ind w:left="0"/>
        <w:jc w:val="both"/>
      </w:pPr>
      <w:r>
        <w:rPr>
          <w:rFonts w:ascii="Times New Roman"/>
          <w:b w:val="false"/>
          <w:i w:val="false"/>
          <w:color w:val="000000"/>
          <w:sz w:val="28"/>
        </w:rPr>
        <w:t xml:space="preserve">
      6) жеке басының қадір-қасиетінің құрметтелуіне, басшылар, өзге де жеке тұлғалар және лауазымды адамдар тарапынан өзіне әділ және құрметпен қарауына; </w:t>
      </w:r>
    </w:p>
    <w:bookmarkEnd w:id="235"/>
    <w:bookmarkStart w:name="z2489" w:id="236"/>
    <w:p>
      <w:pPr>
        <w:spacing w:after="0"/>
        <w:ind w:left="0"/>
        <w:jc w:val="both"/>
      </w:pPr>
      <w:r>
        <w:rPr>
          <w:rFonts w:ascii="Times New Roman"/>
          <w:b w:val="false"/>
          <w:i w:val="false"/>
          <w:color w:val="000000"/>
          <w:sz w:val="28"/>
        </w:rPr>
        <w:t>
      7) бюджет қаражаты есебінен оқуға және біліктілігін арттыруға;</w:t>
      </w:r>
    </w:p>
    <w:bookmarkEnd w:id="236"/>
    <w:bookmarkStart w:name="z2490" w:id="237"/>
    <w:p>
      <w:pPr>
        <w:spacing w:after="0"/>
        <w:ind w:left="0"/>
        <w:jc w:val="both"/>
      </w:pPr>
      <w:r>
        <w:rPr>
          <w:rFonts w:ascii="Times New Roman"/>
          <w:b w:val="false"/>
          <w:i w:val="false"/>
          <w:color w:val="000000"/>
          <w:sz w:val="28"/>
        </w:rPr>
        <w:t xml:space="preserve">
      8) өздерінің лауазымдық өкілеттіктеріне қатысты материалдармен кедергісіз танысуға және қажет болған кезде жеке түсініктемелер беруге; </w:t>
      </w:r>
    </w:p>
    <w:bookmarkEnd w:id="237"/>
    <w:bookmarkStart w:name="z2491" w:id="238"/>
    <w:p>
      <w:pPr>
        <w:spacing w:after="0"/>
        <w:ind w:left="0"/>
        <w:jc w:val="both"/>
      </w:pPr>
      <w:r>
        <w:rPr>
          <w:rFonts w:ascii="Times New Roman"/>
          <w:b w:val="false"/>
          <w:i w:val="false"/>
          <w:color w:val="000000"/>
          <w:sz w:val="28"/>
        </w:rPr>
        <w:t xml:space="preserve">
      9) біліктілігі, қабілеті, өзінің лауазымдық өкілеттіктерін адал орындауы ескеріле отырып, лауазымы бойынша жоғарылауға; </w:t>
      </w:r>
    </w:p>
    <w:bookmarkEnd w:id="238"/>
    <w:bookmarkStart w:name="z2492" w:id="239"/>
    <w:p>
      <w:pPr>
        <w:spacing w:after="0"/>
        <w:ind w:left="0"/>
        <w:jc w:val="both"/>
      </w:pPr>
      <w:r>
        <w:rPr>
          <w:rFonts w:ascii="Times New Roman"/>
          <w:b w:val="false"/>
          <w:i w:val="false"/>
          <w:color w:val="000000"/>
          <w:sz w:val="28"/>
        </w:rPr>
        <w:t>
      10) қызметшінің пікірінше негізсіз айыптаулар болған кезде қызметтік тергеп-тексеруді талап етуге;</w:t>
      </w:r>
    </w:p>
    <w:bookmarkEnd w:id="239"/>
    <w:bookmarkStart w:name="z2493" w:id="240"/>
    <w:p>
      <w:pPr>
        <w:spacing w:after="0"/>
        <w:ind w:left="0"/>
        <w:jc w:val="both"/>
      </w:pPr>
      <w:r>
        <w:rPr>
          <w:rFonts w:ascii="Times New Roman"/>
          <w:b w:val="false"/>
          <w:i w:val="false"/>
          <w:color w:val="000000"/>
          <w:sz w:val="28"/>
        </w:rPr>
        <w:t xml:space="preserve">
      11) педагогикалық, ғылыми және өзге де шығармашылық қызметпен айналысуға құқығы бар. </w:t>
      </w:r>
    </w:p>
    <w:bookmarkEnd w:id="240"/>
    <w:bookmarkStart w:name="z2494" w:id="241"/>
    <w:p>
      <w:pPr>
        <w:spacing w:after="0"/>
        <w:ind w:left="0"/>
        <w:jc w:val="both"/>
      </w:pPr>
      <w:r>
        <w:rPr>
          <w:rFonts w:ascii="Times New Roman"/>
          <w:b w:val="false"/>
          <w:i w:val="false"/>
          <w:color w:val="000000"/>
          <w:sz w:val="28"/>
        </w:rPr>
        <w:t xml:space="preserve">
      2. Уәкілетті органның қызметшілері: </w:t>
      </w:r>
    </w:p>
    <w:bookmarkEnd w:id="241"/>
    <w:bookmarkStart w:name="z2495" w:id="242"/>
    <w:p>
      <w:pPr>
        <w:spacing w:after="0"/>
        <w:ind w:left="0"/>
        <w:jc w:val="both"/>
      </w:pPr>
      <w:r>
        <w:rPr>
          <w:rFonts w:ascii="Times New Roman"/>
          <w:b w:val="false"/>
          <w:i w:val="false"/>
          <w:color w:val="000000"/>
          <w:sz w:val="28"/>
        </w:rPr>
        <w:t>
      1) Қазақстан Республикасының Конституциясы мен заңнамасын сақтауға;</w:t>
      </w:r>
    </w:p>
    <w:bookmarkEnd w:id="242"/>
    <w:bookmarkStart w:name="z2496" w:id="243"/>
    <w:p>
      <w:pPr>
        <w:spacing w:after="0"/>
        <w:ind w:left="0"/>
        <w:jc w:val="both"/>
      </w:pPr>
      <w:r>
        <w:rPr>
          <w:rFonts w:ascii="Times New Roman"/>
          <w:b w:val="false"/>
          <w:i w:val="false"/>
          <w:color w:val="000000"/>
          <w:sz w:val="28"/>
        </w:rPr>
        <w:t xml:space="preserve">
      2) уәкілетті органның актісінде айқындалған тәртіппен ант беруге; </w:t>
      </w:r>
    </w:p>
    <w:bookmarkEnd w:id="243"/>
    <w:bookmarkStart w:name="z2497" w:id="244"/>
    <w:p>
      <w:pPr>
        <w:spacing w:after="0"/>
        <w:ind w:left="0"/>
        <w:jc w:val="both"/>
      </w:pPr>
      <w:r>
        <w:rPr>
          <w:rFonts w:ascii="Times New Roman"/>
          <w:b w:val="false"/>
          <w:i w:val="false"/>
          <w:color w:val="000000"/>
          <w:sz w:val="28"/>
        </w:rPr>
        <w:t>
      3) жеке және заңды тұлғалар құқықтарының, бостандықтары мен заңды мүдделерінің сақталуын және қорғалуын қамтамасыз етуге, Қазақстан Республикасының заңнамасында белгіленген тәртіппен және мерзімдерде жеке және заңды тұлғалардың өтініштерін қарауға, олар бойынша қажетті шаралар қолдануға;</w:t>
      </w:r>
    </w:p>
    <w:bookmarkEnd w:id="244"/>
    <w:bookmarkStart w:name="z2498" w:id="245"/>
    <w:p>
      <w:pPr>
        <w:spacing w:after="0"/>
        <w:ind w:left="0"/>
        <w:jc w:val="both"/>
      </w:pPr>
      <w:r>
        <w:rPr>
          <w:rFonts w:ascii="Times New Roman"/>
          <w:b w:val="false"/>
          <w:i w:val="false"/>
          <w:color w:val="000000"/>
          <w:sz w:val="28"/>
        </w:rPr>
        <w:t xml:space="preserve">
      4) өздеріне берілген құқықтар шегінде және лауазымдық міндеттеріне сәйкес өкілеттіктерді жүзеге асыруға; </w:t>
      </w:r>
    </w:p>
    <w:bookmarkEnd w:id="245"/>
    <w:bookmarkStart w:name="z2499" w:id="246"/>
    <w:p>
      <w:pPr>
        <w:spacing w:after="0"/>
        <w:ind w:left="0"/>
        <w:jc w:val="both"/>
      </w:pPr>
      <w:r>
        <w:rPr>
          <w:rFonts w:ascii="Times New Roman"/>
          <w:b w:val="false"/>
          <w:i w:val="false"/>
          <w:color w:val="000000"/>
          <w:sz w:val="28"/>
        </w:rPr>
        <w:t xml:space="preserve">
      5) өз өкілеттіктері шегінде шығарған басшылардың бұйрықтары мен өкімдерін, жоғары тұрған органдар мен лауазымды адамдардың шешімдері мен нұсқауларын орындауға; </w:t>
      </w:r>
    </w:p>
    <w:bookmarkEnd w:id="246"/>
    <w:bookmarkStart w:name="z2500" w:id="247"/>
    <w:p>
      <w:pPr>
        <w:spacing w:after="0"/>
        <w:ind w:left="0"/>
        <w:jc w:val="both"/>
      </w:pPr>
      <w:r>
        <w:rPr>
          <w:rFonts w:ascii="Times New Roman"/>
          <w:b w:val="false"/>
          <w:i w:val="false"/>
          <w:color w:val="000000"/>
          <w:sz w:val="28"/>
        </w:rPr>
        <w:t xml:space="preserve">
      6) лауазымдық міндеттерін орындау кезінде алатын, жеке тұлғалардың жеке өмірін, ар-намысы мен қадір-қасиетін қозғайтын мәліметтерді құпия сақтауға және Қазақстан Республикасының заңнамасында көзделген жағдайларды қоспағанда, олардан осындай ақпарат беруді талап етпеуге; </w:t>
      </w:r>
    </w:p>
    <w:bookmarkEnd w:id="247"/>
    <w:bookmarkStart w:name="z2501" w:id="248"/>
    <w:p>
      <w:pPr>
        <w:spacing w:after="0"/>
        <w:ind w:left="0"/>
        <w:jc w:val="both"/>
      </w:pPr>
      <w:r>
        <w:rPr>
          <w:rFonts w:ascii="Times New Roman"/>
          <w:b w:val="false"/>
          <w:i w:val="false"/>
          <w:color w:val="000000"/>
          <w:sz w:val="28"/>
        </w:rPr>
        <w:t xml:space="preserve">
      7) мемлекеттік меншіктің сақталуын қамтамасыз етуге; </w:t>
      </w:r>
    </w:p>
    <w:bookmarkEnd w:id="248"/>
    <w:bookmarkStart w:name="z2502" w:id="249"/>
    <w:p>
      <w:pPr>
        <w:spacing w:after="0"/>
        <w:ind w:left="0"/>
        <w:jc w:val="both"/>
      </w:pPr>
      <w:r>
        <w:rPr>
          <w:rFonts w:ascii="Times New Roman"/>
          <w:b w:val="false"/>
          <w:i w:val="false"/>
          <w:color w:val="000000"/>
          <w:sz w:val="28"/>
        </w:rPr>
        <w:t>
      8) өздеріне мәлім болған сыбайлас жемқорлық құқық бұзушылық жағдайлары туралы басшылықтың назарына немесе құқық қорғау органдарына дереу жеткізуге;</w:t>
      </w:r>
    </w:p>
    <w:bookmarkEnd w:id="249"/>
    <w:bookmarkStart w:name="z2503" w:id="250"/>
    <w:p>
      <w:pPr>
        <w:spacing w:after="0"/>
        <w:ind w:left="0"/>
        <w:jc w:val="both"/>
      </w:pPr>
      <w:r>
        <w:rPr>
          <w:rFonts w:ascii="Times New Roman"/>
          <w:b w:val="false"/>
          <w:i w:val="false"/>
          <w:color w:val="000000"/>
          <w:sz w:val="28"/>
        </w:rPr>
        <w:t>
      9) лауазымдық өкілеттіктерін тиімді орындау үшін өзінің кәсіптік деңгейі мен біліктілігін арттыруға;</w:t>
      </w:r>
    </w:p>
    <w:bookmarkEnd w:id="250"/>
    <w:bookmarkStart w:name="z2504" w:id="251"/>
    <w:p>
      <w:pPr>
        <w:spacing w:after="0"/>
        <w:ind w:left="0"/>
        <w:jc w:val="both"/>
      </w:pPr>
      <w:r>
        <w:rPr>
          <w:rFonts w:ascii="Times New Roman"/>
          <w:b w:val="false"/>
          <w:i w:val="false"/>
          <w:color w:val="000000"/>
          <w:sz w:val="28"/>
        </w:rPr>
        <w:t xml:space="preserve">
      10) Қазақстан Республикасының заңдарында көзделген жағдайларды қоспағанда, автоматтандырылған ақпараттық кіші жүйелермен (оларға қолжетімділік болғанда) жұмыс істеген кезде алынған ақпаратты қоса алғанда, өзінің лауазымдық өкілеттіктерін орындау кезінде кез келген жеткізгіш түрінде қабылдау үшін кез келген қолжетімді нысанда алынған қызметтік, коммерциялық, банктік құпияны, сақтандыру, зейнетақы жинақтарының құпиясын және заңмен қорғалатын өзге де құпияны, сондай-ақ басқа да ақпаратты үшінші тұлғаларға жария етпеуге; </w:t>
      </w:r>
    </w:p>
    <w:bookmarkEnd w:id="251"/>
    <w:bookmarkStart w:name="z2505" w:id="252"/>
    <w:p>
      <w:pPr>
        <w:spacing w:after="0"/>
        <w:ind w:left="0"/>
        <w:jc w:val="both"/>
      </w:pPr>
      <w:r>
        <w:rPr>
          <w:rFonts w:ascii="Times New Roman"/>
          <w:b w:val="false"/>
          <w:i w:val="false"/>
          <w:color w:val="000000"/>
          <w:sz w:val="28"/>
        </w:rPr>
        <w:t>
      11) уәкілетті орган қызметшісі лауазымына орналасқан күннен бастап бір ай мерзімде инвестициялық қорлардың тиесілі пайларын, коммерциялық ұйымдардың облигациялары мен акцияларын сенімгерлік басқаруға беруге және уәкілетті органның кадр қызметіне нотариат куәландырған сенімгерлік басқару шартының көшірмесін ұсынуға міндетті.</w:t>
      </w:r>
    </w:p>
    <w:bookmarkEnd w:id="252"/>
    <w:bookmarkStart w:name="z2506" w:id="253"/>
    <w:p>
      <w:pPr>
        <w:spacing w:after="0"/>
        <w:ind w:left="0"/>
        <w:jc w:val="both"/>
      </w:pPr>
      <w:r>
        <w:rPr>
          <w:rFonts w:ascii="Times New Roman"/>
          <w:b w:val="false"/>
          <w:i w:val="false"/>
          <w:color w:val="000000"/>
          <w:sz w:val="28"/>
        </w:rPr>
        <w:t>
      3. Уәкілетті органның қызметшілері инвестициялық қорлардың пайларын, коммерциялық ұйымдардың облигациялары мен акцияларын сатып алуға құқылы емес.</w:t>
      </w:r>
    </w:p>
    <w:bookmarkEnd w:id="253"/>
    <w:bookmarkStart w:name="z2507" w:id="254"/>
    <w:p>
      <w:pPr>
        <w:spacing w:after="0"/>
        <w:ind w:left="0"/>
        <w:jc w:val="both"/>
      </w:pPr>
      <w:r>
        <w:rPr>
          <w:rFonts w:ascii="Times New Roman"/>
          <w:b w:val="false"/>
          <w:i w:val="false"/>
          <w:color w:val="000000"/>
          <w:sz w:val="28"/>
        </w:rPr>
        <w:t>
      4. Уәкілетті органның қызметшілері өздерінің лауазымдық өкілеттіктеріне орай тексерілетін субъектілердің қызметіне тексерулерді жүзеге асырған жағдайда, лауазымдық өкілеттіктерін нақты және бейтарап орындауына кедергі келтіруі мүмкін барлық мән-жайлар туралы, оның ішінде:</w:t>
      </w:r>
    </w:p>
    <w:bookmarkEnd w:id="254"/>
    <w:bookmarkStart w:name="z2508" w:id="255"/>
    <w:p>
      <w:pPr>
        <w:spacing w:after="0"/>
        <w:ind w:left="0"/>
        <w:jc w:val="both"/>
      </w:pPr>
      <w:r>
        <w:rPr>
          <w:rFonts w:ascii="Times New Roman"/>
          <w:b w:val="false"/>
          <w:i w:val="false"/>
          <w:color w:val="000000"/>
          <w:sz w:val="28"/>
        </w:rPr>
        <w:t>
      1) тексерілетін субъектілердің басшы қызметкерлері болып табылатын жақын туыстары (жекжаттары), жұбайлары;</w:t>
      </w:r>
    </w:p>
    <w:bookmarkEnd w:id="255"/>
    <w:bookmarkStart w:name="z2509" w:id="256"/>
    <w:p>
      <w:pPr>
        <w:spacing w:after="0"/>
        <w:ind w:left="0"/>
        <w:jc w:val="both"/>
      </w:pPr>
      <w:r>
        <w:rPr>
          <w:rFonts w:ascii="Times New Roman"/>
          <w:b w:val="false"/>
          <w:i w:val="false"/>
          <w:color w:val="000000"/>
          <w:sz w:val="28"/>
        </w:rPr>
        <w:t>
      2) тексерілетін субъектілерде жұмыс істейтін жақын туыстары немесе жұбайлары;</w:t>
      </w:r>
    </w:p>
    <w:bookmarkEnd w:id="256"/>
    <w:bookmarkStart w:name="z2510" w:id="257"/>
    <w:p>
      <w:pPr>
        <w:spacing w:after="0"/>
        <w:ind w:left="0"/>
        <w:jc w:val="both"/>
      </w:pPr>
      <w:r>
        <w:rPr>
          <w:rFonts w:ascii="Times New Roman"/>
          <w:b w:val="false"/>
          <w:i w:val="false"/>
          <w:color w:val="000000"/>
          <w:sz w:val="28"/>
        </w:rPr>
        <w:t>
      3) тексерілетін субъектілерден алған қарыз және тексерілетін субъектілер алдындағы өзге де мүліктік міндеттемелер туралы жоғары тұрған басшылыққа дереу хабарлауға міндетті.</w:t>
      </w:r>
    </w:p>
    <w:bookmarkEnd w:id="257"/>
    <w:p>
      <w:pPr>
        <w:spacing w:after="0"/>
        <w:ind w:left="0"/>
        <w:jc w:val="both"/>
      </w:pPr>
      <w:r>
        <w:rPr>
          <w:rFonts w:ascii="Times New Roman"/>
          <w:b/>
          <w:i w:val="false"/>
          <w:color w:val="000000"/>
          <w:sz w:val="28"/>
        </w:rPr>
        <w:t xml:space="preserve">15-14-бап. Уәкілетті орган жұмыскерлерінің жауаптылығы </w:t>
      </w:r>
    </w:p>
    <w:bookmarkStart w:name="z2512" w:id="258"/>
    <w:p>
      <w:pPr>
        <w:spacing w:after="0"/>
        <w:ind w:left="0"/>
        <w:jc w:val="both"/>
      </w:pPr>
      <w:r>
        <w:rPr>
          <w:rFonts w:ascii="Times New Roman"/>
          <w:b w:val="false"/>
          <w:i w:val="false"/>
          <w:color w:val="000000"/>
          <w:sz w:val="28"/>
        </w:rPr>
        <w:t xml:space="preserve">
      1. Уәкілетті органның қызметшілері мен техникалық қызметшілері жүктелген міндеттер мен еңбек тәртібін орындамағаны және тиісінше орындамағаны үшін Қазақстан Республикасының Еңбек кодексіне сәйкес жауапты болады. </w:t>
      </w:r>
    </w:p>
    <w:bookmarkEnd w:id="258"/>
    <w:bookmarkStart w:name="z2513" w:id="259"/>
    <w:p>
      <w:pPr>
        <w:spacing w:after="0"/>
        <w:ind w:left="0"/>
        <w:jc w:val="both"/>
      </w:pPr>
      <w:r>
        <w:rPr>
          <w:rFonts w:ascii="Times New Roman"/>
          <w:b w:val="false"/>
          <w:i w:val="false"/>
          <w:color w:val="000000"/>
          <w:sz w:val="28"/>
        </w:rPr>
        <w:t xml:space="preserve">
      2. Тәртіптік жазаны: </w:t>
      </w:r>
    </w:p>
    <w:bookmarkEnd w:id="259"/>
    <w:bookmarkStart w:name="z2514" w:id="260"/>
    <w:p>
      <w:pPr>
        <w:spacing w:after="0"/>
        <w:ind w:left="0"/>
        <w:jc w:val="both"/>
      </w:pPr>
      <w:r>
        <w:rPr>
          <w:rFonts w:ascii="Times New Roman"/>
          <w:b w:val="false"/>
          <w:i w:val="false"/>
          <w:color w:val="000000"/>
          <w:sz w:val="28"/>
        </w:rPr>
        <w:t xml:space="preserve">
      1) уәкілетті органның тәртіптік жауаптылыққа тартылатын қызметшісін лауазымға тағайындауға және лауазымынан босатуға құқығы бар лауазымды адам қолданады; </w:t>
      </w:r>
    </w:p>
    <w:bookmarkEnd w:id="260"/>
    <w:bookmarkStart w:name="z2515" w:id="261"/>
    <w:p>
      <w:pPr>
        <w:spacing w:after="0"/>
        <w:ind w:left="0"/>
        <w:jc w:val="both"/>
      </w:pPr>
      <w:r>
        <w:rPr>
          <w:rFonts w:ascii="Times New Roman"/>
          <w:b w:val="false"/>
          <w:i w:val="false"/>
          <w:color w:val="000000"/>
          <w:sz w:val="28"/>
        </w:rPr>
        <w:t>
      2) дәл сол бір теріс қылық үшін қайталап қолдануға болмайды;</w:t>
      </w:r>
    </w:p>
    <w:bookmarkEnd w:id="261"/>
    <w:bookmarkStart w:name="z2516" w:id="262"/>
    <w:p>
      <w:pPr>
        <w:spacing w:after="0"/>
        <w:ind w:left="0"/>
        <w:jc w:val="both"/>
      </w:pPr>
      <w:r>
        <w:rPr>
          <w:rFonts w:ascii="Times New Roman"/>
          <w:b w:val="false"/>
          <w:i w:val="false"/>
          <w:color w:val="000000"/>
          <w:sz w:val="28"/>
        </w:rPr>
        <w:t xml:space="preserve">
      3) уәкілетті органның актісінде айқындалатын тәртіппен қолданады. </w:t>
      </w:r>
    </w:p>
    <w:bookmarkEnd w:id="262"/>
    <w:bookmarkStart w:name="z2517" w:id="263"/>
    <w:p>
      <w:pPr>
        <w:spacing w:after="0"/>
        <w:ind w:left="0"/>
        <w:jc w:val="both"/>
      </w:pPr>
      <w:r>
        <w:rPr>
          <w:rFonts w:ascii="Times New Roman"/>
          <w:b w:val="false"/>
          <w:i w:val="false"/>
          <w:color w:val="000000"/>
          <w:sz w:val="28"/>
        </w:rPr>
        <w:t xml:space="preserve">
      3. Уәкілетті органның тәртіптік теріс қылыққа жол берген қызметшілерін оларды лауазымға тағайындауға және лауазымынан босатуға құқығы бар лауазымды адам белгіленген тәртіппен жауаптылығы туралы мәселе шешілгенге дейін лауазымдық міндеттерін орындаудан уақытша шеттетуі мүмкін. </w:t>
      </w:r>
    </w:p>
    <w:bookmarkEnd w:id="263"/>
    <w:bookmarkStart w:name="z2518" w:id="264"/>
    <w:p>
      <w:pPr>
        <w:spacing w:after="0"/>
        <w:ind w:left="0"/>
        <w:jc w:val="both"/>
      </w:pPr>
      <w:r>
        <w:rPr>
          <w:rFonts w:ascii="Times New Roman"/>
          <w:b w:val="false"/>
          <w:i w:val="false"/>
          <w:color w:val="000000"/>
          <w:sz w:val="28"/>
        </w:rPr>
        <w:t>
      4. Уәкілетті органның қызметшілері мен техникалық қызметшілері тәртіптік жауаптылыққа тартылуға байланысты барлық материалдармен міндетті түрде таныстырылуға тиіс, оларға қызметтік тергеп-тексеру рәсіміне жеке өзінің қатысу құқығы беріледі.</w:t>
      </w:r>
    </w:p>
    <w:bookmarkEnd w:id="264"/>
    <w:bookmarkStart w:name="z2519" w:id="265"/>
    <w:p>
      <w:pPr>
        <w:spacing w:after="0"/>
        <w:ind w:left="0"/>
        <w:jc w:val="both"/>
      </w:pPr>
      <w:r>
        <w:rPr>
          <w:rFonts w:ascii="Times New Roman"/>
          <w:b w:val="false"/>
          <w:i w:val="false"/>
          <w:color w:val="000000"/>
          <w:sz w:val="28"/>
        </w:rPr>
        <w:t xml:space="preserve">
      5. Уәкілетті органның жауаптылыққа тартылатын қызметшілері мен техникалық қызметшілері уәкілетті органның әрекеттері мен шешімдеріне сотқа шағым жасай алады. </w:t>
      </w:r>
    </w:p>
    <w:bookmarkEnd w:id="265"/>
    <w:bookmarkStart w:name="z2520" w:id="266"/>
    <w:p>
      <w:pPr>
        <w:spacing w:after="0"/>
        <w:ind w:left="0"/>
        <w:jc w:val="both"/>
      </w:pPr>
      <w:r>
        <w:rPr>
          <w:rFonts w:ascii="Times New Roman"/>
          <w:b w:val="false"/>
          <w:i w:val="false"/>
          <w:color w:val="000000"/>
          <w:sz w:val="28"/>
        </w:rPr>
        <w:t>
      6. Уәкілетті органның қызметшілері мен техникалық қызметшілері қылмыстық және өзге де құқық бұзушылықтар жасаған жағдайда, олар Қазақстан Республикасының заңдарында белгіленген негіздерде және тәртіппен тиісінше қылмыстық, әкімшілік, материалдық жауаптылықта болады.</w:t>
      </w:r>
    </w:p>
    <w:bookmarkEnd w:id="266"/>
    <w:bookmarkStart w:name="z2521" w:id="267"/>
    <w:p>
      <w:pPr>
        <w:spacing w:after="0"/>
        <w:ind w:left="0"/>
        <w:jc w:val="both"/>
      </w:pPr>
      <w:r>
        <w:rPr>
          <w:rFonts w:ascii="Times New Roman"/>
          <w:b w:val="false"/>
          <w:i w:val="false"/>
          <w:color w:val="000000"/>
          <w:sz w:val="28"/>
        </w:rPr>
        <w:t>
      7. Уәкілетті орган бұрынғы жұмыскерлері мен Басқарма мүшелерін қоса алғанда, өз жұмыскерлерінің, Басқарма мүшелерiнің және өзі тартқан тұлғалардың уәкілетті органға жүктелген функцияларды жүзеге асыру мақсатындағы, оның ішінде банктердің, сақтандыру (қайта сақтандыру) ұйымдарының,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уақытша әкімшіліктері және тарату комиссиялары мүшелерінің міндеттерін орындауы кезеңіндегі әрекеттеріне (әрекетсіздігіне), шешімдер қабылдауына байланысты оларға қарсы талап қоюлар берілген жағдайда, оларды құқықтық қорғауды қамтамасыз етеді.</w:t>
      </w:r>
    </w:p>
    <w:bookmarkEnd w:id="26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15-14-бапқа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15-15-бап. Уәкілетті орган жұмыскерлерінің демалыстары </w:t>
      </w:r>
    </w:p>
    <w:bookmarkStart w:name="z2523" w:id="268"/>
    <w:p>
      <w:pPr>
        <w:spacing w:after="0"/>
        <w:ind w:left="0"/>
        <w:jc w:val="both"/>
      </w:pPr>
      <w:r>
        <w:rPr>
          <w:rFonts w:ascii="Times New Roman"/>
          <w:b w:val="false"/>
          <w:i w:val="false"/>
          <w:color w:val="000000"/>
          <w:sz w:val="28"/>
        </w:rPr>
        <w:t>
      1. Уәкілетті органның жұмыскерлеріне екі лауазымдық айлықақы мөлшерінде сауықтыруға арналған жәрдемақы төлене отырып, ұзақтығы күнтізбелік отыз күн жыл сайынғы ақы төленетін еңбек демалысы беріледі.</w:t>
      </w:r>
    </w:p>
    <w:bookmarkEnd w:id="268"/>
    <w:p>
      <w:pPr>
        <w:spacing w:after="0"/>
        <w:ind w:left="0"/>
        <w:jc w:val="both"/>
      </w:pPr>
      <w:r>
        <w:rPr>
          <w:rFonts w:ascii="Times New Roman"/>
          <w:b w:val="false"/>
          <w:i w:val="false"/>
          <w:color w:val="000000"/>
          <w:sz w:val="28"/>
        </w:rPr>
        <w:t>
      Уәкілетті органның жұмыскерлеріне жұмыс істеген бірінші және келесі жылдары үшін жыл сайынғы ақы төленетін еңбек демалысы тараптардың келісімі бойынша жұмыс жылының кез келген уақытында беріледі.</w:t>
      </w:r>
    </w:p>
    <w:bookmarkStart w:name="z2524" w:id="269"/>
    <w:p>
      <w:pPr>
        <w:spacing w:after="0"/>
        <w:ind w:left="0"/>
        <w:jc w:val="both"/>
      </w:pPr>
      <w:r>
        <w:rPr>
          <w:rFonts w:ascii="Times New Roman"/>
          <w:b w:val="false"/>
          <w:i w:val="false"/>
          <w:color w:val="000000"/>
          <w:sz w:val="28"/>
        </w:rPr>
        <w:t>
      2. Уәкілетті орган жұмыскерлерінің қалауы бойынша жыл сайынғы ақы төленетін еңбек демалыстары оларға бөліп берілуі мүмкін. Бұл ретте жыл сайынғы ақы төленетін еңбек демалысының бір бөлігі демалыс ұзақтығының күнтізбелік екі аптасынан кем болмауға тиіс.</w:t>
      </w:r>
    </w:p>
    <w:bookmarkEnd w:id="269"/>
    <w:bookmarkStart w:name="z2525" w:id="270"/>
    <w:p>
      <w:pPr>
        <w:spacing w:after="0"/>
        <w:ind w:left="0"/>
        <w:jc w:val="both"/>
      </w:pPr>
      <w:r>
        <w:rPr>
          <w:rFonts w:ascii="Times New Roman"/>
          <w:b w:val="false"/>
          <w:i w:val="false"/>
          <w:color w:val="000000"/>
          <w:sz w:val="28"/>
        </w:rPr>
        <w:t>
      3. Уәкілетті органның жұмыскерлеріне Қазақстан Республикасының еңбек заңнамасында белгіленген тәртіппен, оның ішінде олар жоғары оқу орнынан кейінгі білім беру бағдарламалары бойынша мемлекеттік тапсырыс шеңберінде оқыған жағдайда жалақысы сақталмайтын демалыс берілуі мүмкін.</w:t>
      </w:r>
    </w:p>
    <w:bookmarkEnd w:id="270"/>
    <w:p>
      <w:pPr>
        <w:spacing w:after="0"/>
        <w:ind w:left="0"/>
        <w:jc w:val="both"/>
      </w:pPr>
      <w:r>
        <w:rPr>
          <w:rFonts w:ascii="Times New Roman"/>
          <w:b/>
          <w:i w:val="false"/>
          <w:color w:val="000000"/>
          <w:sz w:val="28"/>
        </w:rPr>
        <w:t>15-16-бап. Уәкілетті органның жұмыскерлеріне іссапарлар кезіндегі кепілдіктер мен өтемақылар</w:t>
      </w:r>
    </w:p>
    <w:bookmarkStart w:name="z2527" w:id="271"/>
    <w:p>
      <w:pPr>
        <w:spacing w:after="0"/>
        <w:ind w:left="0"/>
        <w:jc w:val="both"/>
      </w:pPr>
      <w:r>
        <w:rPr>
          <w:rFonts w:ascii="Times New Roman"/>
          <w:b w:val="false"/>
          <w:i w:val="false"/>
          <w:color w:val="000000"/>
          <w:sz w:val="28"/>
        </w:rPr>
        <w:t>
      1. Уәкілетті органның жұмыскерлеріне қызметтік іссапарларға, оның ішінде шет мемлекеттерге қызметтік іссапарларға арналған шығыстары Қазақстан Республикасының Үкіметі айқындайтын тәртіппен өтеледі.</w:t>
      </w:r>
    </w:p>
    <w:bookmarkEnd w:id="271"/>
    <w:bookmarkStart w:name="z2528" w:id="272"/>
    <w:p>
      <w:pPr>
        <w:spacing w:after="0"/>
        <w:ind w:left="0"/>
        <w:jc w:val="both"/>
      </w:pPr>
      <w:r>
        <w:rPr>
          <w:rFonts w:ascii="Times New Roman"/>
          <w:b w:val="false"/>
          <w:i w:val="false"/>
          <w:color w:val="000000"/>
          <w:sz w:val="28"/>
        </w:rPr>
        <w:t>
      2. Іссапардың бүкіл уақыты бойында уәкілетті органның іссапарға жіберілген жұмыскерлерінің жұмыс орны (лауазымы) мен орташа жалақысы сақталады.</w:t>
      </w:r>
    </w:p>
    <w:bookmarkEnd w:id="272"/>
    <w:p>
      <w:pPr>
        <w:spacing w:after="0"/>
        <w:ind w:left="0"/>
        <w:jc w:val="both"/>
      </w:pPr>
      <w:r>
        <w:rPr>
          <w:rFonts w:ascii="Times New Roman"/>
          <w:b/>
          <w:i w:val="false"/>
          <w:color w:val="000000"/>
          <w:sz w:val="28"/>
        </w:rPr>
        <w:t xml:space="preserve">15-17-бап. Уәкілетті органның қызметін тексеру </w:t>
      </w:r>
    </w:p>
    <w:p>
      <w:pPr>
        <w:spacing w:after="0"/>
        <w:ind w:left="0"/>
        <w:jc w:val="both"/>
      </w:pPr>
      <w:r>
        <w:rPr>
          <w:rFonts w:ascii="Times New Roman"/>
          <w:b w:val="false"/>
          <w:i w:val="false"/>
          <w:color w:val="000000"/>
          <w:sz w:val="28"/>
        </w:rPr>
        <w:t>
      Уәкілетті органның қызметін мемлекеттік органдардың тексеруі Қазақстан Республикасы Президентінің келісімімен немесе тапсырмасы бойынша жүзеге асырылады.</w:t>
      </w:r>
    </w:p>
    <w:bookmarkStart w:name="z18" w:id="273"/>
    <w:p>
      <w:pPr>
        <w:spacing w:after="0"/>
        <w:ind w:left="0"/>
        <w:jc w:val="left"/>
      </w:pPr>
      <w:r>
        <w:rPr>
          <w:rFonts w:ascii="Times New Roman"/>
          <w:b/>
          <w:i w:val="false"/>
          <w:color w:val="000000"/>
        </w:rPr>
        <w:t xml:space="preserve"> 3-тарау. Қорытынды ережелер</w:t>
      </w:r>
    </w:p>
    <w:bookmarkEnd w:id="273"/>
    <w:bookmarkStart w:name="z19" w:id="274"/>
    <w:p>
      <w:pPr>
        <w:spacing w:after="0"/>
        <w:ind w:left="0"/>
        <w:jc w:val="left"/>
      </w:pPr>
      <w:r>
        <w:rPr>
          <w:rFonts w:ascii="Times New Roman"/>
          <w:b/>
          <w:i w:val="false"/>
          <w:color w:val="000000"/>
        </w:rPr>
        <w:t xml:space="preserve"> 16-бап. Қазақстан Республикасының қаржы нарығы мен қаржы ұйымдарын мемлекеттiк реттеу, бақылау және қадағалау туралы заңнамасын бұзғаны үшін жауаптылық</w:t>
      </w:r>
    </w:p>
    <w:bookmarkEnd w:id="274"/>
    <w:bookmarkStart w:name="z50" w:id="275"/>
    <w:p>
      <w:pPr>
        <w:spacing w:after="0"/>
        <w:ind w:left="0"/>
        <w:jc w:val="both"/>
      </w:pPr>
      <w:r>
        <w:rPr>
          <w:rFonts w:ascii="Times New Roman"/>
          <w:b w:val="false"/>
          <w:i w:val="false"/>
          <w:color w:val="000000"/>
          <w:sz w:val="28"/>
        </w:rPr>
        <w:t>
      Қазақстан Республикасының қаржы нарығы мен қаржы ұйымдарын мемлекеттiк реттеу, бақылау және қадағалау туралы заңнамасын бұзу Қазақстан Республикасының заңдарында белгiленген жауаптылыққа әкеп соғады.</w:t>
      </w:r>
    </w:p>
    <w:bookmarkEnd w:id="27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16-бап жаңа редакцияда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16-1-бап. Уәкілетті органды қайта ұйымдастыру және тарату</w:t>
      </w:r>
    </w:p>
    <w:p>
      <w:pPr>
        <w:spacing w:after="0"/>
        <w:ind w:left="0"/>
        <w:jc w:val="both"/>
      </w:pPr>
      <w:r>
        <w:rPr>
          <w:rFonts w:ascii="Times New Roman"/>
          <w:b w:val="false"/>
          <w:i w:val="false"/>
          <w:color w:val="000000"/>
          <w:sz w:val="28"/>
        </w:rPr>
        <w:t>
      Уәкілетті органды қайта ұйымдастыру және тарату Қазақстан Республикасының заңнамасына сәйкес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3-тарау 16-1-баппен толықтырылды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20" w:id="276"/>
    <w:p>
      <w:pPr>
        <w:spacing w:after="0"/>
        <w:ind w:left="0"/>
        <w:jc w:val="left"/>
      </w:pPr>
      <w:r>
        <w:rPr>
          <w:rFonts w:ascii="Times New Roman"/>
          <w:b/>
          <w:i w:val="false"/>
          <w:color w:val="000000"/>
        </w:rPr>
        <w:t xml:space="preserve"> 17-бап. Осы Заңды қолданысқа енгізу тәртiбi </w:t>
      </w:r>
    </w:p>
    <w:bookmarkEnd w:id="276"/>
    <w:p>
      <w:pPr>
        <w:spacing w:after="0"/>
        <w:ind w:left="0"/>
        <w:jc w:val="both"/>
      </w:pPr>
      <w:r>
        <w:rPr>
          <w:rFonts w:ascii="Times New Roman"/>
          <w:b w:val="false"/>
          <w:i w:val="false"/>
          <w:color w:val="000000"/>
          <w:sz w:val="28"/>
        </w:rPr>
        <w:t>
      Осы Заң 2004 жылғы 1 қаңтардан бастап қолданысқа енгiзiледi.</w:t>
      </w:r>
    </w:p>
    <w:tbl>
      <w:tblPr>
        <w:tblW w:w="0" w:type="auto"/>
        <w:tblCellSpacing w:w="0" w:type="auto"/>
        <w:tblBorders>
          <w:top w:val="none"/>
          <w:left w:val="none"/>
          <w:bottom w:val="none"/>
          <w:right w:val="none"/>
          <w:insideH w:val="none"/>
          <w:insideV w:val="none"/>
        </w:tblBorders>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rPr>
                <w:rFonts w:ascii="Times New Roman"/>
                <w:b w:val="false"/>
                <w:i w:val="false"/>
                <w:color w:val="000000"/>
                <w:sz w:val="20"/>
              </w:rPr>
              <w:t>
</w:t>
            </w:r>
          </w:p>
        </w:tc>
      </w:tr>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Президентi</w:t>
            </w:r>
            <w:r>
              <w:rPr>
                <w:rFonts w:ascii="Times New Roman"/>
                <w:b w:val="false"/>
                <w:i w:val="false"/>
                <w:color w:val="000000"/>
                <w:sz w:val="20"/>
              </w:rPr>
              <w:t>
</w:t>
            </w:r>
          </w:p>
        </w:tc>
      </w:tr>
    </w:tbl>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