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9fdb6b" w14:textId="e9fdb6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Оңалту және банкроттық туралы</w:t>
      </w:r>
    </w:p>
    <w:p>
      <w:pPr>
        <w:spacing w:after="0"/>
        <w:ind w:left="0"/>
        <w:jc w:val="both"/>
      </w:pPr>
      <w:r>
        <w:rPr>
          <w:rFonts w:ascii="Times New Roman"/>
          <w:b w:val="false"/>
          <w:i w:val="false"/>
          <w:color w:val="000000"/>
          <w:sz w:val="28"/>
        </w:rPr>
        <w:t>Қазақстан Республикасының Заңы 2014 жылғы 7 наурыздағы № 176-V ҚРЗ.</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Қолданушылар назарына!</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Қолданушыларға ыңғайлы болуы үшін РҚАО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Ескерту. (активтерін)", "(активтерді)", "(активтері)", "(активтерінің)", "(активтерге)" деген сөздер алып тасталды;</w:t>
      </w:r>
    </w:p>
    <w:p>
      <w:pPr>
        <w:spacing w:after="0"/>
        <w:ind w:left="0"/>
        <w:jc w:val="both"/>
      </w:pPr>
      <w:r>
        <w:rPr>
          <w:rFonts w:ascii="Times New Roman"/>
          <w:b w:val="false"/>
          <w:i w:val="false"/>
          <w:color w:val="000000"/>
          <w:sz w:val="28"/>
        </w:rPr>
        <w:t>
      "Төлем қабілетсіздігін реттеу", "төлем қабілетсіздігін реттеу" деген сөздер тиісінше "Берешекті қайта құрылымдау", "берешекті қайта құрылымдау" деген сөздермен ауыстырылды;</w:t>
      </w:r>
    </w:p>
    <w:p>
      <w:pPr>
        <w:spacing w:after="0"/>
        <w:ind w:left="0"/>
        <w:jc w:val="both"/>
      </w:pPr>
      <w:r>
        <w:rPr>
          <w:rFonts w:ascii="Times New Roman"/>
          <w:b w:val="false"/>
          <w:i w:val="false"/>
          <w:color w:val="000000"/>
          <w:sz w:val="28"/>
        </w:rPr>
        <w:t xml:space="preserve">
      "кредиттер (қарыздар)", "кредиттер", "кредит" деген сөздер тиісінше "қарыздар", "қарыздар", "қарыз" деген сөздермен ауыстырылды - ҚР 27.12.2019 </w:t>
      </w:r>
      <w:r>
        <w:rPr>
          <w:rFonts w:ascii="Times New Roman"/>
          <w:b w:val="false"/>
          <w:i w:val="false"/>
          <w:color w:val="000000"/>
          <w:sz w:val="28"/>
        </w:rPr>
        <w:t>№ 290-VI</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Осы Заң кредиторлардың талаптарын борышкер толық көлемде қанағаттандыруға қабілетсіз болған кезде туындайтын қоғамдық қатынастарды реттейді, берешекті қайта құрылымдау рәсімін, оңалту рәсімін қолдану және борышкерді банкрот деп тану, борышкерді банкроттық рәсімін қозғамай тарату үшін негіздерді белгілейді, сондай-ақ оларды жүргізу тәртібі мен шарттарын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 w:id="0"/>
    <w:p>
      <w:pPr>
        <w:spacing w:after="0"/>
        <w:ind w:left="0"/>
        <w:jc w:val="left"/>
      </w:pPr>
      <w:r>
        <w:rPr>
          <w:rFonts w:ascii="Times New Roman"/>
          <w:b/>
          <w:i w:val="false"/>
          <w:color w:val="000000"/>
        </w:rPr>
        <w:t xml:space="preserve"> 1-тарау. ЖАЛПЫ ЕРЕЖЕЛЕР</w:t>
      </w:r>
    </w:p>
    <w:bookmarkEnd w:id="0"/>
    <w:bookmarkStart w:name="z2" w:id="1"/>
    <w:p>
      <w:pPr>
        <w:spacing w:after="0"/>
        <w:ind w:left="0"/>
        <w:jc w:val="left"/>
      </w:pPr>
      <w:r>
        <w:rPr>
          <w:rFonts w:ascii="Times New Roman"/>
          <w:b/>
          <w:i w:val="false"/>
          <w:color w:val="000000"/>
        </w:rPr>
        <w:t xml:space="preserve"> 1-бап. Осы Заңда пайдаланылатын негiзгi ұғымдар</w:t>
      </w:r>
    </w:p>
    <w:bookmarkEnd w:id="1"/>
    <w:bookmarkStart w:name="z3" w:id="2"/>
    <w:p>
      <w:pPr>
        <w:spacing w:after="0"/>
        <w:ind w:left="0"/>
        <w:jc w:val="both"/>
      </w:pPr>
      <w:r>
        <w:rPr>
          <w:rFonts w:ascii="Times New Roman"/>
          <w:b w:val="false"/>
          <w:i w:val="false"/>
          <w:color w:val="000000"/>
          <w:sz w:val="28"/>
        </w:rPr>
        <w:t>
      Осы Заңда мынадай негiзгi ұғымдар пайдаланылады:</w:t>
      </w:r>
    </w:p>
    <w:bookmarkEnd w:id="2"/>
    <w:bookmarkStart w:name="z4" w:id="3"/>
    <w:p>
      <w:pPr>
        <w:spacing w:after="0"/>
        <w:ind w:left="0"/>
        <w:jc w:val="both"/>
      </w:pPr>
      <w:r>
        <w:rPr>
          <w:rFonts w:ascii="Times New Roman"/>
          <w:b w:val="false"/>
          <w:i w:val="false"/>
          <w:color w:val="000000"/>
          <w:sz w:val="28"/>
        </w:rPr>
        <w:t>
      1) ауыл шаруашылығы өнімін өндіруші – жердi пайдалана отырып, ауыл шаруашылығы өнiмiн өндiретiн; мал шаруашылығының, құс шаруашылығының (оның iшiнде төл өсiруден бастап толық циклді асыл тұқымды), балара шаруашылығының ауыл шаруашылығы өнiмiн, егер осы өнiмдi, оның iшiнде қайта өңделген өнiмдi өткiзуден түсетiн кіріс жылдық кірістің жалпы сомасының елу пайызынан астамын құраса, өндiретiн дара кәсіпкер немесе заңды тұлға;</w:t>
      </w:r>
    </w:p>
    <w:bookmarkEnd w:id="3"/>
    <w:bookmarkStart w:name="z5" w:id="4"/>
    <w:p>
      <w:pPr>
        <w:spacing w:after="0"/>
        <w:ind w:left="0"/>
        <w:jc w:val="both"/>
      </w:pPr>
      <w:r>
        <w:rPr>
          <w:rFonts w:ascii="Times New Roman"/>
          <w:b w:val="false"/>
          <w:i w:val="false"/>
          <w:color w:val="000000"/>
          <w:sz w:val="28"/>
        </w:rPr>
        <w:t>
      2) әдейі банкроттық – құрылтайшының (қатысушының), лауазымды адамның, сол сияқты дара кәсіпкердің заңды тұлға немесе дара кәсіпкер банкрот деп танылғанға дейінгі үш жыл ішінде кредиторлар алдындағы міндеттемелерін орындаудан жалтару мақсатында мүлікті иеліктен шығару немесе жасыру арқылы жеке мүддесі немесе өзге тұлғалардың мүдделері үшін жасалған әрекеттері;</w:t>
      </w:r>
    </w:p>
    <w:bookmarkEnd w:id="4"/>
    <w:bookmarkStart w:name="z6" w:id="5"/>
    <w:p>
      <w:pPr>
        <w:spacing w:after="0"/>
        <w:ind w:left="0"/>
        <w:jc w:val="both"/>
      </w:pPr>
      <w:r>
        <w:rPr>
          <w:rFonts w:ascii="Times New Roman"/>
          <w:b w:val="false"/>
          <w:i w:val="false"/>
          <w:color w:val="000000"/>
          <w:sz w:val="28"/>
        </w:rPr>
        <w:t>
      3) әкімші – істі сотта қарау, сондай-ақ оңалту рәсімін және банкроттық рәсімін жүргізу кезеңінде осы Заңға сәйкес өкілеттіктерді жүзеге асыратын уақытша әкімші, оңалтуды, уақытша және банкроттықты басқарушылар;</w:t>
      </w:r>
    </w:p>
    <w:bookmarkEnd w:id="5"/>
    <w:bookmarkStart w:name="z7" w:id="6"/>
    <w:p>
      <w:pPr>
        <w:spacing w:after="0"/>
        <w:ind w:left="0"/>
        <w:jc w:val="both"/>
      </w:pPr>
      <w:r>
        <w:rPr>
          <w:rFonts w:ascii="Times New Roman"/>
          <w:b w:val="false"/>
          <w:i w:val="false"/>
          <w:color w:val="000000"/>
          <w:sz w:val="28"/>
        </w:rPr>
        <w:t>
      4) әкімшілік шығыстар – оңалту рәсіміне немесе банкроттық рәсіміне бастамашылық жасауға және оларды жүргізуге байланысты шығыстар;</w:t>
      </w:r>
    </w:p>
    <w:bookmarkEnd w:id="6"/>
    <w:bookmarkStart w:name="z8" w:id="7"/>
    <w:p>
      <w:pPr>
        <w:spacing w:after="0"/>
        <w:ind w:left="0"/>
        <w:jc w:val="both"/>
      </w:pPr>
      <w:r>
        <w:rPr>
          <w:rFonts w:ascii="Times New Roman"/>
          <w:b w:val="false"/>
          <w:i w:val="false"/>
          <w:color w:val="000000"/>
          <w:sz w:val="28"/>
        </w:rPr>
        <w:t>
      5) банкрот – заңды күшіне енген сот шешімімен дәрменсiздiгi белгiленген борышкер;</w:t>
      </w:r>
    </w:p>
    <w:bookmarkEnd w:id="7"/>
    <w:bookmarkStart w:name="z9" w:id="8"/>
    <w:p>
      <w:pPr>
        <w:spacing w:after="0"/>
        <w:ind w:left="0"/>
        <w:jc w:val="both"/>
      </w:pPr>
      <w:r>
        <w:rPr>
          <w:rFonts w:ascii="Times New Roman"/>
          <w:b w:val="false"/>
          <w:i w:val="false"/>
          <w:color w:val="000000"/>
          <w:sz w:val="28"/>
        </w:rPr>
        <w:t>
      6) банкроттық – борышкердiң сот шешiмiмен танылған, оны тарату үшін негiз болып табылатын дәрменсiздiгi;</w:t>
      </w:r>
    </w:p>
    <w:bookmarkEnd w:id="8"/>
    <w:bookmarkStart w:name="z10" w:id="9"/>
    <w:p>
      <w:pPr>
        <w:spacing w:after="0"/>
        <w:ind w:left="0"/>
        <w:jc w:val="both"/>
      </w:pPr>
      <w:r>
        <w:rPr>
          <w:rFonts w:ascii="Times New Roman"/>
          <w:b w:val="false"/>
          <w:i w:val="false"/>
          <w:color w:val="000000"/>
          <w:sz w:val="28"/>
        </w:rPr>
        <w:t>
      7) банкроттық рәсімі – кредиторлардың талаптарын Қазақстан Республикасының заңдарында белгіленген тәртіппен банкроттың мүліктік массасы есебінен қанағаттандыру мақсатында жүзеге асырылатын рәсім;</w:t>
      </w:r>
    </w:p>
    <w:bookmarkEnd w:id="9"/>
    <w:bookmarkStart w:name="z11" w:id="10"/>
    <w:p>
      <w:pPr>
        <w:spacing w:after="0"/>
        <w:ind w:left="0"/>
        <w:jc w:val="both"/>
      </w:pPr>
      <w:r>
        <w:rPr>
          <w:rFonts w:ascii="Times New Roman"/>
          <w:b w:val="false"/>
          <w:i w:val="false"/>
          <w:color w:val="000000"/>
          <w:sz w:val="28"/>
        </w:rPr>
        <w:t>
      8) банкроттықты басқарушы – банкроттық рәсімін жүзеге асыру үшін оңалту және банкроттық саласындағы уәкілетті орган тағайындаған адам;</w:t>
      </w:r>
    </w:p>
    <w:bookmarkEnd w:id="10"/>
    <w:bookmarkStart w:name="z12" w:id="11"/>
    <w:p>
      <w:pPr>
        <w:spacing w:after="0"/>
        <w:ind w:left="0"/>
        <w:jc w:val="both"/>
      </w:pPr>
      <w:r>
        <w:rPr>
          <w:rFonts w:ascii="Times New Roman"/>
          <w:b w:val="false"/>
          <w:i w:val="false"/>
          <w:color w:val="000000"/>
          <w:sz w:val="28"/>
        </w:rPr>
        <w:t>
      9) борышкер – өзіне қатысты осы Заңда көзделген рәсімдер қолдану үшін негіздер бар немесе қолданылған, дара кәсіпкер ретінде тіркелген жеке тұлға (дара кәсіпкер) немесе заңды тұлға;</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10)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бiртектi кредиторлар тобы – борышкерге қоятын бiрдей талаптары бар және оларды қанағаттандыруда бiр-бірінiң алдында артықшылығы жоқ кредиторлар тобы.</w:t>
      </w:r>
    </w:p>
    <w:p>
      <w:pPr>
        <w:spacing w:after="0"/>
        <w:ind w:left="0"/>
        <w:jc w:val="both"/>
      </w:pPr>
      <w:r>
        <w:rPr>
          <w:rFonts w:ascii="Times New Roman"/>
          <w:b w:val="false"/>
          <w:i w:val="false"/>
          <w:color w:val="000000"/>
          <w:sz w:val="28"/>
        </w:rPr>
        <w:t>
      Бiртектi кредиторлар топтарын:</w:t>
      </w:r>
    </w:p>
    <w:p>
      <w:pPr>
        <w:spacing w:after="0"/>
        <w:ind w:left="0"/>
        <w:jc w:val="both"/>
      </w:pPr>
      <w:r>
        <w:rPr>
          <w:rFonts w:ascii="Times New Roman"/>
          <w:b w:val="false"/>
          <w:i w:val="false"/>
          <w:color w:val="000000"/>
          <w:sz w:val="28"/>
        </w:rPr>
        <w:t>
      өмiріне немесе денсаулығына келтiрiлген зиянның орнын толтыру туралы талаптар бойынша кредиторлар;</w:t>
      </w:r>
    </w:p>
    <w:p>
      <w:pPr>
        <w:spacing w:after="0"/>
        <w:ind w:left="0"/>
        <w:jc w:val="both"/>
      </w:pPr>
      <w:r>
        <w:rPr>
          <w:rFonts w:ascii="Times New Roman"/>
          <w:b w:val="false"/>
          <w:i w:val="false"/>
          <w:color w:val="000000"/>
          <w:sz w:val="28"/>
        </w:rPr>
        <w:t>
      еңбек шарттары бойынша еңбекке ақы төлеу және өтемақыларды, сондай-ақ Мемлекеттiк әлеуметтiк сақтандыру қорына әлеуметтiк аударымдар бойынша, мiндеттi зейнетақы жарналары, мiндеттi кәсiптiк зейнетақы жарналары бойынша, міндетті әлеуметтік медициналық сақтандыруға аударымдар және (немесе) жарналар бойынша берешектердi төлеу бойынша кредиторлар;</w:t>
      </w:r>
    </w:p>
    <w:p>
      <w:pPr>
        <w:spacing w:after="0"/>
        <w:ind w:left="0"/>
        <w:jc w:val="both"/>
      </w:pPr>
      <w:r>
        <w:rPr>
          <w:rFonts w:ascii="Times New Roman"/>
          <w:b w:val="false"/>
          <w:i w:val="false"/>
          <w:color w:val="000000"/>
          <w:sz w:val="28"/>
        </w:rPr>
        <w:t>
      кепiлмен қамтамасыз етiлген мiндеттемелер бойынша кредиторлар;</w:t>
      </w:r>
    </w:p>
    <w:p>
      <w:pPr>
        <w:spacing w:after="0"/>
        <w:ind w:left="0"/>
        <w:jc w:val="both"/>
      </w:pPr>
      <w:r>
        <w:rPr>
          <w:rFonts w:ascii="Times New Roman"/>
          <w:b w:val="false"/>
          <w:i w:val="false"/>
          <w:color w:val="000000"/>
          <w:sz w:val="28"/>
        </w:rPr>
        <w:t>
      салықтар және кедендік төлемдер бойынша кредиторлар;</w:t>
      </w:r>
    </w:p>
    <w:p>
      <w:pPr>
        <w:spacing w:after="0"/>
        <w:ind w:left="0"/>
        <w:jc w:val="both"/>
      </w:pPr>
      <w:r>
        <w:rPr>
          <w:rFonts w:ascii="Times New Roman"/>
          <w:b w:val="false"/>
          <w:i w:val="false"/>
          <w:color w:val="000000"/>
          <w:sz w:val="28"/>
        </w:rPr>
        <w:t>
      тауарларды, жұмыстар мен көрсетiлетiн қызметтердi беру шарттарынан туындайтын талаптар бойынша кредиторлар;</w:t>
      </w:r>
    </w:p>
    <w:p>
      <w:pPr>
        <w:spacing w:after="0"/>
        <w:ind w:left="0"/>
        <w:jc w:val="both"/>
      </w:pPr>
      <w:r>
        <w:rPr>
          <w:rFonts w:ascii="Times New Roman"/>
          <w:b w:val="false"/>
          <w:i w:val="false"/>
          <w:color w:val="000000"/>
          <w:sz w:val="28"/>
        </w:rPr>
        <w:t>
      кепiлмен қамтамасыз етiлмеген қарыз (микрокредит) алуға арналған шарттардан туындайтын талаптар бойынша кредиторлар – қаржы ұйымдары;</w:t>
      </w:r>
    </w:p>
    <w:p>
      <w:pPr>
        <w:spacing w:after="0"/>
        <w:ind w:left="0"/>
        <w:jc w:val="both"/>
      </w:pPr>
      <w:r>
        <w:rPr>
          <w:rFonts w:ascii="Times New Roman"/>
          <w:b w:val="false"/>
          <w:i w:val="false"/>
          <w:color w:val="000000"/>
          <w:sz w:val="28"/>
        </w:rPr>
        <w:t>
      борышкердің облигацияларын ұстаушы кредиторлар құрауы мүмкін;</w:t>
      </w:r>
    </w:p>
    <w:bookmarkStart w:name="z14" w:id="12"/>
    <w:p>
      <w:pPr>
        <w:spacing w:after="0"/>
        <w:ind w:left="0"/>
        <w:jc w:val="both"/>
      </w:pPr>
      <w:r>
        <w:rPr>
          <w:rFonts w:ascii="Times New Roman"/>
          <w:b w:val="false"/>
          <w:i w:val="false"/>
          <w:color w:val="000000"/>
          <w:sz w:val="28"/>
        </w:rPr>
        <w:t>
      11) бірыңғай өндірістік кешен – жиынтығында ауыл шаруашылығы өнімін өндіру, дайындау, сақтау, тасымалдау, қайта өңдеу немесе өткізу кезінде бірыңғай циклді қамтамасыз ету үшін қажетті мүлік;</w:t>
      </w:r>
    </w:p>
    <w:bookmarkEnd w:id="12"/>
    <w:bookmarkStart w:name="z15" w:id="13"/>
    <w:p>
      <w:pPr>
        <w:spacing w:after="0"/>
        <w:ind w:left="0"/>
        <w:jc w:val="both"/>
      </w:pPr>
      <w:r>
        <w:rPr>
          <w:rFonts w:ascii="Times New Roman"/>
          <w:b w:val="false"/>
          <w:i w:val="false"/>
          <w:color w:val="000000"/>
          <w:sz w:val="28"/>
        </w:rPr>
        <w:t>
      12) бітімгершілік келісім – банкроттық рәсімін тоқтату мақсатында оның кез келген сатысында банкрот пен кредиторлар арасында сот бекітетін келісім жасасу арқылы қолданылатын рәсім;</w:t>
      </w:r>
    </w:p>
    <w:bookmarkEnd w:id="13"/>
    <w:bookmarkStart w:name="z16" w:id="14"/>
    <w:p>
      <w:pPr>
        <w:spacing w:after="0"/>
        <w:ind w:left="0"/>
        <w:jc w:val="both"/>
      </w:pPr>
      <w:r>
        <w:rPr>
          <w:rFonts w:ascii="Times New Roman"/>
          <w:b w:val="false"/>
          <w:i w:val="false"/>
          <w:color w:val="000000"/>
          <w:sz w:val="28"/>
        </w:rPr>
        <w:t xml:space="preserve">
      13) жоқ борышкер – "Салық және бюджетке төленетін басқа да міндетті төлемдер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(Салық кодексі) сәйкес әрекетсіз деп танылған, оның, сондай-ақ оның құрылтайшысының (қатысушысының), лауазымды адамының болмауы осы Заңда айқындалған тәртіппен белгіленген борышкер;</w:t>
      </w:r>
    </w:p>
    <w:bookmarkEnd w:id="14"/>
    <w:bookmarkStart w:name="z17" w:id="15"/>
    <w:p>
      <w:pPr>
        <w:spacing w:after="0"/>
        <w:ind w:left="0"/>
        <w:jc w:val="both"/>
      </w:pPr>
      <w:r>
        <w:rPr>
          <w:rFonts w:ascii="Times New Roman"/>
          <w:b w:val="false"/>
          <w:i w:val="false"/>
          <w:color w:val="000000"/>
          <w:sz w:val="28"/>
        </w:rPr>
        <w:t>
      14) кәдімгі коммерциялық операциялар – борышкердің әдеттегі қызметіне жататын, тұрақты сипаты бар, мыналарды: үй-жайларды жалдау және коммуналдық көрсетілетін қызметтер үшін төлемдерді жүзеге асыруды, өнім берушілермен мәмілелерді, шикізат сатып алуды, жабдыққа техникалық қызмет көрсетуді, дайын өнімді өткізуді және қызметтер көрсетуді қоса алғандағы, бірақ олармен шектелмейтін әрекеттер.</w:t>
      </w:r>
    </w:p>
    <w:bookmarkEnd w:id="15"/>
    <w:p>
      <w:pPr>
        <w:spacing w:after="0"/>
        <w:ind w:left="0"/>
        <w:jc w:val="both"/>
      </w:pPr>
      <w:r>
        <w:rPr>
          <w:rFonts w:ascii="Times New Roman"/>
          <w:b w:val="false"/>
          <w:i w:val="false"/>
          <w:color w:val="000000"/>
          <w:sz w:val="28"/>
        </w:rPr>
        <w:t>
      Кәдімгі коммерциялық операцияларға жылжымайтын мүлікті немесе өзге активтерді иеліктен шығарумен байланысты мәмілелер, мүлікті кепілге беру, оның ішінде үшінші тұлғалардың міндеттемелері бойынша кепілге беру жатпайды;</w:t>
      </w:r>
    </w:p>
    <w:bookmarkStart w:name="z18" w:id="16"/>
    <w:p>
      <w:pPr>
        <w:spacing w:after="0"/>
        <w:ind w:left="0"/>
        <w:jc w:val="both"/>
      </w:pPr>
      <w:r>
        <w:rPr>
          <w:rFonts w:ascii="Times New Roman"/>
          <w:b w:val="false"/>
          <w:i w:val="false"/>
          <w:color w:val="000000"/>
          <w:sz w:val="28"/>
        </w:rPr>
        <w:t>
      15) кепiлдi кредитор – талаптары борышкердiң мүлкiн кепiлге салумен қамтамасыз етiлген мiндеттемелер бойынша кредитор;</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16)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16) кредитор – еңбекке ақы төлеу, авторлық сыйақыны, еңбек шарттары бойынша өтемақыларды төлеу, Мемлекеттік әлеуметтік сақтандыру қорына әлеуметтік аударымдар, міндетті зейнетақы жарналары, міндетті кәсіптік зейнетақы жарналары, міндетті әлеуметтік медициналық сақтандыруға аударымдар және (немесе) жарналар, салықтар, кедендік төлемдер, арнайы, демпингке қарсы, өтемақы баждары, пайыздар, бюджетке төленетін басқа да міндетті төлемдер бойынша берешекті төлеу жөніндегі міндеттемелерді қоса алғанда, борышкердің азаматтық-құқықтық және (немесе) борышкердің өзге де міндеттемелерінен туындайтын мүліктік талаптары бар тұлға;</w:t>
      </w:r>
    </w:p>
    <w:bookmarkStart w:name="z20" w:id="17"/>
    <w:p>
      <w:pPr>
        <w:spacing w:after="0"/>
        <w:ind w:left="0"/>
        <w:jc w:val="both"/>
      </w:pPr>
      <w:r>
        <w:rPr>
          <w:rFonts w:ascii="Times New Roman"/>
          <w:b w:val="false"/>
          <w:i w:val="false"/>
          <w:color w:val="000000"/>
          <w:sz w:val="28"/>
        </w:rPr>
        <w:t>
      17) кредиторлар комитеті –оңалту және банкроттық рәсімдерінде кредиторлар жиналысы сайлайтын және осы Заңда көзделген өкілеттіктерге ие, кредиторлардың өкілді органы;</w:t>
      </w:r>
    </w:p>
    <w:bookmarkEnd w:id="17"/>
    <w:bookmarkStart w:name="z21" w:id="18"/>
    <w:p>
      <w:pPr>
        <w:spacing w:after="0"/>
        <w:ind w:left="0"/>
        <w:jc w:val="both"/>
      </w:pPr>
      <w:r>
        <w:rPr>
          <w:rFonts w:ascii="Times New Roman"/>
          <w:b w:val="false"/>
          <w:i w:val="false"/>
          <w:color w:val="000000"/>
          <w:sz w:val="28"/>
        </w:rPr>
        <w:t>
      18) кредиторлар талаптарының тізілімі – осы Заңда белгіленген тәртіппен оңалту немесе банкроттық рәсімдерінде қалыптасатын, мөлшері, негіздері мен туындау күні көрсетіле отырып, кредиторлардың борышкерге қоятын талаптарының тізбесі;</w:t>
      </w:r>
    </w:p>
    <w:bookmarkEnd w:id="18"/>
    <w:bookmarkStart w:name="z22" w:id="19"/>
    <w:p>
      <w:pPr>
        <w:spacing w:after="0"/>
        <w:ind w:left="0"/>
        <w:jc w:val="both"/>
      </w:pPr>
      <w:r>
        <w:rPr>
          <w:rFonts w:ascii="Times New Roman"/>
          <w:b w:val="false"/>
          <w:i w:val="false"/>
          <w:color w:val="000000"/>
          <w:sz w:val="28"/>
        </w:rPr>
        <w:t>
      19) қала құраушы заңды тұлға – өңірлік даму жөніндегі уәкілетті орган бекіткен қағидаларға сәйкес айқындалатын заңды тұлға;</w:t>
      </w:r>
    </w:p>
    <w:bookmarkEnd w:id="19"/>
    <w:bookmarkStart w:name="z23" w:id="20"/>
    <w:p>
      <w:pPr>
        <w:spacing w:after="0"/>
        <w:ind w:left="0"/>
        <w:jc w:val="both"/>
      </w:pPr>
      <w:r>
        <w:rPr>
          <w:rFonts w:ascii="Times New Roman"/>
          <w:b w:val="false"/>
          <w:i w:val="false"/>
          <w:color w:val="000000"/>
          <w:sz w:val="28"/>
        </w:rPr>
        <w:t>
      20) лауазымды адам – акционерлік қоғамның директорлар кеңесінің мүшесі, борышкер – заңды тұлғаның басшысы (басшының орынбасары), сондай-ақ заңды тұлғаның алқалы атқарушы органына кіретін, заңды тұлғаны басқару бойынша тұрақты немесе уақытша өкілеттіктер берілген өзге тұлға, борышкер – заңды тұлғаның бас бухгалтері, сол сияқты оның міндеттерін уақытша атқаратын өзге тұлға;</w:t>
      </w:r>
    </w:p>
    <w:bookmarkEnd w:id="20"/>
    <w:bookmarkStart w:name="z24" w:id="21"/>
    <w:p>
      <w:pPr>
        <w:spacing w:after="0"/>
        <w:ind w:left="0"/>
        <w:jc w:val="both"/>
      </w:pPr>
      <w:r>
        <w:rPr>
          <w:rFonts w:ascii="Times New Roman"/>
          <w:b w:val="false"/>
          <w:i w:val="false"/>
          <w:color w:val="000000"/>
          <w:sz w:val="28"/>
        </w:rPr>
        <w:t>
      21) мүліктік масса – банкроттың банкроттық рәсімінде өндіріп алу қолданылуы мүмкін мүлкi, сондай-ақ осы Заңда көзделген жағдайларда өзге де тұлғалардың мүлкi;</w:t>
      </w:r>
    </w:p>
    <w:bookmarkEnd w:id="21"/>
    <w:bookmarkStart w:name="z25" w:id="22"/>
    <w:p>
      <w:pPr>
        <w:spacing w:after="0"/>
        <w:ind w:left="0"/>
        <w:jc w:val="both"/>
      </w:pPr>
      <w:r>
        <w:rPr>
          <w:rFonts w:ascii="Times New Roman"/>
          <w:b w:val="false"/>
          <w:i w:val="false"/>
          <w:color w:val="000000"/>
          <w:sz w:val="28"/>
        </w:rPr>
        <w:t>
      22) оңалту және банкроттық саласындағы уәкілетті орган (бұдан әрі – уәкілетті орган) – оңалту және банкроттық саласында мемлекеттік реттеуді жүзеге асыратын (қазыналық кәсіпорындарды, мекемелерді, банктерді, сақтандыру (қайта сақтандыру) ұйымдарын және жинақтаушы зейнетақы қорларын қоспағанда) мемлекеттік орган;</w:t>
      </w:r>
    </w:p>
    <w:bookmarkEnd w:id="22"/>
    <w:bookmarkStart w:name="z26" w:id="23"/>
    <w:p>
      <w:pPr>
        <w:spacing w:after="0"/>
        <w:ind w:left="0"/>
        <w:jc w:val="both"/>
      </w:pPr>
      <w:r>
        <w:rPr>
          <w:rFonts w:ascii="Times New Roman"/>
          <w:b w:val="false"/>
          <w:i w:val="false"/>
          <w:color w:val="000000"/>
          <w:sz w:val="28"/>
        </w:rPr>
        <w:t>
      23) оңалтуды басқарушы – осы Заңда белгiленген тәртiппен оңалту рәсiмi кезеңiнде борышкерді басқару жөнiндегі өкiлеттiктер жүктелген тұлға;</w:t>
      </w:r>
    </w:p>
    <w:bookmarkEnd w:id="23"/>
    <w:bookmarkStart w:name="z27" w:id="24"/>
    <w:p>
      <w:pPr>
        <w:spacing w:after="0"/>
        <w:ind w:left="0"/>
        <w:jc w:val="both"/>
      </w:pPr>
      <w:r>
        <w:rPr>
          <w:rFonts w:ascii="Times New Roman"/>
          <w:b w:val="false"/>
          <w:i w:val="false"/>
          <w:color w:val="000000"/>
          <w:sz w:val="28"/>
        </w:rPr>
        <w:t>
      24) оңалту жоспары – борышкердің төлем қабiлеттiлiгiн қалпына келтiру мен жұмыс орындарын сақтау мақсатында оңалту рәсiмiн қолдану кезiнде борышкердi сауықтыруға бағытталған және борышкер мен кредиторлар арасындағы өзара келiсiм негiзiнде жүзеге асырылатын, кредиторлардың талаптарын қанағаттандыру графигін қоса алғанда, iске асырылу мерзiмдерi, сондай-ақ қол жеткiзiлетiн нәтижелер, пайдаланылатын ресурстар мен ықтимал тәуекелдер көрсетiлетiн өзара байланысты iс-шаралар кешенi;</w:t>
      </w:r>
    </w:p>
    <w:bookmarkEnd w:id="24"/>
    <w:bookmarkStart w:name="z28" w:id="25"/>
    <w:p>
      <w:pPr>
        <w:spacing w:after="0"/>
        <w:ind w:left="0"/>
        <w:jc w:val="both"/>
      </w:pPr>
      <w:r>
        <w:rPr>
          <w:rFonts w:ascii="Times New Roman"/>
          <w:b w:val="false"/>
          <w:i w:val="false"/>
          <w:color w:val="000000"/>
          <w:sz w:val="28"/>
        </w:rPr>
        <w:t>
      25) оңалту рәсiмi – сот тәртібімен қолданылатын рәсiм, оның шеңберiнде борышкерге оның төлем қабiлеттiлiгiн қалпына келтiруге бағытталған қайта ұйымдастыру, ұйымдық-шаруашылық, басқарушылық, инвестициялық, техникалық, қаржылық-экономикалық, құқықтық және Қазақстан Республикасының заңнамасына қайшы келмейтiн өзге де шаралар қолданылады;</w:t>
      </w:r>
    </w:p>
    <w:bookmarkEnd w:id="25"/>
    <w:bookmarkStart w:name="z29" w:id="26"/>
    <w:p>
      <w:pPr>
        <w:spacing w:after="0"/>
        <w:ind w:left="0"/>
        <w:jc w:val="both"/>
      </w:pPr>
      <w:r>
        <w:rPr>
          <w:rFonts w:ascii="Times New Roman"/>
          <w:b w:val="false"/>
          <w:i w:val="false"/>
          <w:color w:val="000000"/>
          <w:sz w:val="28"/>
        </w:rPr>
        <w:t>
      26) реверсивті факторинг – борышкер (банкрот), оның дебиторы және үшінші тұлға арасында жасалған үшжақты шарт, мұнда дебитор өзінің борышкер (банкрот) алдындағы міндеттемесін үшінші тұлғаға береді, ал үшінші тұлға дебитордың борышкер (банкрот) алдындағы міндеттемесін орындайды;</w:t>
      </w:r>
    </w:p>
    <w:bookmarkEnd w:id="26"/>
    <w:bookmarkStart w:name="z30" w:id="27"/>
    <w:p>
      <w:pPr>
        <w:spacing w:after="0"/>
        <w:ind w:left="0"/>
        <w:jc w:val="both"/>
      </w:pPr>
      <w:r>
        <w:rPr>
          <w:rFonts w:ascii="Times New Roman"/>
          <w:b w:val="false"/>
          <w:i w:val="false"/>
          <w:color w:val="000000"/>
          <w:sz w:val="28"/>
        </w:rPr>
        <w:t>
      27) салықтар және кедендік төлемдер бойынша кредитор – борышкерге салықтарды, кедендік төлемдерді, арнайы, демпингке қарсы, өтемақы баждарын, пайыздарды, сондай-ақ бюджетке төленетiн басқа да мiндеттi төлемдерді төлеу жөніндегі борышкердің мiндеттемелерiнен туындайтын талаптары бар тұлға;</w:t>
      </w:r>
    </w:p>
    <w:bookmarkEnd w:id="27"/>
    <w:bookmarkStart w:name="z31" w:id="28"/>
    <w:p>
      <w:pPr>
        <w:spacing w:after="0"/>
        <w:ind w:left="0"/>
        <w:jc w:val="both"/>
      </w:pPr>
      <w:r>
        <w:rPr>
          <w:rFonts w:ascii="Times New Roman"/>
          <w:b w:val="false"/>
          <w:i w:val="false"/>
          <w:color w:val="000000"/>
          <w:sz w:val="28"/>
        </w:rPr>
        <w:t>
      28) санация – оңалту жоспарында көзделген іс-шара, оның барысында борышкер мүлкiнiң меншік иесi (ол уәкiлеттiк берген орган), кредиторлар немесе өзге де тұлғалар борышкерге қаржылық көмек көрсетедi, сондай-ақ борышкердiң резервтерiн жұмылдыру мен оның қаржылық-шаруашылық жағдайын жақсарту жөнiндегі өзге де шаралар кешенiн iске асырады;</w:t>
      </w:r>
    </w:p>
    <w:bookmarkEnd w:id="28"/>
    <w:bookmarkStart w:name="z32" w:id="29"/>
    <w:p>
      <w:pPr>
        <w:spacing w:after="0"/>
        <w:ind w:left="0"/>
        <w:jc w:val="both"/>
      </w:pPr>
      <w:r>
        <w:rPr>
          <w:rFonts w:ascii="Times New Roman"/>
          <w:b w:val="false"/>
          <w:i w:val="false"/>
          <w:color w:val="000000"/>
          <w:sz w:val="28"/>
        </w:rPr>
        <w:t>
      29) уақытша әкімші – оңалту туралы істі сотта қарау кезеңінде кредиторлар талаптарының тізілімін және борышкердің қаржылық орнықтылығы туралы қорытындыны жасау үшін өзімен келісім жасалған тұлға;</w:t>
      </w:r>
    </w:p>
    <w:bookmarkEnd w:id="29"/>
    <w:bookmarkStart w:name="z33" w:id="30"/>
    <w:p>
      <w:pPr>
        <w:spacing w:after="0"/>
        <w:ind w:left="0"/>
        <w:jc w:val="both"/>
      </w:pPr>
      <w:r>
        <w:rPr>
          <w:rFonts w:ascii="Times New Roman"/>
          <w:b w:val="false"/>
          <w:i w:val="false"/>
          <w:color w:val="000000"/>
          <w:sz w:val="28"/>
        </w:rPr>
        <w:t>
      30) уақытша басқарушы – банкроттық туралы істі сотта қарау кезеңінде кредиторлар талаптарының тізілімін және борышкердің қаржылық орнықтылығы туралы қорытындыны жасау үшін, сондай-ақ банкроттықты басқарушы тағайындалғанға дейін банкроттық рәсімін жүргізу үшін өзімен келісім жасалған не осы Заңда белгіленген жағдайларда уәкілетті орган тағайындаған адам;</w:t>
      </w:r>
    </w:p>
    <w:bookmarkEnd w:id="30"/>
    <w:bookmarkStart w:name="z34" w:id="31"/>
    <w:p>
      <w:pPr>
        <w:spacing w:after="0"/>
        <w:ind w:left="0"/>
        <w:jc w:val="both"/>
      </w:pPr>
      <w:r>
        <w:rPr>
          <w:rFonts w:ascii="Times New Roman"/>
          <w:b w:val="false"/>
          <w:i w:val="false"/>
          <w:color w:val="000000"/>
          <w:sz w:val="28"/>
        </w:rPr>
        <w:t>
      31) үлестес тұлғалар – шешiмдердi тiкелей және (немесе) жанама айқындауға және (немесе) оңалту немесе банкроттық рәсiмiне қатысушы қабылдайтын шешiмдерге әсер ету, оның iшiнде жасалған шартқа орай әсер ету мүмкiндiгi бар жеке немесе заңды тұлға (өздерiне берiлген өкiлеттiктер шеңберiнде бақылау және қадағалау функцияларын жүзеге асыратын мемлекеттiк органдарды, ұлттық басқарушы холдингтi, Тұрғын үй құрылысының бірыңғай операторын қоспағанда) (оңалту немесе банкроттық рәсiмiндегi үлестес тұлғалардың тiзбесi осы Заңның 9-бабында белгiленедi);</w:t>
      </w:r>
    </w:p>
    <w:bookmarkEnd w:id="31"/>
    <w:bookmarkStart w:name="z35" w:id="32"/>
    <w:p>
      <w:pPr>
        <w:spacing w:after="0"/>
        <w:ind w:left="0"/>
        <w:jc w:val="both"/>
      </w:pPr>
      <w:r>
        <w:rPr>
          <w:rFonts w:ascii="Times New Roman"/>
          <w:b w:val="false"/>
          <w:i w:val="false"/>
          <w:color w:val="000000"/>
          <w:sz w:val="28"/>
        </w:rPr>
        <w:t xml:space="preserve">
      32) факторинг – борышкер (банкрот), оның дебиторы және үшінші тұлға арасында жасалған үшжақты шарт, мұнда борышкер (банкрот) өз дебиторына қойылатын мүліктік талапты үшінші тұлғаға береді немесе беруге міндеттенеді, ал үшінші тұлға борышкердің (банкроттың) дебиторына қойылатын талап ету құқығының орнына борышкердің (банкроттың) билік етуіне ақша немесе басқа да мүлік береді немесе беруге міндеттенеді. </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09.06.2020 </w:t>
      </w:r>
      <w:r>
        <w:rPr>
          <w:rFonts w:ascii="Times New Roman"/>
          <w:b w:val="false"/>
          <w:i w:val="false"/>
          <w:color w:val="000000"/>
          <w:sz w:val="28"/>
        </w:rPr>
        <w:t>№ 341-VI</w:t>
      </w:r>
      <w:r>
        <w:rPr>
          <w:rFonts w:ascii="Times New Roman"/>
          <w:b w:val="false"/>
          <w:i w:val="false"/>
          <w:color w:val="ff0000"/>
          <w:sz w:val="28"/>
        </w:rPr>
        <w:t xml:space="preserve">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6" w:id="33"/>
    <w:p>
      <w:pPr>
        <w:spacing w:after="0"/>
        <w:ind w:left="0"/>
        <w:jc w:val="left"/>
      </w:pPr>
      <w:r>
        <w:rPr>
          <w:rFonts w:ascii="Times New Roman"/>
          <w:b/>
          <w:i w:val="false"/>
          <w:color w:val="000000"/>
        </w:rPr>
        <w:t xml:space="preserve"> 2-бап. Қазақстан Республикасының оңалту және банкроттық туралы заңнамасы</w:t>
      </w:r>
    </w:p>
    <w:bookmarkEnd w:id="33"/>
    <w:bookmarkStart w:name="z37" w:id="34"/>
    <w:p>
      <w:pPr>
        <w:spacing w:after="0"/>
        <w:ind w:left="0"/>
        <w:jc w:val="both"/>
      </w:pPr>
      <w:r>
        <w:rPr>
          <w:rFonts w:ascii="Times New Roman"/>
          <w:b w:val="false"/>
          <w:i w:val="false"/>
          <w:color w:val="000000"/>
          <w:sz w:val="28"/>
        </w:rPr>
        <w:t>
      1. Қазақстан Республикасының оңалту және банкроттық туралы заңнамасы Қазақстан Республикасының Конституциясына негiзделедi және осы Заң мен Қазақстан Республикасының өзге де нормативтiк құқықтық актiлерiнен тұрады.</w:t>
      </w:r>
    </w:p>
    <w:bookmarkEnd w:id="34"/>
    <w:bookmarkStart w:name="z38" w:id="35"/>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көзделгендегіден өзгеше қағидалар белгіленсе, онда халықаралық шарттың қағидалары қолданылады.</w:t>
      </w:r>
    </w:p>
    <w:bookmarkEnd w:id="35"/>
    <w:bookmarkStart w:name="z39" w:id="36"/>
    <w:p>
      <w:pPr>
        <w:spacing w:after="0"/>
        <w:ind w:left="0"/>
        <w:jc w:val="left"/>
      </w:pPr>
      <w:r>
        <w:rPr>
          <w:rFonts w:ascii="Times New Roman"/>
          <w:b/>
          <w:i w:val="false"/>
          <w:color w:val="000000"/>
        </w:rPr>
        <w:t xml:space="preserve"> 3-бап. Осы Заңның қолданылу ерекшелiктерi</w:t>
      </w:r>
    </w:p>
    <w:bookmarkEnd w:id="36"/>
    <w:bookmarkStart w:name="z40" w:id="37"/>
    <w:p>
      <w:pPr>
        <w:spacing w:after="0"/>
        <w:ind w:left="0"/>
        <w:jc w:val="both"/>
      </w:pPr>
      <w:r>
        <w:rPr>
          <w:rFonts w:ascii="Times New Roman"/>
          <w:b w:val="false"/>
          <w:i w:val="false"/>
          <w:color w:val="000000"/>
          <w:sz w:val="28"/>
        </w:rPr>
        <w:t>
      1. Осы Заң қазыналық кәсiпорындар мен мекемелерден, жинақтаушы зейнетақы қорларынан, банктерден, сақтандыру (қайта сақтандыру) ұйымдарынан басқа, дара кәсіпкерлер мен заңды тұлғалардың берешегін қайта құрылымдау, оларды оңалту және олардың банкроттығы, сондай-ақ оларды банкроттық рәсімін қозғамай тарату туралы iстерге қолданылады.</w:t>
      </w:r>
    </w:p>
    <w:bookmarkEnd w:id="37"/>
    <w:p>
      <w:pPr>
        <w:spacing w:after="0"/>
        <w:ind w:left="0"/>
        <w:jc w:val="both"/>
      </w:pPr>
      <w:r>
        <w:rPr>
          <w:rFonts w:ascii="Times New Roman"/>
          <w:b w:val="false"/>
          <w:i w:val="false"/>
          <w:color w:val="000000"/>
          <w:sz w:val="28"/>
        </w:rPr>
        <w:t>
      Сот банкті, сақтандыру (қайта сақтандыру) ұйымын, жинақтаушы зейнетақы қорын банкрот деп тану туралы шешім қабылдаған жағдайда оларды тарату Қазақстан Республикасының банк заңнамасына, Қазақстан Республикасының сақтандыру және сақтандыру қызметі, сондай-ақ зейнетақымен қамсыздандыру туралы заңнамасына сәйкес жүзеге асырылады.</w:t>
      </w:r>
    </w:p>
    <w:p>
      <w:pPr>
        <w:spacing w:after="0"/>
        <w:ind w:left="0"/>
        <w:jc w:val="both"/>
      </w:pPr>
      <w:r>
        <w:rPr>
          <w:rFonts w:ascii="Times New Roman"/>
          <w:b w:val="false"/>
          <w:i w:val="false"/>
          <w:color w:val="000000"/>
          <w:sz w:val="28"/>
        </w:rPr>
        <w:t>
      Банкроттық немесе оңалту рәсiмдерiн астық қабылдау кәсіпорындарына, сондай-ақ табиғи монополия субъектiлерiне қатысты қолдану ерекшелiктерi Қазақстан Республикасының заңнамасында белгiленуi мүмкiн.</w:t>
      </w:r>
    </w:p>
    <w:bookmarkStart w:name="z41" w:id="38"/>
    <w:p>
      <w:pPr>
        <w:spacing w:after="0"/>
        <w:ind w:left="0"/>
        <w:jc w:val="both"/>
      </w:pPr>
      <w:r>
        <w:rPr>
          <w:rFonts w:ascii="Times New Roman"/>
          <w:b w:val="false"/>
          <w:i w:val="false"/>
          <w:color w:val="000000"/>
          <w:sz w:val="28"/>
        </w:rPr>
        <w:t>
      2. Дара кәсіпкерлер мен заңды тұлғалардың берешегін қайта құрылымдау, оларды оңалту, олардың банкроттығы, сондай-ақ оларды банкроттық рәсімін қозғамай тарату туралы iстердi сот осы Заңда белгiленген ерекшелiктерімен азаматтық сот iсiн жүргiзудiң жалпы қағидалары бойынша қарайды.</w:t>
      </w:r>
    </w:p>
    <w:bookmarkEnd w:id="38"/>
    <w:bookmarkStart w:name="z42" w:id="39"/>
    <w:p>
      <w:pPr>
        <w:spacing w:after="0"/>
        <w:ind w:left="0"/>
        <w:jc w:val="both"/>
      </w:pPr>
      <w:r>
        <w:rPr>
          <w:rFonts w:ascii="Times New Roman"/>
          <w:b w:val="false"/>
          <w:i w:val="false"/>
          <w:color w:val="000000"/>
          <w:sz w:val="28"/>
        </w:rPr>
        <w:t>
      3. Табиғи монополиялар субъектiлерi болып табылатын не Қазақстан Республикасының экономикасы үшiн маңызды стратегиялық мәні бар, азаматтардың өміріне, денсаулығына, ұлттық қауіпсіздікке немесе қоршаған ортаға әсер ете алатын ұйымдар мен дара кәсіпкерлер, оның ішінде акцияларының пакеттері (жарғылық капиталға қатысу үлестері) Қазақстан Республикасының заңнамасына сәйкес стратегиялық объектілерге жатқызылған, сондай-ақ мемлекеттiң бастамасы бойынша банкрот деп танылған ұйымдар банкрот болған кезде Қазақстан Республикасының Үкiметi азаматтар мен мемлекеттiң мүдделерiн қорғау мақсатында мүліктік массаны өткiзудiң ерекше шарттары мен тәртiбiн және мүліктік масса объектілерін сатып алушыларға қосымша талаптарды белгiлеуге, сондай-ақ акцияларының пакеттерi (жарғылық капиталға қатысу үлестері) Қазақстан Республикасының заңнамасына сәйкес стратегиялық объектiлерге жатқызылған ұйымдар немесе Қазақстан Республикасының экономикасы үшiн маңызды стратегиялық мәнi бар ұйымдар банкрот болған кезде мүліктік массаны ұлттық басқарушы холдингтiң сатып алуы туралы шешiм қабылдауға құқылы.</w:t>
      </w:r>
    </w:p>
    <w:bookmarkEnd w:id="39"/>
    <w:bookmarkStart w:name="z43" w:id="40"/>
    <w:p>
      <w:pPr>
        <w:spacing w:after="0"/>
        <w:ind w:left="0"/>
        <w:jc w:val="both"/>
      </w:pPr>
      <w:r>
        <w:rPr>
          <w:rFonts w:ascii="Times New Roman"/>
          <w:b w:val="false"/>
          <w:i w:val="false"/>
          <w:color w:val="000000"/>
          <w:sz w:val="28"/>
        </w:rPr>
        <w:t>
      4. Шаруашылық және өзге де қызметтiң экологиялық тұрғыдан қауiптi түрлерiн жүзеге асыратын заңды тұлғалар банкрот болған кезде Қазақстан Республикасының Экологиялық кодексiне сәйкес олардың қызметiне мiндеттi экологиялық аудит жүргiзiледi.</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05.01.2021 </w:t>
      </w:r>
      <w:r>
        <w:rPr>
          <w:rFonts w:ascii="Times New Roman"/>
          <w:b w:val="false"/>
          <w:i w:val="false"/>
          <w:color w:val="ff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44" w:id="41"/>
    <w:p>
      <w:pPr>
        <w:spacing w:after="0"/>
        <w:ind w:left="0"/>
        <w:jc w:val="left"/>
      </w:pPr>
      <w:r>
        <w:rPr>
          <w:rFonts w:ascii="Times New Roman"/>
          <w:b/>
          <w:i w:val="false"/>
          <w:color w:val="000000"/>
        </w:rPr>
        <w:t xml:space="preserve"> 4-бап. Банкроттықты тану</w:t>
      </w:r>
    </w:p>
    <w:bookmarkEnd w:id="41"/>
    <w:bookmarkStart w:name="z45" w:id="42"/>
    <w:p>
      <w:pPr>
        <w:spacing w:after="0"/>
        <w:ind w:left="0"/>
        <w:jc w:val="both"/>
      </w:pPr>
      <w:r>
        <w:rPr>
          <w:rFonts w:ascii="Times New Roman"/>
          <w:b w:val="false"/>
          <w:i w:val="false"/>
          <w:color w:val="000000"/>
          <w:sz w:val="28"/>
        </w:rPr>
        <w:t>
      1. Банкроттық борышкердiң сотқа берген өтiнiшi негiзiнде ерікті түрде белгiленедi.</w:t>
      </w:r>
    </w:p>
    <w:bookmarkEnd w:id="42"/>
    <w:bookmarkStart w:name="z46" w:id="43"/>
    <w:p>
      <w:pPr>
        <w:spacing w:after="0"/>
        <w:ind w:left="0"/>
        <w:jc w:val="both"/>
      </w:pPr>
      <w:r>
        <w:rPr>
          <w:rFonts w:ascii="Times New Roman"/>
          <w:b w:val="false"/>
          <w:i w:val="false"/>
          <w:color w:val="000000"/>
          <w:sz w:val="28"/>
        </w:rPr>
        <w:t>
      2. Банкроттық кредиторлардың немесе осы Заңмен уәкілеттік берiлген өзге де тұлғалардың сотқа берген өтiнiшi негiзiнде мәжбүрлі түрде белгiленедi.</w:t>
      </w:r>
    </w:p>
    <w:bookmarkEnd w:id="43"/>
    <w:bookmarkStart w:name="z47" w:id="44"/>
    <w:p>
      <w:pPr>
        <w:spacing w:after="0"/>
        <w:ind w:left="0"/>
        <w:jc w:val="both"/>
      </w:pPr>
      <w:r>
        <w:rPr>
          <w:rFonts w:ascii="Times New Roman"/>
          <w:b w:val="false"/>
          <w:i w:val="false"/>
          <w:color w:val="000000"/>
          <w:sz w:val="28"/>
        </w:rPr>
        <w:t>
      3. Осы Заңда белгiленген жағдайларда борышкер өзiн банкрот деп тану туралы өтiнiшпен сотқа жүгінуге мiндеттi.</w:t>
      </w:r>
    </w:p>
    <w:bookmarkEnd w:id="44"/>
    <w:bookmarkStart w:name="z48" w:id="45"/>
    <w:p>
      <w:pPr>
        <w:spacing w:after="0"/>
        <w:ind w:left="0"/>
        <w:jc w:val="both"/>
      </w:pPr>
      <w:r>
        <w:rPr>
          <w:rFonts w:ascii="Times New Roman"/>
          <w:b w:val="false"/>
          <w:i w:val="false"/>
          <w:color w:val="000000"/>
          <w:sz w:val="28"/>
        </w:rPr>
        <w:t>
      4. Егер өзіне қатысты Қазақстан Республикасы Азаматтық кодексi 49-бабының 1-тармағында белгiленген тәртiппен тарату туралы шешiм қабылданған заңды тұлға мүлкiнiң құны кредиторлардың талаптарын қанағаттандыру үшін жеткiлiксiз болса, тарату комиссиясы осы Заңда белгiленген қағидалар бойынша банкроттық рәсімін жүргізу үшін мұндай заңды тұлғаны банкрот деп тану туралы сотқа жүгінуге міндетті.</w:t>
      </w:r>
    </w:p>
    <w:bookmarkEnd w:id="45"/>
    <w:bookmarkStart w:name="z49" w:id="46"/>
    <w:p>
      <w:pPr>
        <w:spacing w:after="0"/>
        <w:ind w:left="0"/>
        <w:jc w:val="both"/>
      </w:pPr>
      <w:r>
        <w:rPr>
          <w:rFonts w:ascii="Times New Roman"/>
          <w:b w:val="false"/>
          <w:i w:val="false"/>
          <w:color w:val="000000"/>
          <w:sz w:val="28"/>
        </w:rPr>
        <w:t>
      5. Борышкердiң дәрменсiздiгi оны сот тәртiбiмен банкрот деп жариялау үшін негiз болып табылады.</w:t>
      </w:r>
    </w:p>
    <w:bookmarkEnd w:id="46"/>
    <w:p>
      <w:pPr>
        <w:spacing w:after="0"/>
        <w:ind w:left="0"/>
        <w:jc w:val="both"/>
      </w:pPr>
      <w:r>
        <w:rPr>
          <w:rFonts w:ascii="Times New Roman"/>
          <w:b w:val="false"/>
          <w:i w:val="false"/>
          <w:color w:val="000000"/>
          <w:sz w:val="28"/>
        </w:rPr>
        <w:t xml:space="preserve">
      Борышкердің дәрменсіздігін сот осы Заңның </w:t>
      </w:r>
      <w:r>
        <w:rPr>
          <w:rFonts w:ascii="Times New Roman"/>
          <w:b w:val="false"/>
          <w:i w:val="false"/>
          <w:color w:val="000000"/>
          <w:sz w:val="28"/>
        </w:rPr>
        <w:t>49-бабына</w:t>
      </w:r>
      <w:r>
        <w:rPr>
          <w:rFonts w:ascii="Times New Roman"/>
          <w:b w:val="false"/>
          <w:i w:val="false"/>
          <w:color w:val="000000"/>
          <w:sz w:val="28"/>
        </w:rPr>
        <w:t xml:space="preserve"> сәйкес жасалған, қаржылық орнықтылық туралы қорытындыны ескере отырып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0" w:id="47"/>
    <w:p>
      <w:pPr>
        <w:spacing w:after="0"/>
        <w:ind w:left="0"/>
        <w:jc w:val="left"/>
      </w:pPr>
      <w:r>
        <w:rPr>
          <w:rFonts w:ascii="Times New Roman"/>
          <w:b/>
          <w:i w:val="false"/>
          <w:color w:val="000000"/>
        </w:rPr>
        <w:t xml:space="preserve"> 5-бап. Борышкерді банкрот деп тану және банкроттық рәсімін қозғай отырып, оны тарату туралы сотқа жүгіну негіздері</w:t>
      </w:r>
    </w:p>
    <w:bookmarkEnd w:id="47"/>
    <w:bookmarkStart w:name="z51" w:id="48"/>
    <w:p>
      <w:pPr>
        <w:spacing w:after="0"/>
        <w:ind w:left="0"/>
        <w:jc w:val="both"/>
      </w:pPr>
      <w:r>
        <w:rPr>
          <w:rFonts w:ascii="Times New Roman"/>
          <w:b w:val="false"/>
          <w:i w:val="false"/>
          <w:color w:val="000000"/>
          <w:sz w:val="28"/>
        </w:rPr>
        <w:t>
      1. Борышкердің орнықты төлем қабілетсіздігі оның өзін банкрот деп тану және банкроттық рәсімін қозғай отырып тарату туралы өтінішпен сотқа жүгінуіне негіз болып табылады.</w:t>
      </w:r>
    </w:p>
    <w:bookmarkEnd w:id="48"/>
    <w:p>
      <w:pPr>
        <w:spacing w:after="0"/>
        <w:ind w:left="0"/>
        <w:jc w:val="both"/>
      </w:pPr>
      <w:r>
        <w:rPr>
          <w:rFonts w:ascii="Times New Roman"/>
          <w:b w:val="false"/>
          <w:i w:val="false"/>
          <w:color w:val="000000"/>
          <w:sz w:val="28"/>
        </w:rPr>
        <w:t>
      Егер борышкердің міндеттемелері сотқа өтініш берілген күнге және өтініш берілген жылдың басына, сондай-ақ егер борышкер өтінішті күнтізбелік жылдың бірінші тоқсанында берген жағдайда, өтініш берілген жылдың алдындағы жылдың басына оның мүлкінің құнынан асып кетсе, төлем қабілетсіздігі орнықты болып табылады.</w:t>
      </w:r>
    </w:p>
    <w:bookmarkStart w:name="z1091" w:id="49"/>
    <w:p>
      <w:pPr>
        <w:spacing w:after="0"/>
        <w:ind w:left="0"/>
        <w:jc w:val="both"/>
      </w:pPr>
      <w:r>
        <w:rPr>
          <w:rFonts w:ascii="Times New Roman"/>
          <w:b w:val="false"/>
          <w:i w:val="false"/>
          <w:color w:val="000000"/>
          <w:sz w:val="28"/>
        </w:rPr>
        <w:t>
      2. Егер осы тармақта өзгеше белгіленбесе, заңды күшіне енген сот актісі немесе борышкерден ақшаны өндіріп алу туралы атқарушылық құжат негізінде борышкердің кредитор алдындағы орындалмаған ақшалай міндеттемесі не борышкердің борышын мойындауы кредитордың борышкерді банкрот деп тану және банкроттық рәсімін қозғай отырып оны тарату туралы өтінішпен сотқа жүгінуіне негіз болып табылады.</w:t>
      </w:r>
    </w:p>
    <w:bookmarkEnd w:id="49"/>
    <w:p>
      <w:pPr>
        <w:spacing w:after="0"/>
        <w:ind w:left="0"/>
        <w:jc w:val="both"/>
      </w:pPr>
      <w:r>
        <w:rPr>
          <w:rFonts w:ascii="Times New Roman"/>
          <w:b w:val="false"/>
          <w:i w:val="false"/>
          <w:color w:val="000000"/>
          <w:sz w:val="28"/>
        </w:rPr>
        <w:t>
      Борышкердің салықтық берешек сомасын, сондай-ақ кедендік төлемдер, арнайы, демпингке қарсы, өтемақы баждары, пайыздар бойынша берешекті Қазақстан Республикасының салық және кеден заңнамасында айқындалған тәртіппен мәжбүрлеп өндіріп алудың барлық шарасы қабылданғаннан кейін өтемеуі кредитордың салықтық және кедендік төлемдер бойынша борышкерді банкрот деп тану және банкроттық рәсімін қозғай отырып, оны тарату туралы өтінішпен сотқа жүгінуіне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5-1-бап. Оңалту рәсімін және берешекті қайта құрылымдау рәсімін қолдану туралы сотқа жүгіну негіздері</w:t>
      </w:r>
    </w:p>
    <w:bookmarkStart w:name="z1089" w:id="50"/>
    <w:p>
      <w:pPr>
        <w:spacing w:after="0"/>
        <w:ind w:left="0"/>
        <w:jc w:val="both"/>
      </w:pPr>
      <w:r>
        <w:rPr>
          <w:rFonts w:ascii="Times New Roman"/>
          <w:b w:val="false"/>
          <w:i w:val="false"/>
          <w:color w:val="000000"/>
          <w:sz w:val="28"/>
        </w:rPr>
        <w:t>
      1. Борышкердің уақытша төлем қабілетсіздігі борышкердің немесе кредитордың оңалту рәсімін қолдану туралы өтінішпен сотқа жүгінуіне негіз болып табылады.</w:t>
      </w:r>
    </w:p>
    <w:bookmarkEnd w:id="50"/>
    <w:p>
      <w:pPr>
        <w:spacing w:after="0"/>
        <w:ind w:left="0"/>
        <w:jc w:val="both"/>
      </w:pPr>
      <w:r>
        <w:rPr>
          <w:rFonts w:ascii="Times New Roman"/>
          <w:b w:val="false"/>
          <w:i w:val="false"/>
          <w:color w:val="000000"/>
          <w:sz w:val="28"/>
        </w:rPr>
        <w:t>
      Егер өтініш берілген күнге мынадай бір немесе бірнеше мән-жай болса:</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өмір мен денсаулыққа келтірілген зиянның орнын толтыру туралы талаптар, алименттерді өндіріп алу бойынша кредиторлар алдындағы міндеттемелер, еңбекке ақы төлеу, еңбек шарттары бойынша өтемақылар төлеу, Мемлекеттік әлеуметтік сақтандыру қорына әлеуметтік аударымдар, міндетті зейнетақы жарналары мен міндетті кәсіптік зейнетақы жарналары, міндетті әлеуметтік медициналық сақтандыруға аударымдар және (немесе) жарналар бойынша берешекті төлеу жөніндегі, сондай-ақ қызметтік өнертабыс, пайдалы модель, өнеркәсіптік үлгі үшін авторларға сыйақылар бойынша міндеттемелер оларды орындау мерзімі басталған күннен бастап үш ай ішінде орындалмаса;</w:t>
      </w:r>
    </w:p>
    <w:p>
      <w:pPr>
        <w:spacing w:after="0"/>
        <w:ind w:left="0"/>
        <w:jc w:val="both"/>
      </w:pPr>
      <w:r>
        <w:rPr>
          <w:rFonts w:ascii="Times New Roman"/>
          <w:b w:val="false"/>
          <w:i w:val="false"/>
          <w:color w:val="000000"/>
          <w:sz w:val="28"/>
        </w:rPr>
        <w:t>
      2) өзге де кредиторлар алдындағы міндеттемелер оларды орындау мерзімі басталған күннен бастап төрт ай ішінде орындалмаса, төлем қабілетсіздігі уақытша болып табылады.</w:t>
      </w:r>
    </w:p>
    <w:bookmarkStart w:name="z1090" w:id="51"/>
    <w:p>
      <w:pPr>
        <w:spacing w:after="0"/>
        <w:ind w:left="0"/>
        <w:jc w:val="both"/>
      </w:pPr>
      <w:r>
        <w:rPr>
          <w:rFonts w:ascii="Times New Roman"/>
          <w:b w:val="false"/>
          <w:i w:val="false"/>
          <w:color w:val="000000"/>
          <w:sz w:val="28"/>
        </w:rPr>
        <w:t>
      2. Борышкердің уақытша төлем қабілетсіздігі оның берешекті қайта құрылымдау рәсімін қолдану туралы өтінішпен сотқа жүгінуіне негіз болып табылады.</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5-1-баппен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4" w:id="52"/>
    <w:p>
      <w:pPr>
        <w:spacing w:after="0"/>
        <w:ind w:left="0"/>
        <w:jc w:val="left"/>
      </w:pPr>
      <w:r>
        <w:rPr>
          <w:rFonts w:ascii="Times New Roman"/>
          <w:b/>
          <w:i w:val="false"/>
          <w:color w:val="000000"/>
        </w:rPr>
        <w:t xml:space="preserve"> 6-бап. Әдейі банкроттық үшін жауаптылық</w:t>
      </w:r>
    </w:p>
    <w:bookmarkEnd w:id="52"/>
    <w:bookmarkStart w:name="z55" w:id="53"/>
    <w:p>
      <w:pPr>
        <w:spacing w:after="0"/>
        <w:ind w:left="0"/>
        <w:jc w:val="both"/>
      </w:pPr>
      <w:r>
        <w:rPr>
          <w:rFonts w:ascii="Times New Roman"/>
          <w:b w:val="false"/>
          <w:i w:val="false"/>
          <w:color w:val="000000"/>
          <w:sz w:val="28"/>
        </w:rPr>
        <w:t xml:space="preserve">
      1. Әкімшілік немесе қылмыстық сот ісін жүргізу тәртібімен әдейі банкроттыққа кінәлі деп танылған құрылтайшы (қатысушы) және (немесе) лауазымды адам кредиторлар алдында осы Заңның 96-бабының </w:t>
      </w:r>
      <w:r>
        <w:rPr>
          <w:rFonts w:ascii="Times New Roman"/>
          <w:b w:val="false"/>
          <w:i w:val="false"/>
          <w:color w:val="000000"/>
          <w:sz w:val="28"/>
        </w:rPr>
        <w:t>3-тармағына</w:t>
      </w:r>
      <w:r>
        <w:rPr>
          <w:rFonts w:ascii="Times New Roman"/>
          <w:b w:val="false"/>
          <w:i w:val="false"/>
          <w:color w:val="000000"/>
          <w:sz w:val="28"/>
        </w:rPr>
        <w:t xml:space="preserve"> сәйкес айқындалатын мөлшерде өздеріне тиесілі мүлікпен субсидиарлық жауаптылықта болады.</w:t>
      </w:r>
    </w:p>
    <w:bookmarkEnd w:id="53"/>
    <w:p>
      <w:pPr>
        <w:spacing w:after="0"/>
        <w:ind w:left="0"/>
        <w:jc w:val="both"/>
      </w:pPr>
      <w:r>
        <w:rPr>
          <w:rFonts w:ascii="Times New Roman"/>
          <w:b w:val="false"/>
          <w:i w:val="false"/>
          <w:color w:val="000000"/>
          <w:sz w:val="28"/>
        </w:rPr>
        <w:t>
      Әкімшілік немесе қылмыстық сот ісін жүргізу тәртібімен әдейі банкроттыққа кінәлі деп екі және одан көп адам танылған жағдайда, мұндай адамдар ортақ жауаптылықта болады.</w:t>
      </w:r>
    </w:p>
    <w:bookmarkStart w:name="z1092" w:id="54"/>
    <w:p>
      <w:pPr>
        <w:spacing w:after="0"/>
        <w:ind w:left="0"/>
        <w:jc w:val="both"/>
      </w:pPr>
      <w:r>
        <w:rPr>
          <w:rFonts w:ascii="Times New Roman"/>
          <w:b w:val="false"/>
          <w:i w:val="false"/>
          <w:color w:val="000000"/>
          <w:sz w:val="28"/>
        </w:rPr>
        <w:t xml:space="preserve">
      2. Банкроттықты басқарушы құрылтайшыны (қатысушыны) және (немесе) лауазымды адамды қылмыстық немесе әкімшілік жауаптылыққа тарту туралы сот актісі заңды күшіне енген күннен бастап он жұмыс күні ішінде мұндай тұлғаға қатысты оны субсидиарлық жауаптылыққа тарту және осы Заңның 96-бабының </w:t>
      </w:r>
      <w:r>
        <w:rPr>
          <w:rFonts w:ascii="Times New Roman"/>
          <w:b w:val="false"/>
          <w:i w:val="false"/>
          <w:color w:val="000000"/>
          <w:sz w:val="28"/>
        </w:rPr>
        <w:t>3-тармағына</w:t>
      </w:r>
      <w:r>
        <w:rPr>
          <w:rFonts w:ascii="Times New Roman"/>
          <w:b w:val="false"/>
          <w:i w:val="false"/>
          <w:color w:val="000000"/>
          <w:sz w:val="28"/>
        </w:rPr>
        <w:t xml:space="preserve"> сәйкес айқындалатын мөлшерде сомаларды өндіріп алу туралы талап қойып, сотқа жүгінуге міндетті.</w:t>
      </w:r>
    </w:p>
    <w:bookmarkEnd w:id="54"/>
    <w:p>
      <w:pPr>
        <w:spacing w:after="0"/>
        <w:ind w:left="0"/>
        <w:jc w:val="both"/>
      </w:pPr>
      <w:r>
        <w:rPr>
          <w:rFonts w:ascii="Times New Roman"/>
          <w:b w:val="false"/>
          <w:i w:val="false"/>
          <w:color w:val="000000"/>
          <w:sz w:val="28"/>
        </w:rPr>
        <w:t>
      Егер құрылтайшы (қатысушы) және (немесе) лауазымды адам банкроттық рәсімі аяқталғаннан кейін әкімшілік немесе қылмыстық сот ісін жүргізу тәртібімен әдейі банкроттыққа кінәлі деп танылған жағдайда, кредитор осы бапта көзделген тәртіппен талап қойып, сотқа жүгінуге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9" w:id="55"/>
    <w:p>
      <w:pPr>
        <w:spacing w:after="0"/>
        <w:ind w:left="0"/>
        <w:jc w:val="left"/>
      </w:pPr>
      <w:r>
        <w:rPr>
          <w:rFonts w:ascii="Times New Roman"/>
          <w:b/>
          <w:i w:val="false"/>
          <w:color w:val="000000"/>
        </w:rPr>
        <w:t xml:space="preserve"> 7-бап. Борышкердiң мәмiлелерiн жарамсыз деп тану және мүлiктi қайтару</w:t>
      </w:r>
    </w:p>
    <w:bookmarkEnd w:id="55"/>
    <w:bookmarkStart w:name="z60" w:id="56"/>
    <w:p>
      <w:pPr>
        <w:spacing w:after="0"/>
        <w:ind w:left="0"/>
        <w:jc w:val="both"/>
      </w:pPr>
      <w:r>
        <w:rPr>
          <w:rFonts w:ascii="Times New Roman"/>
          <w:b w:val="false"/>
          <w:i w:val="false"/>
          <w:color w:val="000000"/>
          <w:sz w:val="28"/>
        </w:rPr>
        <w:t>
      1. Егер осы Заңда өзгеше көзделмесе, мәмілелер, егер оларды борышкер немесе ол уәкілеттік берген тұлға Қазақстан Республикасының азаматтық заңнамасында және осы Заңда көзделген негiздер болған кезде оңалту және (немесе) банкроттық туралы іс қозғалғанға дейін үш жыл ішінде жасасқан болса, жарамсыз деп танылады.</w:t>
      </w:r>
    </w:p>
    <w:bookmarkEnd w:id="56"/>
    <w:p>
      <w:pPr>
        <w:spacing w:after="0"/>
        <w:ind w:left="0"/>
        <w:jc w:val="both"/>
      </w:pPr>
      <w:r>
        <w:rPr>
          <w:rFonts w:ascii="Times New Roman"/>
          <w:b w:val="false"/>
          <w:i w:val="false"/>
          <w:color w:val="000000"/>
          <w:sz w:val="28"/>
        </w:rPr>
        <w:t>
      Егер борышкерге банкроттық рәсімі оңалту рәсімін тоқтату нәтижесінде қолданылған болса, осы тармақтың бірінші бөлігінде көзделген мерзім оңалту рәсімін қолдану туралы сот шешімі заңды күшіне енген күннен бастап есептеледі.</w:t>
      </w:r>
    </w:p>
    <w:bookmarkStart w:name="z1093" w:id="57"/>
    <w:p>
      <w:pPr>
        <w:spacing w:after="0"/>
        <w:ind w:left="0"/>
        <w:jc w:val="both"/>
      </w:pPr>
      <w:r>
        <w:rPr>
          <w:rFonts w:ascii="Times New Roman"/>
          <w:b w:val="false"/>
          <w:i w:val="false"/>
          <w:color w:val="000000"/>
          <w:sz w:val="28"/>
        </w:rPr>
        <w:t xml:space="preserve">
      2.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көзделгендерден басқа, мыналар:</w:t>
      </w:r>
    </w:p>
    <w:bookmarkEnd w:id="57"/>
    <w:p>
      <w:pPr>
        <w:spacing w:after="0"/>
        <w:ind w:left="0"/>
        <w:jc w:val="both"/>
      </w:pPr>
      <w:r>
        <w:rPr>
          <w:rFonts w:ascii="Times New Roman"/>
          <w:b w:val="false"/>
          <w:i w:val="false"/>
          <w:color w:val="000000"/>
          <w:sz w:val="28"/>
        </w:rPr>
        <w:t>
      1) жасалған мәміле бағасының және (немесе) өзге де жағдайлардың, салыстырмалы мән-жайларда ұқсас мәмілелер жасалатын кездегі бағадан және (немесе) өзге де жағдайлардан борышкер үшін айтарлықтай нашар жағына қарай өзгеше болуы;</w:t>
      </w:r>
    </w:p>
    <w:p>
      <w:pPr>
        <w:spacing w:after="0"/>
        <w:ind w:left="0"/>
        <w:jc w:val="both"/>
      </w:pPr>
      <w:r>
        <w:rPr>
          <w:rFonts w:ascii="Times New Roman"/>
          <w:b w:val="false"/>
          <w:i w:val="false"/>
          <w:color w:val="000000"/>
          <w:sz w:val="28"/>
        </w:rPr>
        <w:t>
      2) мәміленің борышкердің Қазақстан Республикасының заңдарымен, құрылтай құжаттарымен шектелген қызметіне сәйкес келмеуі не жарғыда айқындалған құзырет бұзылып жасалуы;</w:t>
      </w:r>
    </w:p>
    <w:p>
      <w:pPr>
        <w:spacing w:after="0"/>
        <w:ind w:left="0"/>
        <w:jc w:val="both"/>
      </w:pPr>
      <w:r>
        <w:rPr>
          <w:rFonts w:ascii="Times New Roman"/>
          <w:b w:val="false"/>
          <w:i w:val="false"/>
          <w:color w:val="000000"/>
          <w:sz w:val="28"/>
        </w:rPr>
        <w:t>
      3) мүліктің өтеусіз (оның ішінде уақытша пайдалануға) не салыстырмалы экономикалық жағдайлар кезінде ұқсас немесе біртекті тауар бағасынан борышкер үшін айтарлықтай нашар жағына қарай өзгеше болатын бағамен не беру үшін негіздер болмай, кредиторлардың мүдделеріне нұқсан келтіре отырып берілуі;</w:t>
      </w:r>
    </w:p>
    <w:p>
      <w:pPr>
        <w:spacing w:after="0"/>
        <w:ind w:left="0"/>
        <w:jc w:val="both"/>
      </w:pPr>
      <w:r>
        <w:rPr>
          <w:rFonts w:ascii="Times New Roman"/>
          <w:b w:val="false"/>
          <w:i w:val="false"/>
          <w:color w:val="000000"/>
          <w:sz w:val="28"/>
        </w:rPr>
        <w:t>
      4) егер оңалту және (немесе) банкроттық туралы іс қозғалғанға дейін алты ай ішінде жасалған мәміле белгілі бір кредиторлардың талаптарын басқаларының алдында артықшылықпен қанағаттандыруға алып келсе;</w:t>
      </w:r>
    </w:p>
    <w:p>
      <w:pPr>
        <w:spacing w:after="0"/>
        <w:ind w:left="0"/>
        <w:jc w:val="both"/>
      </w:pPr>
      <w:r>
        <w:rPr>
          <w:rFonts w:ascii="Times New Roman"/>
          <w:b w:val="false"/>
          <w:i w:val="false"/>
          <w:color w:val="000000"/>
          <w:sz w:val="28"/>
        </w:rPr>
        <w:t>
      5) борышкердің мүлкін сыйға тарту шарттары, егер мұндай мәміле оңалту немесе банкроттық туралы іс қозғалғанға дейін бір жыл бұрын жасалған мәмілелерден айтарлықтай өзгеше болса;</w:t>
      </w:r>
    </w:p>
    <w:p>
      <w:pPr>
        <w:spacing w:after="0"/>
        <w:ind w:left="0"/>
        <w:jc w:val="both"/>
      </w:pPr>
      <w:r>
        <w:rPr>
          <w:rFonts w:ascii="Times New Roman"/>
          <w:b w:val="false"/>
          <w:i w:val="false"/>
          <w:color w:val="000000"/>
          <w:sz w:val="28"/>
        </w:rPr>
        <w:t>
      6) осындай мәміле бойынша тиісті құқықтық салдарлар туғызу ниетінсіз, кредиторлардың мүдделеріне нұқсан келтіре отырып жасалған мәміле мәмілелердің жарамсыздығына негіз болып табылады.</w:t>
      </w:r>
    </w:p>
    <w:bookmarkStart w:name="z1094" w:id="58"/>
    <w:p>
      <w:pPr>
        <w:spacing w:after="0"/>
        <w:ind w:left="0"/>
        <w:jc w:val="both"/>
      </w:pPr>
      <w:r>
        <w:rPr>
          <w:rFonts w:ascii="Times New Roman"/>
          <w:b w:val="false"/>
          <w:i w:val="false"/>
          <w:color w:val="000000"/>
          <w:sz w:val="28"/>
        </w:rPr>
        <w:t>
      3. Осы баптың 1 және 2-тармақтарында көрсетілген мән-жайлар кезінде жасалған мәмілелер анықталған кезде әкімші, оның ішінде мәмілені анықтаған кредитордың өтінішхаты бойынша, анықталған күннен бастап он жұмыс күні ішінде мұндай мәмілелерді жарамсыз деп тану туралы өтінішпен сотқа жүгінуге міндетті.</w:t>
      </w:r>
    </w:p>
    <w:bookmarkEnd w:id="58"/>
    <w:bookmarkStart w:name="z1095" w:id="59"/>
    <w:p>
      <w:pPr>
        <w:spacing w:after="0"/>
        <w:ind w:left="0"/>
        <w:jc w:val="both"/>
      </w:pPr>
      <w:r>
        <w:rPr>
          <w:rFonts w:ascii="Times New Roman"/>
          <w:b w:val="false"/>
          <w:i w:val="false"/>
          <w:color w:val="000000"/>
          <w:sz w:val="28"/>
        </w:rPr>
        <w:t xml:space="preserve">
      4. Мәміле жарамсыз деп танылған кезде, егер мәміле жарамсыздығының өзге де салдарлары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көзделмесе, жауапкер мәміле бойынша алынғандардың барлығын қайтаруға, заттай қайтару мүмкін болмаған кезде – қайтарылуға жататын мүлік құнын, мүлікті пайдаланудың, орындалған жұмыстардың немесе көрсетілген қызметтердің құнын ақшалай өтеуге міндетті.</w:t>
      </w:r>
    </w:p>
    <w:bookmarkEnd w:id="59"/>
    <w:p>
      <w:pPr>
        <w:spacing w:after="0"/>
        <w:ind w:left="0"/>
        <w:jc w:val="both"/>
      </w:pPr>
      <w:r>
        <w:rPr>
          <w:rFonts w:ascii="Times New Roman"/>
          <w:b w:val="false"/>
          <w:i w:val="false"/>
          <w:color w:val="000000"/>
          <w:sz w:val="28"/>
        </w:rPr>
        <w:t xml:space="preserve">
      Бұл ретте жауапкер борышкерге талап қою құқығына ие болады, ол осы Заңның 100-бабының </w:t>
      </w:r>
      <w:r>
        <w:rPr>
          <w:rFonts w:ascii="Times New Roman"/>
          <w:b w:val="false"/>
          <w:i w:val="false"/>
          <w:color w:val="000000"/>
          <w:sz w:val="28"/>
        </w:rPr>
        <w:t>5-тармағына</w:t>
      </w:r>
      <w:r>
        <w:rPr>
          <w:rFonts w:ascii="Times New Roman"/>
          <w:b w:val="false"/>
          <w:i w:val="false"/>
          <w:color w:val="000000"/>
          <w:sz w:val="28"/>
        </w:rPr>
        <w:t xml:space="preserve"> сәйкес қанағаттандырылуға жатады.</w:t>
      </w:r>
    </w:p>
    <w:bookmarkStart w:name="z1096" w:id="60"/>
    <w:p>
      <w:pPr>
        <w:spacing w:after="0"/>
        <w:ind w:left="0"/>
        <w:jc w:val="both"/>
      </w:pPr>
      <w:r>
        <w:rPr>
          <w:rFonts w:ascii="Times New Roman"/>
          <w:b w:val="false"/>
          <w:i w:val="false"/>
          <w:color w:val="000000"/>
          <w:sz w:val="28"/>
        </w:rPr>
        <w:t>
      5. Осы бапта көзделген жағдайларда мүлікті қайтару мүмкін болмаған кезде немесе мүлік оның жоғалуына, бүлінуіне не оны кейіннен үшінші тұлғалардың адал жолмен сатып алуына байланысты өтеусіз берілген кезде, талап етілетін мүліктің бастапқы сатып алушылары жоғалған, бүлінген не үшінші тұлғалар адал жолмен сатып алған мүліктің құны шегінде осыған байланысты туындаған залалдың орнын толтыру бойынша борышкер алдында жауаптылықта болады.</w:t>
      </w:r>
    </w:p>
    <w:bookmarkEnd w:id="60"/>
    <w:bookmarkStart w:name="z1097" w:id="61"/>
    <w:p>
      <w:pPr>
        <w:spacing w:after="0"/>
        <w:ind w:left="0"/>
        <w:jc w:val="both"/>
      </w:pPr>
      <w:r>
        <w:rPr>
          <w:rFonts w:ascii="Times New Roman"/>
          <w:b w:val="false"/>
          <w:i w:val="false"/>
          <w:color w:val="000000"/>
          <w:sz w:val="28"/>
        </w:rPr>
        <w:t>
      6. Бастапқы сатып алушының мүлік құнының орнын толтыруы мүмкін болмаған кезде, борышкердің мүлкін иеліктен шығару туралы шешім қабылдаған тұлға сот тәртібімен субсидиарлық жауаптылыққа тартылуға тиіс.</w:t>
      </w:r>
    </w:p>
    <w:bookmarkEnd w:id="61"/>
    <w:bookmarkStart w:name="z1098" w:id="62"/>
    <w:p>
      <w:pPr>
        <w:spacing w:after="0"/>
        <w:ind w:left="0"/>
        <w:jc w:val="both"/>
      </w:pPr>
      <w:r>
        <w:rPr>
          <w:rFonts w:ascii="Times New Roman"/>
          <w:b w:val="false"/>
          <w:i w:val="false"/>
          <w:color w:val="000000"/>
          <w:sz w:val="28"/>
        </w:rPr>
        <w:t>
      7. Осы баптың талаптары:</w:t>
      </w:r>
    </w:p>
    <w:bookmarkEnd w:id="62"/>
    <w:p>
      <w:pPr>
        <w:spacing w:after="0"/>
        <w:ind w:left="0"/>
        <w:jc w:val="both"/>
      </w:pPr>
      <w:r>
        <w:rPr>
          <w:rFonts w:ascii="Times New Roman"/>
          <w:b w:val="false"/>
          <w:i w:val="false"/>
          <w:color w:val="000000"/>
          <w:sz w:val="28"/>
        </w:rPr>
        <w:t>
      1) жобалық қаржыландыру, секьюритилендiру;</w:t>
      </w:r>
    </w:p>
    <w:p>
      <w:pPr>
        <w:spacing w:after="0"/>
        <w:ind w:left="0"/>
        <w:jc w:val="both"/>
      </w:pPr>
      <w:r>
        <w:rPr>
          <w:rFonts w:ascii="Times New Roman"/>
          <w:b w:val="false"/>
          <w:i w:val="false"/>
          <w:color w:val="000000"/>
          <w:sz w:val="28"/>
        </w:rPr>
        <w:t>
      2) қор биржасының сауда жүйесінде ашық сауда-саттық әдісімен жасалған;</w:t>
      </w:r>
    </w:p>
    <w:p>
      <w:pPr>
        <w:spacing w:after="0"/>
        <w:ind w:left="0"/>
        <w:jc w:val="both"/>
      </w:pPr>
      <w:r>
        <w:rPr>
          <w:rFonts w:ascii="Times New Roman"/>
          <w:b w:val="false"/>
          <w:i w:val="false"/>
          <w:color w:val="000000"/>
          <w:sz w:val="28"/>
        </w:rPr>
        <w:t>
      3) шарттары борышкер оңалту және (немесе) банкроттық туралы іс қозғалғанға дейін үш жыл ішінде өзінің кәсіпкерлік қызметті жүзеге асыруы процесінде жасасқан ұқсас мәмілелердің шарттарынан айтарлықтай ерекшеленбейтін кәдімгі коммерциялық операциялар шеңберінде борышкер жасасқан мәмілелерге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9" w:id="63"/>
    <w:p>
      <w:pPr>
        <w:spacing w:after="0"/>
        <w:ind w:left="0"/>
        <w:jc w:val="left"/>
      </w:pPr>
      <w:r>
        <w:rPr>
          <w:rFonts w:ascii="Times New Roman"/>
          <w:b/>
          <w:i w:val="false"/>
          <w:color w:val="000000"/>
        </w:rPr>
        <w:t xml:space="preserve"> 8-бап. Шарттардың құқықтық режимі</w:t>
      </w:r>
    </w:p>
    <w:bookmarkEnd w:id="63"/>
    <w:bookmarkStart w:name="z70" w:id="64"/>
    <w:p>
      <w:pPr>
        <w:spacing w:after="0"/>
        <w:ind w:left="0"/>
        <w:jc w:val="both"/>
      </w:pPr>
      <w:r>
        <w:rPr>
          <w:rFonts w:ascii="Times New Roman"/>
          <w:b w:val="false"/>
          <w:i w:val="false"/>
          <w:color w:val="000000"/>
          <w:sz w:val="28"/>
        </w:rPr>
        <w:t>
      1. Банкроттық туралы iс қозғау банкроттық туралы іс қозғалғанға дейін борышкер контрагентінің бастамасы бойынша борышкер жасасқан шартты орындаудан біржақты бас тарту үшін негіз болып табылмайды және осы шарттың қолданысын тоқтатуға әкеп соқтырмайды. Тараптардың банкроттық туралы іс қозғалғанға дейін жасасқан, шартты орындаудан бас тарту және банкроттық туралы іс қозғау себебі бойынша осы шарттың қолданысын тоқтату туралы келісімі жарамсыз болады.</w:t>
      </w:r>
    </w:p>
    <w:bookmarkEnd w:id="64"/>
    <w:bookmarkStart w:name="z71" w:id="65"/>
    <w:p>
      <w:pPr>
        <w:spacing w:after="0"/>
        <w:ind w:left="0"/>
        <w:jc w:val="both"/>
      </w:pPr>
      <w:r>
        <w:rPr>
          <w:rFonts w:ascii="Times New Roman"/>
          <w:b w:val="false"/>
          <w:i w:val="false"/>
          <w:color w:val="000000"/>
          <w:sz w:val="28"/>
        </w:rPr>
        <w:t>
      2. Оңалтуды басқарушы мынадай мән-жайлардың бiреуi болған кезде:</w:t>
      </w:r>
    </w:p>
    <w:bookmarkEnd w:id="65"/>
    <w:p>
      <w:pPr>
        <w:spacing w:after="0"/>
        <w:ind w:left="0"/>
        <w:jc w:val="both"/>
      </w:pPr>
      <w:r>
        <w:rPr>
          <w:rFonts w:ascii="Times New Roman"/>
          <w:b w:val="false"/>
          <w:i w:val="false"/>
          <w:color w:val="000000"/>
          <w:sz w:val="28"/>
        </w:rPr>
        <w:t>
      1) шарт үлестес тұлғамен жасалса;</w:t>
      </w:r>
    </w:p>
    <w:p>
      <w:pPr>
        <w:spacing w:after="0"/>
        <w:ind w:left="0"/>
        <w:jc w:val="both"/>
      </w:pPr>
      <w:r>
        <w:rPr>
          <w:rFonts w:ascii="Times New Roman"/>
          <w:b w:val="false"/>
          <w:i w:val="false"/>
          <w:color w:val="000000"/>
          <w:sz w:val="28"/>
        </w:rPr>
        <w:t>
      2) бұрын жасалған ұқсас шарттармен салыстырғанда шартта борышкерге ауыртпалық салатын жағдайлар болса;</w:t>
      </w:r>
    </w:p>
    <w:p>
      <w:pPr>
        <w:spacing w:after="0"/>
        <w:ind w:left="0"/>
        <w:jc w:val="both"/>
      </w:pPr>
      <w:r>
        <w:rPr>
          <w:rFonts w:ascii="Times New Roman"/>
          <w:b w:val="false"/>
          <w:i w:val="false"/>
          <w:color w:val="000000"/>
          <w:sz w:val="28"/>
        </w:rPr>
        <w:t>
      3) шарт ұзақ (бір жылдан астам) мерзiмді болса не борышкердiң нәтижеге жетуi тек ұзақ мерзiмдi перспективаға есептелсе;</w:t>
      </w:r>
    </w:p>
    <w:p>
      <w:pPr>
        <w:spacing w:after="0"/>
        <w:ind w:left="0"/>
        <w:jc w:val="both"/>
      </w:pPr>
      <w:r>
        <w:rPr>
          <w:rFonts w:ascii="Times New Roman"/>
          <w:b w:val="false"/>
          <w:i w:val="false"/>
          <w:color w:val="000000"/>
          <w:sz w:val="28"/>
        </w:rPr>
        <w:t>
      4) борышкердiң шартты орындауы қалған кредиторлар үшiн жағымсыз салдарларға әкеп соқтырады деп пайымдауға өзге де негiздер болса, оңалту туралы iс қозғалғанға дейiн борышкер жасасқан, екi тарап толық немесе iшiнара орындамаған шарттарды орындаудан бас тартуға құқылы.</w:t>
      </w:r>
    </w:p>
    <w:bookmarkStart w:name="z72" w:id="66"/>
    <w:p>
      <w:pPr>
        <w:spacing w:after="0"/>
        <w:ind w:left="0"/>
        <w:jc w:val="both"/>
      </w:pPr>
      <w:r>
        <w:rPr>
          <w:rFonts w:ascii="Times New Roman"/>
          <w:b w:val="false"/>
          <w:i w:val="false"/>
          <w:color w:val="000000"/>
          <w:sz w:val="28"/>
        </w:rPr>
        <w:t>
      3. Банкроттықты басқарушы кредиторлар комитетінің шешімі негізінде, банкроттық туралы іс қозғалғанға дейін жасалған шартты өзгертуге, бұзуға, орындаудан бас тартуға немесе оның жарамдылығына дауласуға, борышкер берген мүлікті қайтаруды талап етуге міндетті.</w:t>
      </w:r>
    </w:p>
    <w:bookmarkEnd w:id="66"/>
    <w:bookmarkStart w:name="z73" w:id="67"/>
    <w:p>
      <w:pPr>
        <w:spacing w:after="0"/>
        <w:ind w:left="0"/>
        <w:jc w:val="both"/>
      </w:pPr>
      <w:r>
        <w:rPr>
          <w:rFonts w:ascii="Times New Roman"/>
          <w:b w:val="false"/>
          <w:i w:val="false"/>
          <w:color w:val="000000"/>
          <w:sz w:val="28"/>
        </w:rPr>
        <w:t>
      4. Оңалту немесе банкроттық туралы іс қозғау туралы сот ұйғарымы шығарылған күннен бастап және оңалту немесе банкроттық туралы істі тоқтату туралы сот ұйғарымы не борышкерге оңалту рәсімін қолдану немесе борышкерді банкрот деп тану туралы сот шешімі заңды күшіне енгенге дейін борышкер мен оның кредиторлары арасындағы өзара талаптарды есепке жатқызуға жол берілмейді.</w:t>
      </w:r>
    </w:p>
    <w:bookmarkEnd w:id="67"/>
    <w:p>
      <w:pPr>
        <w:spacing w:after="0"/>
        <w:ind w:left="0"/>
        <w:jc w:val="both"/>
      </w:pPr>
      <w:r>
        <w:rPr>
          <w:rFonts w:ascii="Times New Roman"/>
          <w:b w:val="false"/>
          <w:i w:val="false"/>
          <w:color w:val="000000"/>
          <w:sz w:val="28"/>
        </w:rPr>
        <w:t>
      Оңалтуды немесе банкроттықты басқарушы, егер талаптарды есепке алу кредиторлардың талаптарын қанағаттандыру кезектілігін бұзбаса, басқа тұлғалар тартылмай, тікелей, өзара негізде болып табылса, талаптарды есепке алу туралы кредиторға мәлімдеуге міндетті. Ақшаны төлеу туралы талаптар бойынша ғана есепке алуға жол беріледі.</w:t>
      </w:r>
    </w:p>
    <w:bookmarkStart w:name="z74" w:id="68"/>
    <w:p>
      <w:pPr>
        <w:spacing w:after="0"/>
        <w:ind w:left="0"/>
        <w:jc w:val="both"/>
      </w:pPr>
      <w:r>
        <w:rPr>
          <w:rFonts w:ascii="Times New Roman"/>
          <w:b w:val="false"/>
          <w:i w:val="false"/>
          <w:color w:val="000000"/>
          <w:sz w:val="28"/>
        </w:rPr>
        <w:t>
      5. Электр және жылу энергиясын, су шаруашылығы және кәріз жүйелері, байланыс жөніндегі, сондай-ақ борышкердің мүлкін қорғау жөніндегі көрсетілетін қызметтерді беруші борышкерді банкрот деп тану себебі бойынша борышкермен жасалған шарттан бас тартуға құқылы емес. Оңалту немесе банкроттық туралы іс қозғалғаннан кейін осы шарттарды орындауға байланысты шығыстар әкімшілік шығыстарға жатады.</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5" w:id="69"/>
    <w:p>
      <w:pPr>
        <w:spacing w:after="0"/>
        <w:ind w:left="0"/>
        <w:jc w:val="left"/>
      </w:pPr>
      <w:r>
        <w:rPr>
          <w:rFonts w:ascii="Times New Roman"/>
          <w:b/>
          <w:i w:val="false"/>
          <w:color w:val="000000"/>
        </w:rPr>
        <w:t xml:space="preserve"> 9-бап. Үлестес тұлғалар</w:t>
      </w:r>
    </w:p>
    <w:bookmarkEnd w:id="69"/>
    <w:p>
      <w:pPr>
        <w:spacing w:after="0"/>
        <w:ind w:left="0"/>
        <w:jc w:val="both"/>
      </w:pPr>
      <w:r>
        <w:rPr>
          <w:rFonts w:ascii="Times New Roman"/>
          <w:b w:val="false"/>
          <w:i w:val="false"/>
          <w:color w:val="000000"/>
          <w:sz w:val="28"/>
        </w:rPr>
        <w:t>
      Осы Заңда мыналар үлестес тұлғалар деп танылады:</w:t>
      </w:r>
    </w:p>
    <w:p>
      <w:pPr>
        <w:spacing w:after="0"/>
        <w:ind w:left="0"/>
        <w:jc w:val="both"/>
      </w:pPr>
      <w:r>
        <w:rPr>
          <w:rFonts w:ascii="Times New Roman"/>
          <w:b w:val="false"/>
          <w:i w:val="false"/>
          <w:color w:val="000000"/>
          <w:sz w:val="28"/>
        </w:rPr>
        <w:t>
      1) борышкердің немесе кредитордың акционері, құрылтайшысы (қатысушысы);</w:t>
      </w:r>
    </w:p>
    <w:p>
      <w:pPr>
        <w:spacing w:after="0"/>
        <w:ind w:left="0"/>
        <w:jc w:val="both"/>
      </w:pPr>
      <w:r>
        <w:rPr>
          <w:rFonts w:ascii="Times New Roman"/>
          <w:b w:val="false"/>
          <w:i w:val="false"/>
          <w:color w:val="000000"/>
          <w:sz w:val="28"/>
        </w:rPr>
        <w:t>
      2) борышкер-дара кәсіпкердің, сондай-ақ осы баптың 1), 3) және 4) тармақшаларында көрсетілген жеке тұлғаның жақын туыстары, жұбайы (зайыбы), жұбайының (зайыбының) жақын туыстары;</w:t>
      </w:r>
    </w:p>
    <w:p>
      <w:pPr>
        <w:spacing w:after="0"/>
        <w:ind w:left="0"/>
        <w:jc w:val="both"/>
      </w:pPr>
      <w:r>
        <w:rPr>
          <w:rFonts w:ascii="Times New Roman"/>
          <w:b w:val="false"/>
          <w:i w:val="false"/>
          <w:color w:val="000000"/>
          <w:sz w:val="28"/>
        </w:rPr>
        <w:t>
      3) шартқа сәйкес борышкер қабылдайтын шешімдерді айқындауға құқылы, оңалту және банкроттық рәсімдеріне қатысушымен жасалған шартпен байланысты тұлға;</w:t>
      </w:r>
    </w:p>
    <w:p>
      <w:pPr>
        <w:spacing w:after="0"/>
        <w:ind w:left="0"/>
        <w:jc w:val="both"/>
      </w:pPr>
      <w:r>
        <w:rPr>
          <w:rFonts w:ascii="Times New Roman"/>
          <w:b w:val="false"/>
          <w:i w:val="false"/>
          <w:color w:val="000000"/>
          <w:sz w:val="28"/>
        </w:rPr>
        <w:t>
      4) оңалту және банкроттық рәсімдеріне қатысушының немесе осы баптың 1), 3), 5), 6) және 7) тармақшаларында көрсетілген заңды тұлғаның лауазымды адамдары;</w:t>
      </w:r>
    </w:p>
    <w:p>
      <w:pPr>
        <w:spacing w:after="0"/>
        <w:ind w:left="0"/>
        <w:jc w:val="both"/>
      </w:pPr>
      <w:r>
        <w:rPr>
          <w:rFonts w:ascii="Times New Roman"/>
          <w:b w:val="false"/>
          <w:i w:val="false"/>
          <w:color w:val="000000"/>
          <w:sz w:val="28"/>
        </w:rPr>
        <w:t>
      5) оңалту және банкроттық рәсімдеріне қатысушы оған қатысты акционер, қатысушы болып табылатын не мүліктегі тиісті үлеске құқығы бар заңды тұлға;</w:t>
      </w:r>
    </w:p>
    <w:p>
      <w:pPr>
        <w:spacing w:after="0"/>
        <w:ind w:left="0"/>
        <w:jc w:val="both"/>
      </w:pPr>
      <w:r>
        <w:rPr>
          <w:rFonts w:ascii="Times New Roman"/>
          <w:b w:val="false"/>
          <w:i w:val="false"/>
          <w:color w:val="000000"/>
          <w:sz w:val="28"/>
        </w:rPr>
        <w:t>
      6) оңалту және банкроттық рәсімдеріне қатысушымен бірге үшінші тұлғаның бақылауында болатын заңды тұлға;</w:t>
      </w:r>
    </w:p>
    <w:p>
      <w:pPr>
        <w:spacing w:after="0"/>
        <w:ind w:left="0"/>
        <w:jc w:val="both"/>
      </w:pPr>
      <w:r>
        <w:rPr>
          <w:rFonts w:ascii="Times New Roman"/>
          <w:b w:val="false"/>
          <w:i w:val="false"/>
          <w:color w:val="000000"/>
          <w:sz w:val="28"/>
        </w:rPr>
        <w:t>
      7) Қазақстан Республикасының заңнамалық актілеріне сәйкес оңалту және банкроттық рәсімдеріне қатысушының үлестес тұлғасы болып табылатын немесе сот шешімімен үлестес деп танылған өзге де тұлға.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6" w:id="70"/>
    <w:p>
      <w:pPr>
        <w:spacing w:after="0"/>
        <w:ind w:left="0"/>
        <w:jc w:val="left"/>
      </w:pPr>
      <w:r>
        <w:rPr>
          <w:rFonts w:ascii="Times New Roman"/>
          <w:b/>
          <w:i w:val="false"/>
          <w:color w:val="000000"/>
        </w:rPr>
        <w:t xml:space="preserve"> 10-бап. Құпиялылық</w:t>
      </w:r>
    </w:p>
    <w:bookmarkEnd w:id="70"/>
    <w:bookmarkStart w:name="z77" w:id="71"/>
    <w:p>
      <w:pPr>
        <w:spacing w:after="0"/>
        <w:ind w:left="0"/>
        <w:jc w:val="both"/>
      </w:pPr>
      <w:r>
        <w:rPr>
          <w:rFonts w:ascii="Times New Roman"/>
          <w:b w:val="false"/>
          <w:i w:val="false"/>
          <w:color w:val="000000"/>
          <w:sz w:val="28"/>
        </w:rPr>
        <w:t>
      1. Уәкілетті орган және әкімші, борышкерді банкрот деп тануға дейінгі кезеңді қоса алғанда, дара кәсіпкердің, банкрот мүлкінің меншік иесінің (ол уәкілеттік берген органның), құрылтайшыларының (қатысушыларының) келісімін алмастан, борышкердің қаржылық-шаруашылық қызметі туралы мәліметтерді сұратуға және алуға құқылы.</w:t>
      </w:r>
    </w:p>
    <w:bookmarkEnd w:id="71"/>
    <w:bookmarkStart w:name="z78" w:id="72"/>
    <w:p>
      <w:pPr>
        <w:spacing w:after="0"/>
        <w:ind w:left="0"/>
        <w:jc w:val="both"/>
      </w:pPr>
      <w:r>
        <w:rPr>
          <w:rFonts w:ascii="Times New Roman"/>
          <w:b w:val="false"/>
          <w:i w:val="false"/>
          <w:color w:val="000000"/>
          <w:sz w:val="28"/>
        </w:rPr>
        <w:t>
      2. Әкімшінің не уәкілетті органның қаржылық-шаруашылық қызмет туралы мәліметтер сеніп тапсырылған немесе оған қызметі немесе жұмысы бойынша белгілі болған лауазымды адамының оларды жария етуі, сол сияқты осындай мәліметтерді қамтитын құжаттарды жоғалту Қазақстан Республикасының заңдарында белгіленген жауаптылыққа алып келеді. Осы баптың күші әкімші тартқан тұлғаларға да қолданылады.</w:t>
      </w:r>
    </w:p>
    <w:bookmarkEnd w:id="72"/>
    <w:bookmarkStart w:name="z79" w:id="73"/>
    <w:p>
      <w:pPr>
        <w:spacing w:after="0"/>
        <w:ind w:left="0"/>
        <w:jc w:val="both"/>
      </w:pPr>
      <w:r>
        <w:rPr>
          <w:rFonts w:ascii="Times New Roman"/>
          <w:b w:val="false"/>
          <w:i w:val="false"/>
          <w:color w:val="000000"/>
          <w:sz w:val="28"/>
        </w:rPr>
        <w:t>
      3. Уәкілетті органның немесе әкімшінің өздеріне ұсынылған ақпаратты Қазақстан Республикасының заңдарында көзделген жағдайларда мемлекеттік органдарға беруі құпия ақпаратты жария ету болып табылмайды.</w:t>
      </w:r>
    </w:p>
    <w:bookmarkEnd w:id="73"/>
    <w:bookmarkStart w:name="z80" w:id="74"/>
    <w:p>
      <w:pPr>
        <w:spacing w:after="0"/>
        <w:ind w:left="0"/>
        <w:jc w:val="both"/>
      </w:pPr>
      <w:r>
        <w:rPr>
          <w:rFonts w:ascii="Times New Roman"/>
          <w:b w:val="false"/>
          <w:i w:val="false"/>
          <w:color w:val="000000"/>
          <w:sz w:val="28"/>
        </w:rPr>
        <w:t>
      4. Осы Заңда көзделген рәсімдерді жүргізу кезінде мынадай ақпарат құпия болып табылмайды:</w:t>
      </w:r>
    </w:p>
    <w:bookmarkEnd w:id="74"/>
    <w:p>
      <w:pPr>
        <w:spacing w:after="0"/>
        <w:ind w:left="0"/>
        <w:jc w:val="both"/>
      </w:pPr>
      <w:r>
        <w:rPr>
          <w:rFonts w:ascii="Times New Roman"/>
          <w:b w:val="false"/>
          <w:i w:val="false"/>
          <w:color w:val="000000"/>
          <w:sz w:val="28"/>
        </w:rPr>
        <w:t>
      1) әкімші қызметін жүзеге асыратын тұлға туралы;</w:t>
      </w:r>
    </w:p>
    <w:p>
      <w:pPr>
        <w:spacing w:after="0"/>
        <w:ind w:left="0"/>
        <w:jc w:val="both"/>
      </w:pPr>
      <w:r>
        <w:rPr>
          <w:rFonts w:ascii="Times New Roman"/>
          <w:b w:val="false"/>
          <w:i w:val="false"/>
          <w:color w:val="000000"/>
          <w:sz w:val="28"/>
        </w:rPr>
        <w:t>
      2) кредиторлар комитетінің құрамы және ол қабылдаған шешімдер туралы;</w:t>
      </w:r>
    </w:p>
    <w:p>
      <w:pPr>
        <w:spacing w:after="0"/>
        <w:ind w:left="0"/>
        <w:jc w:val="both"/>
      </w:pPr>
      <w:r>
        <w:rPr>
          <w:rFonts w:ascii="Times New Roman"/>
          <w:b w:val="false"/>
          <w:i w:val="false"/>
          <w:color w:val="000000"/>
          <w:sz w:val="28"/>
        </w:rPr>
        <w:t>
      3) кредиторлар талаптарының тізіліміне енгізілген талаптар сомасы туралы және оларды кезек бойынша қанағаттандыру мөлшері туралы;</w:t>
      </w:r>
    </w:p>
    <w:p>
      <w:pPr>
        <w:spacing w:after="0"/>
        <w:ind w:left="0"/>
        <w:jc w:val="both"/>
      </w:pPr>
      <w:r>
        <w:rPr>
          <w:rFonts w:ascii="Times New Roman"/>
          <w:b w:val="false"/>
          <w:i w:val="false"/>
          <w:color w:val="000000"/>
          <w:sz w:val="28"/>
        </w:rPr>
        <w:t>
      4) рәсімдерді жүргізу мерзімдері туралы;</w:t>
      </w:r>
    </w:p>
    <w:p>
      <w:pPr>
        <w:spacing w:after="0"/>
        <w:ind w:left="0"/>
        <w:jc w:val="both"/>
      </w:pPr>
      <w:r>
        <w:rPr>
          <w:rFonts w:ascii="Times New Roman"/>
          <w:b w:val="false"/>
          <w:i w:val="false"/>
          <w:color w:val="000000"/>
          <w:sz w:val="28"/>
        </w:rPr>
        <w:t>
      5) кредиторлардың талаптарын қанағаттандыру графигін орындау туралы;</w:t>
      </w:r>
    </w:p>
    <w:p>
      <w:pPr>
        <w:spacing w:after="0"/>
        <w:ind w:left="0"/>
        <w:jc w:val="both"/>
      </w:pPr>
      <w:r>
        <w:rPr>
          <w:rFonts w:ascii="Times New Roman"/>
          <w:b w:val="false"/>
          <w:i w:val="false"/>
          <w:color w:val="000000"/>
          <w:sz w:val="28"/>
        </w:rPr>
        <w:t>
      6) әкімшінің әрекетіне (әрекетсіздігіне) шағымдардың болуы және оларды қарау нәтижелері туралы;</w:t>
      </w:r>
    </w:p>
    <w:p>
      <w:pPr>
        <w:spacing w:after="0"/>
        <w:ind w:left="0"/>
        <w:jc w:val="both"/>
      </w:pPr>
      <w:r>
        <w:rPr>
          <w:rFonts w:ascii="Times New Roman"/>
          <w:b w:val="false"/>
          <w:i w:val="false"/>
          <w:color w:val="000000"/>
          <w:sz w:val="28"/>
        </w:rPr>
        <w:t>
      7) әкімшіні анықталған құқық бұзушылық фактілері бойынша әкімшілік жауаптылыққа тарту туралы;</w:t>
      </w:r>
    </w:p>
    <w:p>
      <w:pPr>
        <w:spacing w:after="0"/>
        <w:ind w:left="0"/>
        <w:jc w:val="both"/>
      </w:pPr>
      <w:r>
        <w:rPr>
          <w:rFonts w:ascii="Times New Roman"/>
          <w:b w:val="false"/>
          <w:i w:val="false"/>
          <w:color w:val="000000"/>
          <w:sz w:val="28"/>
        </w:rPr>
        <w:t>
      8) оңалту рәсімін тоқтатудың негізі туралы;</w:t>
      </w:r>
    </w:p>
    <w:p>
      <w:pPr>
        <w:spacing w:after="0"/>
        <w:ind w:left="0"/>
        <w:jc w:val="both"/>
      </w:pPr>
      <w:r>
        <w:rPr>
          <w:rFonts w:ascii="Times New Roman"/>
          <w:b w:val="false"/>
          <w:i w:val="false"/>
          <w:color w:val="000000"/>
          <w:sz w:val="28"/>
        </w:rPr>
        <w:t>
      9) әкімші кредиторлар комитетіне шешім қабылдау үшін ұсынатын;</w:t>
      </w:r>
    </w:p>
    <w:p>
      <w:pPr>
        <w:spacing w:after="0"/>
        <w:ind w:left="0"/>
        <w:jc w:val="both"/>
      </w:pPr>
      <w:r>
        <w:rPr>
          <w:rFonts w:ascii="Times New Roman"/>
          <w:b w:val="false"/>
          <w:i w:val="false"/>
          <w:color w:val="000000"/>
          <w:sz w:val="28"/>
        </w:rPr>
        <w:t>
      10) осы Заңда белгіленген құқықтарды іске асыру шеңберінде осыған уәкілеттік берілген адамдар бастамашылық жасаған сот талқылаулары туралы ақпарат.</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1" w:id="75"/>
    <w:p>
      <w:pPr>
        <w:spacing w:after="0"/>
        <w:ind w:left="0"/>
        <w:jc w:val="left"/>
      </w:pPr>
      <w:r>
        <w:rPr>
          <w:rFonts w:ascii="Times New Roman"/>
          <w:b/>
          <w:i w:val="false"/>
          <w:color w:val="000000"/>
        </w:rPr>
        <w:t xml:space="preserve"> 11-бап. Борышкердің құқықтық жағдайы</w:t>
      </w:r>
    </w:p>
    <w:bookmarkEnd w:id="75"/>
    <w:bookmarkStart w:name="z82" w:id="76"/>
    <w:p>
      <w:pPr>
        <w:spacing w:after="0"/>
        <w:ind w:left="0"/>
        <w:jc w:val="both"/>
      </w:pPr>
      <w:r>
        <w:rPr>
          <w:rFonts w:ascii="Times New Roman"/>
          <w:b w:val="false"/>
          <w:i w:val="false"/>
          <w:color w:val="000000"/>
          <w:sz w:val="28"/>
        </w:rPr>
        <w:t>
      1. Борышкер:</w:t>
      </w:r>
    </w:p>
    <w:bookmarkEnd w:id="76"/>
    <w:p>
      <w:pPr>
        <w:spacing w:after="0"/>
        <w:ind w:left="0"/>
        <w:jc w:val="both"/>
      </w:pPr>
      <w:r>
        <w:rPr>
          <w:rFonts w:ascii="Times New Roman"/>
          <w:b w:val="false"/>
          <w:i w:val="false"/>
          <w:color w:val="000000"/>
          <w:sz w:val="28"/>
        </w:rPr>
        <w:t>
      1) осы Заңда көзделген жағдайларда оны банкрот деп тану, берешекті қайта құрылымдау рәсімін, оңалту рәсімін қолдану, банкроттық рәсімін қозғамай тарату туралы өтінішпен сотқа жүгінуге;</w:t>
      </w:r>
    </w:p>
    <w:p>
      <w:pPr>
        <w:spacing w:after="0"/>
        <w:ind w:left="0"/>
        <w:jc w:val="both"/>
      </w:pPr>
      <w:r>
        <w:rPr>
          <w:rFonts w:ascii="Times New Roman"/>
          <w:b w:val="false"/>
          <w:i w:val="false"/>
          <w:color w:val="000000"/>
          <w:sz w:val="28"/>
        </w:rPr>
        <w:t>
      2) осы Заңда көзделген тәртіппен және шарттарда банкроттық рәсімі барысында бітімгершілік келісім жасасуға;</w:t>
      </w:r>
    </w:p>
    <w:p>
      <w:pPr>
        <w:spacing w:after="0"/>
        <w:ind w:left="0"/>
        <w:jc w:val="both"/>
      </w:pPr>
      <w:r>
        <w:rPr>
          <w:rFonts w:ascii="Times New Roman"/>
          <w:b w:val="false"/>
          <w:i w:val="false"/>
          <w:color w:val="000000"/>
          <w:sz w:val="28"/>
        </w:rPr>
        <w:t>
      3) сотта кредиторлық берешек сомасын даулауға, сондай-ақ осы мақсаттар үшін аудиторлық ұйымдарды тартуға;</w:t>
      </w:r>
    </w:p>
    <w:p>
      <w:pPr>
        <w:spacing w:after="0"/>
        <w:ind w:left="0"/>
        <w:jc w:val="both"/>
      </w:pPr>
      <w:r>
        <w:rPr>
          <w:rFonts w:ascii="Times New Roman"/>
          <w:b w:val="false"/>
          <w:i w:val="false"/>
          <w:color w:val="000000"/>
          <w:sz w:val="28"/>
        </w:rPr>
        <w:t>
      4) Қазақстан Республикасының заңнамасында көзделген басқа да құқықтарды пайдалануға құқылы.</w:t>
      </w:r>
    </w:p>
    <w:bookmarkStart w:name="z1099" w:id="77"/>
    <w:p>
      <w:pPr>
        <w:spacing w:after="0"/>
        <w:ind w:left="0"/>
        <w:jc w:val="both"/>
      </w:pPr>
      <w:r>
        <w:rPr>
          <w:rFonts w:ascii="Times New Roman"/>
          <w:b w:val="false"/>
          <w:i w:val="false"/>
          <w:color w:val="000000"/>
          <w:sz w:val="28"/>
        </w:rPr>
        <w:t>
      2. Борышкер:</w:t>
      </w:r>
    </w:p>
    <w:bookmarkEnd w:id="77"/>
    <w:p>
      <w:pPr>
        <w:spacing w:after="0"/>
        <w:ind w:left="0"/>
        <w:jc w:val="both"/>
      </w:pPr>
      <w:r>
        <w:rPr>
          <w:rFonts w:ascii="Times New Roman"/>
          <w:b w:val="false"/>
          <w:i w:val="false"/>
          <w:color w:val="000000"/>
          <w:sz w:val="28"/>
        </w:rPr>
        <w:t>
      1) оның мүлкінің меншік иесі (ол уәкілеттік берген орган), заңды тұлғаның құрылтай құжаттармен осыған уәкілеттік берілген органы оны тарату туралы шешім қабылдаған, ал мүлкінің құны кредиторлардың талаптарын толық көлемде қанағаттандыру үшін жеткіліксіз болған жағдайда, өзін банкрот деп тану туралы сотқа жүгінуге;</w:t>
      </w:r>
    </w:p>
    <w:p>
      <w:pPr>
        <w:spacing w:after="0"/>
        <w:ind w:left="0"/>
        <w:jc w:val="both"/>
      </w:pPr>
      <w:r>
        <w:rPr>
          <w:rFonts w:ascii="Times New Roman"/>
          <w:b w:val="false"/>
          <w:i w:val="false"/>
          <w:color w:val="000000"/>
          <w:sz w:val="28"/>
        </w:rPr>
        <w:t>
      2) әкімші тағайындалған күннен бастап үш жұмыс күні ішінде сотқа және әкімшіге қаржылық-шаруашылық қызмет туралы ақпаратты, оның ішінде борышкерде бар мүлік, оның ішінде кепіл ауыртпалығы салынған, мүліктік жалдаудағы (жалға алудағы) және (немесе) лизингтегі мүлік туралы, банктік шоттардағы ақша, шоттардың нөмірлері және банктердің, банк операцияларының жекелеген түрлерін жүзеге асыратын ұйымдардың тұрған жері, дебиторлық берешек сомасы туралы мәліметтерді беруге;</w:t>
      </w:r>
    </w:p>
    <w:p>
      <w:pPr>
        <w:spacing w:after="0"/>
        <w:ind w:left="0"/>
        <w:jc w:val="both"/>
      </w:pPr>
      <w:r>
        <w:rPr>
          <w:rFonts w:ascii="Times New Roman"/>
          <w:b w:val="false"/>
          <w:i w:val="false"/>
          <w:color w:val="000000"/>
          <w:sz w:val="28"/>
        </w:rPr>
        <w:t>
      3) хабарламасы әкімші қызметін жүзеге асыру құқығы бар тұлғалар хабарламаларының тізіліміне енгізілген тұлғамен уақытша әкімшінің өкілеттіктерін жүзеге асыру туралы келісімді сотқа оңалту рәсімін қолдану туралы өтініш бергенге дейін жасасуға;</w:t>
      </w:r>
    </w:p>
    <w:p>
      <w:pPr>
        <w:spacing w:after="0"/>
        <w:ind w:left="0"/>
        <w:jc w:val="both"/>
      </w:pPr>
      <w:r>
        <w:rPr>
          <w:rFonts w:ascii="Times New Roman"/>
          <w:b w:val="false"/>
          <w:i w:val="false"/>
          <w:color w:val="000000"/>
          <w:sz w:val="28"/>
        </w:rPr>
        <w:t>
      4) хабарламасы әкімші қызметін жүзеге асыру құқығы бар тұлғалар хабарламаларының тізіліміне енгізілген тұлғамен уақытша басқарушының өкілеттіктерін жүзеге асыру туралы келісімді сотқа банкрот деп тану туралы өтініш бергенге дейін жасасуға;</w:t>
      </w:r>
    </w:p>
    <w:p>
      <w:pPr>
        <w:spacing w:after="0"/>
        <w:ind w:left="0"/>
        <w:jc w:val="both"/>
      </w:pPr>
      <w:r>
        <w:rPr>
          <w:rFonts w:ascii="Times New Roman"/>
          <w:b w:val="false"/>
          <w:i w:val="false"/>
          <w:color w:val="000000"/>
          <w:sz w:val="28"/>
        </w:rPr>
        <w:t xml:space="preserve">
      5) уәкілетті органға сот борышкерді банкроттық рәсімін қозғамай тарату туралы шешім шығарған күннен бастап үш жұмыс күні ішінде осы Заңның </w:t>
      </w:r>
      <w:r>
        <w:rPr>
          <w:rFonts w:ascii="Times New Roman"/>
          <w:b w:val="false"/>
          <w:i w:val="false"/>
          <w:color w:val="000000"/>
          <w:sz w:val="28"/>
        </w:rPr>
        <w:t>115-бабының</w:t>
      </w:r>
      <w:r>
        <w:rPr>
          <w:rFonts w:ascii="Times New Roman"/>
          <w:b w:val="false"/>
          <w:i w:val="false"/>
          <w:color w:val="000000"/>
          <w:sz w:val="28"/>
        </w:rPr>
        <w:t xml:space="preserve"> 2-тармағында көзделген құжаттарды ұсынуға;</w:t>
      </w:r>
    </w:p>
    <w:p>
      <w:pPr>
        <w:spacing w:after="0"/>
        <w:ind w:left="0"/>
        <w:jc w:val="both"/>
      </w:pPr>
      <w:r>
        <w:rPr>
          <w:rFonts w:ascii="Times New Roman"/>
          <w:b w:val="false"/>
          <w:i w:val="false"/>
          <w:color w:val="000000"/>
          <w:sz w:val="28"/>
        </w:rPr>
        <w:t>
      6) оңалтуды басқарушыға тағайындалған күнінен бастап үш жұмыс күні ішінде – құрылтай құжаттарын, мөрлерді (олар болған кезде), мөртабандарды, он бес жұмыс күні ішінде – есепке алу құжаттамасын, екі ай ішінде материалдық және өзге де құндылықтарды беруге;</w:t>
      </w:r>
    </w:p>
    <w:p>
      <w:pPr>
        <w:spacing w:after="0"/>
        <w:ind w:left="0"/>
        <w:jc w:val="both"/>
      </w:pPr>
      <w:r>
        <w:rPr>
          <w:rFonts w:ascii="Times New Roman"/>
          <w:b w:val="false"/>
          <w:i w:val="false"/>
          <w:color w:val="000000"/>
          <w:sz w:val="28"/>
        </w:rPr>
        <w:t>
      7) уақытша басқарушыға борышкерді банкрот деп тану туралы сот шешімі шығарылған күннен бастап үш жұмыс күні ішінде – құрылтай құжаттарын, мөрлерді (олар болған кезде), мөртабандарды, он жұмыс күні ішінде – есепке алу құжаттамасын, банкроттың мүлкіне құқық белгілейтін құжаттарды, жиырма жұмыс күні ішінде банкротқа тиесілі материалдық және өзге де құндылықтарды беруге;</w:t>
      </w:r>
    </w:p>
    <w:p>
      <w:pPr>
        <w:spacing w:after="0"/>
        <w:ind w:left="0"/>
        <w:jc w:val="both"/>
      </w:pPr>
      <w:r>
        <w:rPr>
          <w:rFonts w:ascii="Times New Roman"/>
          <w:b w:val="false"/>
          <w:i w:val="false"/>
          <w:color w:val="000000"/>
          <w:sz w:val="28"/>
        </w:rPr>
        <w:t>
      8) қарау арқылы зерделеу үшін есепке алу құжаттамасына уақытша басқарушының қолжетімділігін қамтамасыз етуге;</w:t>
      </w:r>
    </w:p>
    <w:p>
      <w:pPr>
        <w:spacing w:after="0"/>
        <w:ind w:left="0"/>
        <w:jc w:val="both"/>
      </w:pPr>
      <w:r>
        <w:rPr>
          <w:rFonts w:ascii="Times New Roman"/>
          <w:b w:val="false"/>
          <w:i w:val="false"/>
          <w:color w:val="000000"/>
          <w:sz w:val="28"/>
        </w:rPr>
        <w:t>
      9) қарау арқылы зерделеу үшін есепке алу құжаттамасына уақытша әкімшінің қолжетімділігін қамтамасыз етуге;</w:t>
      </w:r>
    </w:p>
    <w:p>
      <w:pPr>
        <w:spacing w:after="0"/>
        <w:ind w:left="0"/>
        <w:jc w:val="both"/>
      </w:pPr>
      <w:r>
        <w:rPr>
          <w:rFonts w:ascii="Times New Roman"/>
          <w:b w:val="false"/>
          <w:i w:val="false"/>
          <w:color w:val="000000"/>
          <w:sz w:val="28"/>
        </w:rPr>
        <w:t>
      10) бухгалтерлік құжаттаманың, бухгалтерлік есепке алу және қаржылық есептілік жүйелерінің толықтығы мен дұрыстығын қамтамасыз етуге;</w:t>
      </w:r>
    </w:p>
    <w:p>
      <w:pPr>
        <w:spacing w:after="0"/>
        <w:ind w:left="0"/>
        <w:jc w:val="both"/>
      </w:pPr>
      <w:r>
        <w:rPr>
          <w:rFonts w:ascii="Times New Roman"/>
          <w:b w:val="false"/>
          <w:i w:val="false"/>
          <w:color w:val="000000"/>
          <w:sz w:val="28"/>
        </w:rPr>
        <w:t>
      11) құпия болып табылатын мәліметтерді қоспағанда, оңалту рәсімін жүргізу кезінде кез келген кредиторға оның жазбаша сұрау салуы негізінде сұрау салуды алған күннен бастап үш жұмыс күнінен кешіктірмей өз қызметінің жүзеге асырылу барысы туралы ақпарат беруге;</w:t>
      </w:r>
    </w:p>
    <w:p>
      <w:pPr>
        <w:spacing w:after="0"/>
        <w:ind w:left="0"/>
        <w:jc w:val="both"/>
      </w:pPr>
      <w:r>
        <w:rPr>
          <w:rFonts w:ascii="Times New Roman"/>
          <w:b w:val="false"/>
          <w:i w:val="false"/>
          <w:color w:val="000000"/>
          <w:sz w:val="28"/>
        </w:rPr>
        <w:t>
      12) сұрау салу негізінде сотқа, оңалтуды, уақытша немесе банкроттықты басқарушыға және кредиторлар комитетіне борышкердің қаржылық жағдайы мен шаруашылық қызметі туралы ақпарат, түсінік беруге;</w:t>
      </w:r>
    </w:p>
    <w:p>
      <w:pPr>
        <w:spacing w:after="0"/>
        <w:ind w:left="0"/>
        <w:jc w:val="both"/>
      </w:pPr>
      <w:r>
        <w:rPr>
          <w:rFonts w:ascii="Times New Roman"/>
          <w:b w:val="false"/>
          <w:i w:val="false"/>
          <w:color w:val="000000"/>
          <w:sz w:val="28"/>
        </w:rPr>
        <w:t>
      13) әр айдың 15-күнінен кешіктірмей, кредиторлар комитетінің назарына оңалту рәсімін жүргізу кезеңінде алдыңғы айдағы қаржылық жағдай, кәдімгі коммерциялық операциялар барысында жүргізілген мәмілелер туралы ақпаратты жеткізуге;</w:t>
      </w:r>
    </w:p>
    <w:p>
      <w:pPr>
        <w:spacing w:after="0"/>
        <w:ind w:left="0"/>
        <w:jc w:val="both"/>
      </w:pPr>
      <w:r>
        <w:rPr>
          <w:rFonts w:ascii="Times New Roman"/>
          <w:b w:val="false"/>
          <w:i w:val="false"/>
          <w:color w:val="000000"/>
          <w:sz w:val="28"/>
        </w:rPr>
        <w:t>
      14) осы Заңда көзделген өзге де міндеттерді орындауға міндетті.</w:t>
      </w:r>
    </w:p>
    <w:bookmarkStart w:name="z1100" w:id="78"/>
    <w:p>
      <w:pPr>
        <w:spacing w:after="0"/>
        <w:ind w:left="0"/>
        <w:jc w:val="both"/>
      </w:pPr>
      <w:r>
        <w:rPr>
          <w:rFonts w:ascii="Times New Roman"/>
          <w:b w:val="false"/>
          <w:i w:val="false"/>
          <w:color w:val="000000"/>
          <w:sz w:val="28"/>
        </w:rPr>
        <w:t>
      3. Оңалту рәсімінде борышкерді басқару борышкер – дара кәсіпкерге не борышкер – заңды тұлға мүлкінің меншік иесі, құрылтайшысы (қатысушысы) уәкілеттік берген органға немесе тұлғаға жүктелген жағдайларда, онда оған оңалтуды басқарушы үшін осы Заңда көзделген, Қазақстан Республикасының заңнамасында белгіленген құзырет шегінде өкілеттіктер және жауаптылық қолданылады.</w:t>
      </w:r>
    </w:p>
    <w:bookmarkEnd w:id="78"/>
    <w:bookmarkStart w:name="z1101" w:id="79"/>
    <w:p>
      <w:pPr>
        <w:spacing w:after="0"/>
        <w:ind w:left="0"/>
        <w:jc w:val="both"/>
      </w:pPr>
      <w:r>
        <w:rPr>
          <w:rFonts w:ascii="Times New Roman"/>
          <w:b w:val="false"/>
          <w:i w:val="false"/>
          <w:color w:val="000000"/>
          <w:sz w:val="28"/>
        </w:rPr>
        <w:t>
      4. Осы баптың 2-тармағының 1), 2), 7) және 8) тармақшаларының ережелерін бұзғаны үшін борышкердің мүлкі кредиторлардың талаптарын толық көлемде қанағаттандыру үшін жеткіліксіз болған кезде, міндеттеріне осы баптың 2-тармағының 1), 2), 7) және 8) тармақшаларында көзделген талаптарды орындау кіретін лауазымды адам банкроттық рәсімінің нәтижелері бойынша орындалмай қалған, банкроттың кредиторлар алдындағы міндеттемелері мөлшерінде Қазақстан Республикасының заңдарына сәйкес субсидиарлық жауаптылықта болады.</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7" w:id="80"/>
    <w:p>
      <w:pPr>
        <w:spacing w:after="0"/>
        <w:ind w:left="0"/>
        <w:jc w:val="left"/>
      </w:pPr>
      <w:r>
        <w:rPr>
          <w:rFonts w:ascii="Times New Roman"/>
          <w:b/>
          <w:i w:val="false"/>
          <w:color w:val="000000"/>
        </w:rPr>
        <w:t xml:space="preserve"> 12-бап. Әкімші</w:t>
      </w:r>
    </w:p>
    <w:bookmarkEnd w:id="80"/>
    <w:bookmarkStart w:name="z88" w:id="81"/>
    <w:p>
      <w:pPr>
        <w:spacing w:after="0"/>
        <w:ind w:left="0"/>
        <w:jc w:val="both"/>
      </w:pPr>
      <w:r>
        <w:rPr>
          <w:rFonts w:ascii="Times New Roman"/>
          <w:b w:val="false"/>
          <w:i w:val="false"/>
          <w:color w:val="000000"/>
          <w:sz w:val="28"/>
        </w:rPr>
        <w:t>
      1. Осы Заңда белгіленген тәртіппен уәкілетті органға әкімші қызметінің басталғаны туралы хабарламаны берген:</w:t>
      </w:r>
    </w:p>
    <w:bookmarkEnd w:id="81"/>
    <w:p>
      <w:pPr>
        <w:spacing w:after="0"/>
        <w:ind w:left="0"/>
        <w:jc w:val="both"/>
      </w:pPr>
      <w:r>
        <w:rPr>
          <w:rFonts w:ascii="Times New Roman"/>
          <w:b w:val="false"/>
          <w:i w:val="false"/>
          <w:color w:val="000000"/>
          <w:sz w:val="28"/>
        </w:rPr>
        <w:t>
      1) осы баптың 2-тармағында белгіленген талаптарға сәйкес келетін жеке тұлға;</w:t>
      </w:r>
    </w:p>
    <w:p>
      <w:pPr>
        <w:spacing w:after="0"/>
        <w:ind w:left="0"/>
        <w:jc w:val="both"/>
      </w:pPr>
      <w:r>
        <w:rPr>
          <w:rFonts w:ascii="Times New Roman"/>
          <w:b w:val="false"/>
          <w:i w:val="false"/>
          <w:color w:val="000000"/>
          <w:sz w:val="28"/>
        </w:rPr>
        <w:t>
      2) кәсіби бухгалтер әкімші ретінде әрекет ете алады.</w:t>
      </w:r>
    </w:p>
    <w:p>
      <w:pPr>
        <w:spacing w:after="0"/>
        <w:ind w:left="0"/>
        <w:jc w:val="both"/>
      </w:pPr>
      <w:r>
        <w:rPr>
          <w:rFonts w:ascii="Times New Roman"/>
          <w:b w:val="false"/>
          <w:i w:val="false"/>
          <w:color w:val="000000"/>
          <w:sz w:val="28"/>
        </w:rPr>
        <w:t xml:space="preserve">
      Осы Заңның 78-бабының </w:t>
      </w:r>
      <w:r>
        <w:rPr>
          <w:rFonts w:ascii="Times New Roman"/>
          <w:b w:val="false"/>
          <w:i w:val="false"/>
          <w:color w:val="000000"/>
          <w:sz w:val="28"/>
        </w:rPr>
        <w:t>2-тармағында</w:t>
      </w:r>
      <w:r>
        <w:rPr>
          <w:rFonts w:ascii="Times New Roman"/>
          <w:b w:val="false"/>
          <w:i w:val="false"/>
          <w:color w:val="000000"/>
          <w:sz w:val="28"/>
        </w:rPr>
        <w:t xml:space="preserve"> және 118-1-бабында, сондай-ақ "Тұрғын үй құрылысына үлестік қатысу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жағдайларды қоспағанда, әкімшіге осы Заңда жүктелген өкілеттіктер өзге тұлғаларға берілмейді.</w:t>
      </w:r>
    </w:p>
    <w:bookmarkStart w:name="z1102" w:id="82"/>
    <w:p>
      <w:pPr>
        <w:spacing w:after="0"/>
        <w:ind w:left="0"/>
        <w:jc w:val="both"/>
      </w:pPr>
      <w:r>
        <w:rPr>
          <w:rFonts w:ascii="Times New Roman"/>
          <w:b w:val="false"/>
          <w:i w:val="false"/>
          <w:color w:val="000000"/>
          <w:sz w:val="28"/>
        </w:rPr>
        <w:t>
      2. Әкімші ретінде қызметті жүзеге асыру үшін осы баптың 1-тармағының 1) тармақшасында көрсетілген адамдарға қойылатын талаптар:</w:t>
      </w:r>
    </w:p>
    <w:bookmarkEnd w:id="82"/>
    <w:p>
      <w:pPr>
        <w:spacing w:after="0"/>
        <w:ind w:left="0"/>
        <w:jc w:val="both"/>
      </w:pPr>
      <w:r>
        <w:rPr>
          <w:rFonts w:ascii="Times New Roman"/>
          <w:b w:val="false"/>
          <w:i w:val="false"/>
          <w:color w:val="000000"/>
          <w:sz w:val="28"/>
        </w:rPr>
        <w:t>
      1) құқық, экономика және бизнес саласындағы жоғары білім;</w:t>
      </w:r>
    </w:p>
    <w:p>
      <w:pPr>
        <w:spacing w:after="0"/>
        <w:ind w:left="0"/>
        <w:jc w:val="both"/>
      </w:pPr>
      <w:r>
        <w:rPr>
          <w:rFonts w:ascii="Times New Roman"/>
          <w:b w:val="false"/>
          <w:i w:val="false"/>
          <w:color w:val="000000"/>
          <w:sz w:val="28"/>
        </w:rPr>
        <w:t>
      2) заңгерлік, экономикалық, бухгалтерлік, қаржылық, аудиторлық немесе бақылау-ревизия салаларындағы қатарынан үш жылдан кем емес жұмыс өтілі;</w:t>
      </w:r>
    </w:p>
    <w:p>
      <w:pPr>
        <w:spacing w:after="0"/>
        <w:ind w:left="0"/>
        <w:jc w:val="both"/>
      </w:pPr>
      <w:r>
        <w:rPr>
          <w:rFonts w:ascii="Times New Roman"/>
          <w:b w:val="false"/>
          <w:i w:val="false"/>
          <w:color w:val="000000"/>
          <w:sz w:val="28"/>
        </w:rPr>
        <w:t>
      3) психикалық, мінез-құлықтық, оның ішінде психикаға белсенді әсер ететін заттарды тұтынуға байланысты бұзылушылықтарының (ауруларының) себебі бойынша психикалық денсаулық саласында медициналық көмек көрсететін ұйымдарда есепте тұрмауы;</w:t>
      </w:r>
    </w:p>
    <w:p>
      <w:pPr>
        <w:spacing w:after="0"/>
        <w:ind w:left="0"/>
        <w:jc w:val="both"/>
      </w:pPr>
      <w:r>
        <w:rPr>
          <w:rFonts w:ascii="Times New Roman"/>
          <w:b w:val="false"/>
          <w:i w:val="false"/>
          <w:color w:val="000000"/>
          <w:sz w:val="28"/>
        </w:rPr>
        <w:t>
      4) жойылмаған немесе алынбаған сотталғандығының болмауы;</w:t>
      </w:r>
    </w:p>
    <w:p>
      <w:pPr>
        <w:spacing w:after="0"/>
        <w:ind w:left="0"/>
        <w:jc w:val="both"/>
      </w:pPr>
      <w:r>
        <w:rPr>
          <w:rFonts w:ascii="Times New Roman"/>
          <w:b w:val="false"/>
          <w:i w:val="false"/>
          <w:color w:val="000000"/>
          <w:sz w:val="28"/>
        </w:rPr>
        <w:t>
      5) соттың әрекетке қабілетсіз немесе әрекет қабілеті шектеулі деп танымауы.</w:t>
      </w:r>
    </w:p>
    <w:bookmarkStart w:name="z1103" w:id="83"/>
    <w:p>
      <w:pPr>
        <w:spacing w:after="0"/>
        <w:ind w:left="0"/>
        <w:jc w:val="both"/>
      </w:pPr>
      <w:r>
        <w:rPr>
          <w:rFonts w:ascii="Times New Roman"/>
          <w:b w:val="false"/>
          <w:i w:val="false"/>
          <w:color w:val="000000"/>
          <w:sz w:val="28"/>
        </w:rPr>
        <w:t>
      3. Өтініш берушінің уәкілетті органға қызметтің басталғаны туралы хабарламаны рұқсаттар мен хабарламалардың мемлекеттік ақпараттық жүйесі арқылы беруі өтініш берушінің хабарламасын әкімші қызметін жүзеге асыру құқығы бар тұлғалар хабарламаларының тізіліміне енгізуге негіз болып табылады.</w:t>
      </w:r>
    </w:p>
    <w:bookmarkEnd w:id="83"/>
    <w:p>
      <w:pPr>
        <w:spacing w:after="0"/>
        <w:ind w:left="0"/>
        <w:jc w:val="both"/>
      </w:pPr>
      <w:r>
        <w:rPr>
          <w:rFonts w:ascii="Times New Roman"/>
          <w:b w:val="false"/>
          <w:i w:val="false"/>
          <w:color w:val="000000"/>
          <w:sz w:val="28"/>
        </w:rPr>
        <w:t>
      Хабарламаға:</w:t>
      </w:r>
    </w:p>
    <w:p>
      <w:pPr>
        <w:spacing w:after="0"/>
        <w:ind w:left="0"/>
        <w:jc w:val="both"/>
      </w:pPr>
      <w:r>
        <w:rPr>
          <w:rFonts w:ascii="Times New Roman"/>
          <w:b w:val="false"/>
          <w:i w:val="false"/>
          <w:color w:val="000000"/>
          <w:sz w:val="28"/>
        </w:rPr>
        <w:t>
      1) егер осы баптың 1-тармағының 1) тармақшасында көрсетілген адам өтініш беруші болып табылған жағдайда – әкімші қызметін жүзеге асыру құқығына үміткер адамның біліктілік емтиханын тапсырғаны туралы Комиссияның шешімі қоса беріледі.</w:t>
      </w:r>
    </w:p>
    <w:p>
      <w:pPr>
        <w:spacing w:after="0"/>
        <w:ind w:left="0"/>
        <w:jc w:val="both"/>
      </w:pPr>
      <w:r>
        <w:rPr>
          <w:rFonts w:ascii="Times New Roman"/>
          <w:b w:val="false"/>
          <w:i w:val="false"/>
          <w:color w:val="000000"/>
          <w:sz w:val="28"/>
        </w:rPr>
        <w:t>
      Әкімші қызметін жүзеге асыру құқығына үміткер адамның біліктілік емтиханын тапсырғаны туралы Комиссия шешімі осындай емтиханды тапсырған күннен бастап бір жыл бойы жарамды болады;</w:t>
      </w:r>
    </w:p>
    <w:p>
      <w:pPr>
        <w:spacing w:after="0"/>
        <w:ind w:left="0"/>
        <w:jc w:val="both"/>
      </w:pPr>
      <w:r>
        <w:rPr>
          <w:rFonts w:ascii="Times New Roman"/>
          <w:b w:val="false"/>
          <w:i w:val="false"/>
          <w:color w:val="000000"/>
          <w:sz w:val="28"/>
        </w:rPr>
        <w:t>
      2) егер осы баптың 1-тармағының 2) тармақшасында көрсетілген адам өтініш беруші болып табылған жағдайда – кәсіби бухгалтердің сертификаты қоса беріледі.</w:t>
      </w:r>
    </w:p>
    <w:bookmarkStart w:name="z1104" w:id="84"/>
    <w:p>
      <w:pPr>
        <w:spacing w:after="0"/>
        <w:ind w:left="0"/>
        <w:jc w:val="both"/>
      </w:pPr>
      <w:r>
        <w:rPr>
          <w:rFonts w:ascii="Times New Roman"/>
          <w:b w:val="false"/>
          <w:i w:val="false"/>
          <w:color w:val="000000"/>
          <w:sz w:val="28"/>
        </w:rPr>
        <w:t>
      4. Өтініш беруші хабарламада көрсеткен деректер өзгерген кезде, өтініш беруші деректер өзгерген күннен бастап он жұмыс күні ішінде уәкілетті органға көрсетілген өзгерістер туралы хабарлама жіберуге міндетті.</w:t>
      </w:r>
    </w:p>
    <w:bookmarkEnd w:id="84"/>
    <w:p>
      <w:pPr>
        <w:spacing w:after="0"/>
        <w:ind w:left="0"/>
        <w:jc w:val="both"/>
      </w:pPr>
      <w:r>
        <w:rPr>
          <w:rFonts w:ascii="Times New Roman"/>
          <w:b w:val="false"/>
          <w:i w:val="false"/>
          <w:color w:val="000000"/>
          <w:sz w:val="28"/>
        </w:rPr>
        <w:t>
      Қызметі тоқтатылған кезде әкімші уәкілетті органға хабарлама жіберуге міндетті.</w:t>
      </w:r>
    </w:p>
    <w:p>
      <w:pPr>
        <w:spacing w:after="0"/>
        <w:ind w:left="0"/>
        <w:jc w:val="both"/>
      </w:pPr>
      <w:r>
        <w:rPr>
          <w:rFonts w:ascii="Times New Roman"/>
          <w:b w:val="false"/>
          <w:i w:val="false"/>
          <w:color w:val="000000"/>
          <w:sz w:val="28"/>
        </w:rPr>
        <w:t>
      Әкімші оңалтуды және (немесе) банкроттықты басқарушылар ретінде қатысқан жағдайда, өз еркімен қызметін тоқтату туралы хабарламаға әрбір борышкер бойынша оңалтуды және (немесе) банкроттықты басқарушылардың жаңа кандидатурасын таңдау туралы кредиторлар жиналысы хаттамасының көшірмесі қоса беріледі.</w:t>
      </w:r>
    </w:p>
    <w:bookmarkStart w:name="z1105" w:id="85"/>
    <w:p>
      <w:pPr>
        <w:spacing w:after="0"/>
        <w:ind w:left="0"/>
        <w:jc w:val="both"/>
      </w:pPr>
      <w:r>
        <w:rPr>
          <w:rFonts w:ascii="Times New Roman"/>
          <w:b w:val="false"/>
          <w:i w:val="false"/>
          <w:color w:val="000000"/>
          <w:sz w:val="28"/>
        </w:rPr>
        <w:t>
      5. Үлестес тұлға әкімші болып тағайындала алмайды.</w:t>
      </w:r>
    </w:p>
    <w:bookmarkEnd w:id="85"/>
    <w:p>
      <w:pPr>
        <w:spacing w:after="0"/>
        <w:ind w:left="0"/>
        <w:jc w:val="both"/>
      </w:pPr>
      <w:r>
        <w:rPr>
          <w:rFonts w:ascii="Times New Roman"/>
          <w:b w:val="false"/>
          <w:i w:val="false"/>
          <w:color w:val="000000"/>
          <w:sz w:val="28"/>
        </w:rPr>
        <w:t xml:space="preserve">
      Осы Заңның 82-бабы </w:t>
      </w:r>
      <w:r>
        <w:rPr>
          <w:rFonts w:ascii="Times New Roman"/>
          <w:b w:val="false"/>
          <w:i w:val="false"/>
          <w:color w:val="000000"/>
          <w:sz w:val="28"/>
        </w:rPr>
        <w:t>1-тармағының</w:t>
      </w:r>
      <w:r>
        <w:rPr>
          <w:rFonts w:ascii="Times New Roman"/>
          <w:b w:val="false"/>
          <w:i w:val="false"/>
          <w:color w:val="000000"/>
          <w:sz w:val="28"/>
        </w:rPr>
        <w:t xml:space="preserve"> 2) тармақшасында және </w:t>
      </w:r>
      <w:r>
        <w:rPr>
          <w:rFonts w:ascii="Times New Roman"/>
          <w:b w:val="false"/>
          <w:i w:val="false"/>
          <w:color w:val="000000"/>
          <w:sz w:val="28"/>
        </w:rPr>
        <w:t>3-тармағының</w:t>
      </w:r>
      <w:r>
        <w:rPr>
          <w:rFonts w:ascii="Times New Roman"/>
          <w:b w:val="false"/>
          <w:i w:val="false"/>
          <w:color w:val="000000"/>
          <w:sz w:val="28"/>
        </w:rPr>
        <w:t xml:space="preserve"> 3) тармақшасында көзделген негіздер бойынша тоқтатылған оңалту рәсімінде борышкерді басқару жөніндегі өкілеттіктерді жүзеге асырған тұлға оңалту рәсімін тоқтату туралы сот ұйғарымы заңды күшіне енген күннен бастап екі жыл бойы оңалту рәсімінде борышкерді басқару жөніндегі өкілеттіктерді жүзеге асыру үшін тағайындала алмайды.</w:t>
      </w:r>
    </w:p>
    <w:p>
      <w:pPr>
        <w:spacing w:after="0"/>
        <w:ind w:left="0"/>
        <w:jc w:val="both"/>
      </w:pPr>
      <w:r>
        <w:rPr>
          <w:rFonts w:ascii="Times New Roman"/>
          <w:b w:val="false"/>
          <w:i w:val="false"/>
          <w:color w:val="000000"/>
          <w:sz w:val="28"/>
        </w:rPr>
        <w:t>
      Осы баптың 8-тармағының 3), 4) және 6) тармақшаларында көзделген негіздер бойынша әкімші қызметін жүзеге асыру құқығы бар тұлғалар хабарламаларының тізілімінен шығарылған тұлға, егер шығарылған күнінен бастап үш жылдан аз уақыт өтсе, әкімші бола алмайды.</w:t>
      </w:r>
    </w:p>
    <w:bookmarkStart w:name="z1106" w:id="86"/>
    <w:p>
      <w:pPr>
        <w:spacing w:after="0"/>
        <w:ind w:left="0"/>
        <w:jc w:val="both"/>
      </w:pPr>
      <w:r>
        <w:rPr>
          <w:rFonts w:ascii="Times New Roman"/>
          <w:b w:val="false"/>
          <w:i w:val="false"/>
          <w:color w:val="000000"/>
          <w:sz w:val="28"/>
        </w:rPr>
        <w:t>
      6. Оңалту рәсімін және банкроттық рәсімін жүргізу кезеңінде борышкердің барлық органдары басқарудан шеттетіледі және борышкерді басқарудың бірден-бір органы ретінде:</w:t>
      </w:r>
    </w:p>
    <w:bookmarkEnd w:id="86"/>
    <w:p>
      <w:pPr>
        <w:spacing w:after="0"/>
        <w:ind w:left="0"/>
        <w:jc w:val="both"/>
      </w:pPr>
      <w:r>
        <w:rPr>
          <w:rFonts w:ascii="Times New Roman"/>
          <w:b w:val="false"/>
          <w:i w:val="false"/>
          <w:color w:val="000000"/>
          <w:sz w:val="28"/>
        </w:rPr>
        <w:t>
      оңалту жоспарын бекіту туралы сот ұйғарымы заңды күшіне енген күннен бастап – оңалтуды басқарушы (ол оңалту рәсімінде тағайындалған жағдайда) немесе санацияға қатысушы;</w:t>
      </w:r>
    </w:p>
    <w:p>
      <w:pPr>
        <w:spacing w:after="0"/>
        <w:ind w:left="0"/>
        <w:jc w:val="both"/>
      </w:pPr>
      <w:r>
        <w:rPr>
          <w:rFonts w:ascii="Times New Roman"/>
          <w:b w:val="false"/>
          <w:i w:val="false"/>
          <w:color w:val="000000"/>
          <w:sz w:val="28"/>
        </w:rPr>
        <w:t>
      борышкерді банкрот деп тану туралы сот шешімі заңды күшіне енген күннен бастап банкроттықты басқарушы тағайындалғанға дейін – уақытша басқарушы;</w:t>
      </w:r>
    </w:p>
    <w:p>
      <w:pPr>
        <w:spacing w:after="0"/>
        <w:ind w:left="0"/>
        <w:jc w:val="both"/>
      </w:pPr>
      <w:r>
        <w:rPr>
          <w:rFonts w:ascii="Times New Roman"/>
          <w:b w:val="false"/>
          <w:i w:val="false"/>
          <w:color w:val="000000"/>
          <w:sz w:val="28"/>
        </w:rPr>
        <w:t>
      тағайындалған күнінен бастап банкроттықты басқарушы әрекет етеді.</w:t>
      </w:r>
    </w:p>
    <w:p>
      <w:pPr>
        <w:spacing w:after="0"/>
        <w:ind w:left="0"/>
        <w:jc w:val="both"/>
      </w:pPr>
      <w:r>
        <w:rPr>
          <w:rFonts w:ascii="Times New Roman"/>
          <w:b w:val="false"/>
          <w:i w:val="false"/>
          <w:color w:val="000000"/>
          <w:sz w:val="28"/>
        </w:rPr>
        <w:t>
      Оңалтуды және банкроттықты басқарушылар, санацияға қатысушы өз өкілеттіктерін борышкердің тұрған жері бойынша жүзеге асыруға міндетті.</w:t>
      </w:r>
    </w:p>
    <w:p>
      <w:pPr>
        <w:spacing w:after="0"/>
        <w:ind w:left="0"/>
        <w:jc w:val="both"/>
      </w:pPr>
      <w:r>
        <w:rPr>
          <w:rFonts w:ascii="Times New Roman"/>
          <w:b w:val="false"/>
          <w:i w:val="false"/>
          <w:color w:val="000000"/>
          <w:sz w:val="28"/>
        </w:rPr>
        <w:t xml:space="preserve">
      Осы тармақтың бірінші бөлігінің ережелері осы Заңның 69-бабы </w:t>
      </w:r>
      <w:r>
        <w:rPr>
          <w:rFonts w:ascii="Times New Roman"/>
          <w:b w:val="false"/>
          <w:i w:val="false"/>
          <w:color w:val="000000"/>
          <w:sz w:val="28"/>
        </w:rPr>
        <w:t>1-тармағының</w:t>
      </w:r>
      <w:r>
        <w:rPr>
          <w:rFonts w:ascii="Times New Roman"/>
          <w:b w:val="false"/>
          <w:i w:val="false"/>
          <w:color w:val="000000"/>
          <w:sz w:val="28"/>
        </w:rPr>
        <w:t xml:space="preserve"> 1) тармақшасында көзделген жағдайда қолданылмайды.</w:t>
      </w:r>
    </w:p>
    <w:bookmarkStart w:name="z1107" w:id="87"/>
    <w:p>
      <w:pPr>
        <w:spacing w:after="0"/>
        <w:ind w:left="0"/>
        <w:jc w:val="both"/>
      </w:pPr>
      <w:r>
        <w:rPr>
          <w:rFonts w:ascii="Times New Roman"/>
          <w:b w:val="false"/>
          <w:i w:val="false"/>
          <w:color w:val="000000"/>
          <w:sz w:val="28"/>
        </w:rPr>
        <w:t>
      7. Уәкілетті орган оңалтуды немесе банкроттықты басқарушыны белгілі бір борышкерге қатысты өз өкілеттіктерін орындаудан мынадай:</w:t>
      </w:r>
    </w:p>
    <w:bookmarkEnd w:id="87"/>
    <w:p>
      <w:pPr>
        <w:spacing w:after="0"/>
        <w:ind w:left="0"/>
        <w:jc w:val="both"/>
      </w:pPr>
      <w:r>
        <w:rPr>
          <w:rFonts w:ascii="Times New Roman"/>
          <w:b w:val="false"/>
          <w:i w:val="false"/>
          <w:color w:val="000000"/>
          <w:sz w:val="28"/>
        </w:rPr>
        <w:t>
      1) ол осы баптың 5-тармағының бірінші бөлігіне сәйкес өкілеттіктерді орындаудан бас тартқан;</w:t>
      </w:r>
    </w:p>
    <w:p>
      <w:pPr>
        <w:spacing w:after="0"/>
        <w:ind w:left="0"/>
        <w:jc w:val="both"/>
      </w:pPr>
      <w:r>
        <w:rPr>
          <w:rFonts w:ascii="Times New Roman"/>
          <w:b w:val="false"/>
          <w:i w:val="false"/>
          <w:color w:val="000000"/>
          <w:sz w:val="28"/>
        </w:rPr>
        <w:t>
      2) кредиторлар жиналысы оны шеттету туралы шешім қабылдаған;</w:t>
      </w:r>
    </w:p>
    <w:p>
      <w:pPr>
        <w:spacing w:after="0"/>
        <w:ind w:left="0"/>
        <w:jc w:val="both"/>
      </w:pPr>
      <w:r>
        <w:rPr>
          <w:rFonts w:ascii="Times New Roman"/>
          <w:b w:val="false"/>
          <w:i w:val="false"/>
          <w:color w:val="000000"/>
          <w:sz w:val="28"/>
        </w:rPr>
        <w:t>
      3) тексеру нәтижелері бойынша осы Заңда және Қазақстан Республикасының өзге де заңдарында белгіленген талаптарды бұзушылықтар анықталған;</w:t>
      </w:r>
    </w:p>
    <w:p>
      <w:pPr>
        <w:spacing w:after="0"/>
        <w:ind w:left="0"/>
        <w:jc w:val="both"/>
      </w:pPr>
      <w:r>
        <w:rPr>
          <w:rFonts w:ascii="Times New Roman"/>
          <w:b w:val="false"/>
          <w:i w:val="false"/>
          <w:color w:val="000000"/>
          <w:sz w:val="28"/>
        </w:rPr>
        <w:t xml:space="preserve">
      4) оған осы Заңның </w:t>
      </w:r>
      <w:r>
        <w:rPr>
          <w:rFonts w:ascii="Times New Roman"/>
          <w:b w:val="false"/>
          <w:i w:val="false"/>
          <w:color w:val="000000"/>
          <w:sz w:val="28"/>
        </w:rPr>
        <w:t>18-бабының</w:t>
      </w:r>
      <w:r>
        <w:rPr>
          <w:rFonts w:ascii="Times New Roman"/>
          <w:b w:val="false"/>
          <w:i w:val="false"/>
          <w:color w:val="000000"/>
          <w:sz w:val="28"/>
        </w:rPr>
        <w:t xml:space="preserve"> 7-тармағында көзделген хабарлама қатарынан күнтізбелік он екі ай ішінде үш реттен артық жіберілген жағдайларда, шеттетеді.</w:t>
      </w:r>
    </w:p>
    <w:p>
      <w:pPr>
        <w:spacing w:after="0"/>
        <w:ind w:left="0"/>
        <w:jc w:val="both"/>
      </w:pPr>
      <w:r>
        <w:rPr>
          <w:rFonts w:ascii="Times New Roman"/>
          <w:b w:val="false"/>
          <w:i w:val="false"/>
          <w:color w:val="000000"/>
          <w:sz w:val="28"/>
        </w:rPr>
        <w:t>
      Осы тармақтың ережелеріне сәйкес оңалтуды немесе банкроттықты басқарушыны шеттету оны басқа борышкерлерге қатысты әкімші өкілеттіктерін жүзеге асырудан шеттетуге алып келмейді және оған басқа борышкерлерге қатысты әкімші өкілеттіктерін беруге кедергі келтірмейді.</w:t>
      </w:r>
    </w:p>
    <w:bookmarkStart w:name="z1108" w:id="88"/>
    <w:p>
      <w:pPr>
        <w:spacing w:after="0"/>
        <w:ind w:left="0"/>
        <w:jc w:val="both"/>
      </w:pPr>
      <w:r>
        <w:rPr>
          <w:rFonts w:ascii="Times New Roman"/>
          <w:b w:val="false"/>
          <w:i w:val="false"/>
          <w:color w:val="000000"/>
          <w:sz w:val="28"/>
        </w:rPr>
        <w:t>
      8. Уәкілетті орган әкімшінің хабарламасын әкімші қызметін жүзеге асыру құқығы бар тұлғалар хабарламаларының тізілімінен мынадай:</w:t>
      </w:r>
    </w:p>
    <w:bookmarkEnd w:id="88"/>
    <w:p>
      <w:pPr>
        <w:spacing w:after="0"/>
        <w:ind w:left="0"/>
        <w:jc w:val="both"/>
      </w:pPr>
      <w:r>
        <w:rPr>
          <w:rFonts w:ascii="Times New Roman"/>
          <w:b w:val="false"/>
          <w:i w:val="false"/>
          <w:color w:val="000000"/>
          <w:sz w:val="28"/>
        </w:rPr>
        <w:t>
      1) өтініш беруші осы баптың 3-тармағының екінші бөлігінде көзделген құжаттарды ұсынбаған;</w:t>
      </w:r>
    </w:p>
    <w:p>
      <w:pPr>
        <w:spacing w:after="0"/>
        <w:ind w:left="0"/>
        <w:jc w:val="both"/>
      </w:pPr>
      <w:r>
        <w:rPr>
          <w:rFonts w:ascii="Times New Roman"/>
          <w:b w:val="false"/>
          <w:i w:val="false"/>
          <w:color w:val="000000"/>
          <w:sz w:val="28"/>
        </w:rPr>
        <w:t>
      2) осы баптың 5-тармағының бірінші бөлігіне сәйкес өкілеттіктерді орындаудан бас тартуды қоспағанда, әкімші өкілеттіктерін орындаудан қатарынан күнтізбелік он екі ай ішінде екі реттен артық бас тартқан;</w:t>
      </w:r>
    </w:p>
    <w:p>
      <w:pPr>
        <w:spacing w:after="0"/>
        <w:ind w:left="0"/>
        <w:jc w:val="both"/>
      </w:pPr>
      <w:r>
        <w:rPr>
          <w:rFonts w:ascii="Times New Roman"/>
          <w:b w:val="false"/>
          <w:i w:val="false"/>
          <w:color w:val="000000"/>
          <w:sz w:val="28"/>
        </w:rPr>
        <w:t>
      3) осы баптың 5-тармағының бірінші бөлігіне сәйкес оңалтуды немесе банкроттықты басқарушының өзін тағайындауына кедергі келтіретін мән-жайлардың бар екенін оңалту рәсімі немесе банкроттық рәсімі барысында уәкілетті орган анықтаған жағдайда, әкімші олар туралы хабарламаған;</w:t>
      </w:r>
    </w:p>
    <w:p>
      <w:pPr>
        <w:spacing w:after="0"/>
        <w:ind w:left="0"/>
        <w:jc w:val="both"/>
      </w:pPr>
      <w:r>
        <w:rPr>
          <w:rFonts w:ascii="Times New Roman"/>
          <w:b w:val="false"/>
          <w:i w:val="false"/>
          <w:color w:val="000000"/>
          <w:sz w:val="28"/>
        </w:rPr>
        <w:t>
      4) кредитордың немесе борышкердің мүдделеріне нұқсан келтіруге алып келген, фактісі заңды күшіне енген сот актісінде анықталған осы Заңның талаптары бұзылған;</w:t>
      </w:r>
    </w:p>
    <w:p>
      <w:pPr>
        <w:spacing w:after="0"/>
        <w:ind w:left="0"/>
        <w:jc w:val="both"/>
      </w:pPr>
      <w:r>
        <w:rPr>
          <w:rFonts w:ascii="Times New Roman"/>
          <w:b w:val="false"/>
          <w:i w:val="false"/>
          <w:color w:val="000000"/>
          <w:sz w:val="28"/>
        </w:rPr>
        <w:t>
      5) біліктілікті арттыруды растайтын құжаттар ұсынылмаған;</w:t>
      </w:r>
    </w:p>
    <w:p>
      <w:pPr>
        <w:spacing w:after="0"/>
        <w:ind w:left="0"/>
        <w:jc w:val="both"/>
      </w:pPr>
      <w:r>
        <w:rPr>
          <w:rFonts w:ascii="Times New Roman"/>
          <w:b w:val="false"/>
          <w:i w:val="false"/>
          <w:color w:val="000000"/>
          <w:sz w:val="28"/>
        </w:rPr>
        <w:t xml:space="preserve">
      6) Қазақстан Республикасы Қылмыстық-процестік кодексінің </w:t>
      </w:r>
      <w:r>
        <w:rPr>
          <w:rFonts w:ascii="Times New Roman"/>
          <w:b w:val="false"/>
          <w:i w:val="false"/>
          <w:color w:val="000000"/>
          <w:sz w:val="28"/>
        </w:rPr>
        <w:t>35-бабы</w:t>
      </w:r>
      <w:r>
        <w:rPr>
          <w:rFonts w:ascii="Times New Roman"/>
          <w:b w:val="false"/>
          <w:i w:val="false"/>
          <w:color w:val="000000"/>
          <w:sz w:val="28"/>
        </w:rPr>
        <w:t xml:space="preserve"> бірінші бөлігінің 3), 4), 9) және 12) тармақтарында немесе </w:t>
      </w:r>
      <w:r>
        <w:rPr>
          <w:rFonts w:ascii="Times New Roman"/>
          <w:b w:val="false"/>
          <w:i w:val="false"/>
          <w:color w:val="000000"/>
          <w:sz w:val="28"/>
        </w:rPr>
        <w:t>36-бабының</w:t>
      </w:r>
      <w:r>
        <w:rPr>
          <w:rFonts w:ascii="Times New Roman"/>
          <w:b w:val="false"/>
          <w:i w:val="false"/>
          <w:color w:val="000000"/>
          <w:sz w:val="28"/>
        </w:rPr>
        <w:t xml:space="preserve"> бірінші бөлігінде көзделген негіздер бойынша экономикалық қызмет саласында қылмыстық құқық бұзушылықтар жасағаны үшін қылмыстық іс тоқтатылған не қылмыстық жауаптылықтан босатылған, сондай-ақ мемлекеттік қызмет пен мемлекеттік басқару мүдделеріне қарсы сыбайлас жемқорлық және өзге де қылмыстық құқық бұзушылықтар жасалған;</w:t>
      </w:r>
    </w:p>
    <w:p>
      <w:pPr>
        <w:spacing w:after="0"/>
        <w:ind w:left="0"/>
        <w:jc w:val="both"/>
      </w:pPr>
      <w:r>
        <w:rPr>
          <w:rFonts w:ascii="Times New Roman"/>
          <w:b w:val="false"/>
          <w:i w:val="false"/>
          <w:color w:val="000000"/>
          <w:sz w:val="28"/>
        </w:rPr>
        <w:t>
      7) осы адамға қатысты айыптау үкімі заңды күшіне енген;</w:t>
      </w:r>
    </w:p>
    <w:p>
      <w:pPr>
        <w:spacing w:after="0"/>
        <w:ind w:left="0"/>
        <w:jc w:val="both"/>
      </w:pPr>
      <w:r>
        <w:rPr>
          <w:rFonts w:ascii="Times New Roman"/>
          <w:b w:val="false"/>
          <w:i w:val="false"/>
          <w:color w:val="000000"/>
          <w:sz w:val="28"/>
        </w:rPr>
        <w:t>
      8) психикалық, мінез-құлықтық, оның ішінде психикаға белсенді әсер ететін заттарды тұтынуға байланысты бұзылушылықтарының (ауруларының) себебі бойынша психикалық денсаулық саласында медициналық көмек көрсететін ұйымдарда есепте тұрған;</w:t>
      </w:r>
    </w:p>
    <w:p>
      <w:pPr>
        <w:spacing w:after="0"/>
        <w:ind w:left="0"/>
        <w:jc w:val="both"/>
      </w:pPr>
      <w:r>
        <w:rPr>
          <w:rFonts w:ascii="Times New Roman"/>
          <w:b w:val="false"/>
          <w:i w:val="false"/>
          <w:color w:val="000000"/>
          <w:sz w:val="28"/>
        </w:rPr>
        <w:t>
      9) сот тәртібімен әрекетке қабілетсіз немесе әрекет қабілеті шектеулі деп танылған;</w:t>
      </w:r>
    </w:p>
    <w:p>
      <w:pPr>
        <w:spacing w:after="0"/>
        <w:ind w:left="0"/>
        <w:jc w:val="both"/>
      </w:pPr>
      <w:r>
        <w:rPr>
          <w:rFonts w:ascii="Times New Roman"/>
          <w:b w:val="false"/>
          <w:i w:val="false"/>
          <w:color w:val="000000"/>
          <w:sz w:val="28"/>
        </w:rPr>
        <w:t>
      10) қызметін тоқтату туралы әкімші хабарлама берген;</w:t>
      </w:r>
    </w:p>
    <w:p>
      <w:pPr>
        <w:spacing w:after="0"/>
        <w:ind w:left="0"/>
        <w:jc w:val="both"/>
      </w:pPr>
      <w:r>
        <w:rPr>
          <w:rFonts w:ascii="Times New Roman"/>
          <w:b w:val="false"/>
          <w:i w:val="false"/>
          <w:color w:val="000000"/>
          <w:sz w:val="28"/>
        </w:rPr>
        <w:t>
      11) қайтыс болған немесе сот қайтыс болды деп жариялаған не хабарсыз кетті деп таныған жағдайларда, алып тастайды.</w:t>
      </w:r>
    </w:p>
    <w:bookmarkStart w:name="z1109" w:id="89"/>
    <w:p>
      <w:pPr>
        <w:spacing w:after="0"/>
        <w:ind w:left="0"/>
        <w:jc w:val="both"/>
      </w:pPr>
      <w:r>
        <w:rPr>
          <w:rFonts w:ascii="Times New Roman"/>
          <w:b w:val="false"/>
          <w:i w:val="false"/>
          <w:color w:val="000000"/>
          <w:sz w:val="28"/>
        </w:rPr>
        <w:t>
      9. Әкімші қызметін жүзеге асыру құқығы бар тұлғалар хабарламаларының тізілімінен хабарламаны алып тастауды уәкілетті орган мынадай мерзімдерде:</w:t>
      </w:r>
    </w:p>
    <w:bookmarkEnd w:id="89"/>
    <w:p>
      <w:pPr>
        <w:spacing w:after="0"/>
        <w:ind w:left="0"/>
        <w:jc w:val="both"/>
      </w:pPr>
      <w:r>
        <w:rPr>
          <w:rFonts w:ascii="Times New Roman"/>
          <w:b w:val="false"/>
          <w:i w:val="false"/>
          <w:color w:val="000000"/>
          <w:sz w:val="28"/>
        </w:rPr>
        <w:t>
      1) осы баптың 8-тармағының 1) тармақшасында көзделген жағдайда – анықталған күннен бастап бір жұмыс күні ішінде;</w:t>
      </w:r>
    </w:p>
    <w:p>
      <w:pPr>
        <w:spacing w:after="0"/>
        <w:ind w:left="0"/>
        <w:jc w:val="both"/>
      </w:pPr>
      <w:r>
        <w:rPr>
          <w:rFonts w:ascii="Times New Roman"/>
          <w:b w:val="false"/>
          <w:i w:val="false"/>
          <w:color w:val="000000"/>
          <w:sz w:val="28"/>
        </w:rPr>
        <w:t>
      2) осы баптың 8-тармағының 2), 3), 4), 6), 7), 8), 9), 10) және 11) тармақшаларында көзделген жағдайларда – анықталған күннен бастап бес жұмыс күні ішінде;</w:t>
      </w:r>
    </w:p>
    <w:p>
      <w:pPr>
        <w:spacing w:after="0"/>
        <w:ind w:left="0"/>
        <w:jc w:val="both"/>
      </w:pPr>
      <w:r>
        <w:rPr>
          <w:rFonts w:ascii="Times New Roman"/>
          <w:b w:val="false"/>
          <w:i w:val="false"/>
          <w:color w:val="000000"/>
          <w:sz w:val="28"/>
        </w:rPr>
        <w:t>
      3) осы баптың 8-тармағының 5) тармақшасында көзделген жағдайда - біліктілікті арттыруға арналған мерзім өткен жылдан кейінгі жылдың басынан бастап жиырма жұмыс күні ішінде жүзеге асырады.</w:t>
      </w:r>
    </w:p>
    <w:bookmarkStart w:name="z1110" w:id="90"/>
    <w:p>
      <w:pPr>
        <w:spacing w:after="0"/>
        <w:ind w:left="0"/>
        <w:jc w:val="both"/>
      </w:pPr>
      <w:r>
        <w:rPr>
          <w:rFonts w:ascii="Times New Roman"/>
          <w:b w:val="false"/>
          <w:i w:val="false"/>
          <w:color w:val="000000"/>
          <w:sz w:val="28"/>
        </w:rPr>
        <w:t>
      10. Уәкілетті орган әкімші қызметін жүзеге асыру құқығы бар тұлғалар хабарламаларының тізілімінен хабарлама алып тасталған күннен бастап үш жұмыс күні ішінде кредиторлар жиналысына оңалтуды не банкроттықты басқарушының осындай тізілімнен алып тасталғаны туралы ақпарат жібереді.</w:t>
      </w:r>
    </w:p>
    <w:bookmarkEnd w:id="90"/>
    <w:bookmarkStart w:name="z1111" w:id="91"/>
    <w:p>
      <w:pPr>
        <w:spacing w:after="0"/>
        <w:ind w:left="0"/>
        <w:jc w:val="both"/>
      </w:pPr>
      <w:r>
        <w:rPr>
          <w:rFonts w:ascii="Times New Roman"/>
          <w:b w:val="false"/>
          <w:i w:val="false"/>
          <w:color w:val="000000"/>
          <w:sz w:val="28"/>
        </w:rPr>
        <w:t>
      11. Оңалтуды немесе банкроттықты басқарушы жүктелген өкілеттіктерді орындаудан шеттетілген немесе әкімші қызметін жүзеге асыру құқығы бар тұлғалар хабарламаларының тізілімінен оның хабарламасы алып тасталған жағдайда осы Заңда көзделген өкілеттіктерді жаңадан тағайындалған оңалтуды немесе банкроттықты басқарушы жүзеге асыруды жалғастырады.</w:t>
      </w:r>
    </w:p>
    <w:bookmarkEnd w:id="91"/>
    <w:bookmarkStart w:name="z1112" w:id="92"/>
    <w:p>
      <w:pPr>
        <w:spacing w:after="0"/>
        <w:ind w:left="0"/>
        <w:jc w:val="both"/>
      </w:pPr>
      <w:r>
        <w:rPr>
          <w:rFonts w:ascii="Times New Roman"/>
          <w:b w:val="false"/>
          <w:i w:val="false"/>
          <w:color w:val="000000"/>
          <w:sz w:val="28"/>
        </w:rPr>
        <w:t>
      12. Әкімші уәкілетті орган айқындаған тәртіппен өз біліктілігін арттыруға міндетті.</w:t>
      </w:r>
    </w:p>
    <w:bookmarkEnd w:id="92"/>
    <w:p>
      <w:pPr>
        <w:spacing w:after="0"/>
        <w:ind w:left="0"/>
        <w:jc w:val="both"/>
      </w:pPr>
      <w:r>
        <w:rPr>
          <w:rFonts w:ascii="Times New Roman"/>
          <w:b w:val="false"/>
          <w:i w:val="false"/>
          <w:color w:val="000000"/>
          <w:sz w:val="28"/>
        </w:rPr>
        <w:t>
      Біліктілікті арттыру туралы растаушы құжаттарды ұсыну үш жылда бір рет жүзеге асырылады. Мерзімді есептеу әкімші қызметін жүзеге асыру құқығы бар тұлғалар хабарламаларының тізіліміне хабарлама енгізілген жылдан кейінгі жылдан басталады.</w:t>
      </w:r>
    </w:p>
    <w:p>
      <w:pPr>
        <w:spacing w:after="0"/>
        <w:ind w:left="0"/>
        <w:jc w:val="both"/>
      </w:pPr>
      <w:r>
        <w:rPr>
          <w:rFonts w:ascii="Times New Roman"/>
          <w:b w:val="false"/>
          <w:i w:val="false"/>
          <w:color w:val="000000"/>
          <w:sz w:val="28"/>
        </w:rPr>
        <w:t>
      Осы тармақта көрсетілген құжаттарды ұсыну мерзімі – біліктілікті арттыру аяқталған жыл ішінде болады.</w:t>
      </w:r>
    </w:p>
    <w:bookmarkStart w:name="z1113" w:id="93"/>
    <w:p>
      <w:pPr>
        <w:spacing w:after="0"/>
        <w:ind w:left="0"/>
        <w:jc w:val="both"/>
      </w:pPr>
      <w:r>
        <w:rPr>
          <w:rFonts w:ascii="Times New Roman"/>
          <w:b w:val="false"/>
          <w:i w:val="false"/>
          <w:color w:val="000000"/>
          <w:sz w:val="28"/>
        </w:rPr>
        <w:t>
      13. Әкімші уәкілетті орган айқындаған тәртіппен уәкілетті органмен және өзге де тұлғалармен өзара іс-қимылды электрондық тәсілмен жүзеге асыруға құқылы.</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2" w:id="94"/>
    <w:p>
      <w:pPr>
        <w:spacing w:after="0"/>
        <w:ind w:left="0"/>
        <w:jc w:val="left"/>
      </w:pPr>
      <w:r>
        <w:rPr>
          <w:rFonts w:ascii="Times New Roman"/>
          <w:b/>
          <w:i w:val="false"/>
          <w:color w:val="000000"/>
        </w:rPr>
        <w:t xml:space="preserve"> 13-бап. Әкімшінің сыйақысы</w:t>
      </w:r>
    </w:p>
    <w:bookmarkEnd w:id="94"/>
    <w:bookmarkStart w:name="z103" w:id="95"/>
    <w:p>
      <w:pPr>
        <w:spacing w:after="0"/>
        <w:ind w:left="0"/>
        <w:jc w:val="both"/>
      </w:pPr>
      <w:r>
        <w:rPr>
          <w:rFonts w:ascii="Times New Roman"/>
          <w:b w:val="false"/>
          <w:i w:val="false"/>
          <w:color w:val="000000"/>
          <w:sz w:val="28"/>
        </w:rPr>
        <w:t>
      1. Уақытша әкімшінің және уақытша басқарушының негізгі сыйақысы оңалту рәсімін қолдану немесе банкрот деп тану туралы сотқа өтініш берген борышкердің немесе кредитордың қаражаты есебінен төленеді.</w:t>
      </w:r>
    </w:p>
    <w:bookmarkEnd w:id="95"/>
    <w:p>
      <w:pPr>
        <w:spacing w:after="0"/>
        <w:ind w:left="0"/>
        <w:jc w:val="both"/>
      </w:pPr>
      <w:r>
        <w:rPr>
          <w:rFonts w:ascii="Times New Roman"/>
          <w:b w:val="false"/>
          <w:i w:val="false"/>
          <w:color w:val="000000"/>
          <w:sz w:val="28"/>
        </w:rPr>
        <w:t>
      Негізгі сыйақының мөлшері борышкер немесе кредитор мен әкімші қызметін жүзеге асыру құқығы бар тұлға арасында жасалған, уақытша әкімшінің немесе уақытша басқарушының өкілеттіктерін жүзеге асыру туралы келісімде айқындалады және уәкілетті орган белгілеген ең төмен шектен төмен болмайды.</w:t>
      </w:r>
    </w:p>
    <w:p>
      <w:pPr>
        <w:spacing w:after="0"/>
        <w:ind w:left="0"/>
        <w:jc w:val="both"/>
      </w:pPr>
      <w:r>
        <w:rPr>
          <w:rFonts w:ascii="Times New Roman"/>
          <w:b w:val="false"/>
          <w:i w:val="false"/>
          <w:color w:val="000000"/>
          <w:sz w:val="28"/>
        </w:rPr>
        <w:t>
      Осы тармақтың екінші бөлігінде көзделген келісім оңалту рәсімін қолдану немесе банкрот деп тану туралы сотқа өтініш берілгенге дейін жасалады және оңалту немесе банкроттық туралы іс қозғау туралы сот ұйғарымы шығарылған күннен бастап күшіне енеді.</w:t>
      </w:r>
    </w:p>
    <w:p>
      <w:pPr>
        <w:spacing w:after="0"/>
        <w:ind w:left="0"/>
        <w:jc w:val="both"/>
      </w:pPr>
      <w:r>
        <w:rPr>
          <w:rFonts w:ascii="Times New Roman"/>
          <w:b w:val="false"/>
          <w:i w:val="false"/>
          <w:color w:val="000000"/>
          <w:sz w:val="28"/>
        </w:rPr>
        <w:t>
      Борышкер немесе кредитор уақытша әкімшінің немесе уақытша басқарушының негізгі сыйақысының мөлшерін уәкілетті орган белгілеген ең төмен шектен жоғары белгілеуге құқылы.</w:t>
      </w:r>
    </w:p>
    <w:p>
      <w:pPr>
        <w:spacing w:after="0"/>
        <w:ind w:left="0"/>
        <w:jc w:val="both"/>
      </w:pPr>
      <w:r>
        <w:rPr>
          <w:rFonts w:ascii="Times New Roman"/>
          <w:b w:val="false"/>
          <w:i w:val="false"/>
          <w:color w:val="000000"/>
          <w:sz w:val="28"/>
        </w:rPr>
        <w:t>
      Оңалту рәсімі немесе банкроттық рәсімі қолданылған жағдайда, уақытша әкімшіге немесе уақытша басқарушыға негізгі сыйақы төлеген кредиторға төленген қаражат мөлшеріндегі сома борышкердің мүлкі есебінен өтеледі.</w:t>
      </w:r>
    </w:p>
    <w:bookmarkStart w:name="z1114" w:id="96"/>
    <w:p>
      <w:pPr>
        <w:spacing w:after="0"/>
        <w:ind w:left="0"/>
        <w:jc w:val="both"/>
      </w:pPr>
      <w:r>
        <w:rPr>
          <w:rFonts w:ascii="Times New Roman"/>
          <w:b w:val="false"/>
          <w:i w:val="false"/>
          <w:color w:val="000000"/>
          <w:sz w:val="28"/>
        </w:rPr>
        <w:t>
      Егер салықтар және кедендік төлемдер бойынша кредитор, мемлекеттік орган немесе мемлекет қатысатын заңды тұлға өтініш беруші болып табылса, онда уақытша басқарушының негізгі сыйақысын төлеу:</w:t>
      </w:r>
    </w:p>
    <w:bookmarkEnd w:id="96"/>
    <w:p>
      <w:pPr>
        <w:spacing w:after="0"/>
        <w:ind w:left="0"/>
        <w:jc w:val="both"/>
      </w:pPr>
      <w:r>
        <w:rPr>
          <w:rFonts w:ascii="Times New Roman"/>
          <w:b w:val="false"/>
          <w:i w:val="false"/>
          <w:color w:val="000000"/>
          <w:sz w:val="28"/>
        </w:rPr>
        <w:t xml:space="preserve">
      1) егер банкроттық рәсімін жүргізу барысында жиынтығында осы Заңның </w:t>
      </w:r>
      <w:r>
        <w:rPr>
          <w:rFonts w:ascii="Times New Roman"/>
          <w:b w:val="false"/>
          <w:i w:val="false"/>
          <w:color w:val="000000"/>
          <w:sz w:val="28"/>
        </w:rPr>
        <w:t>110-бабының</w:t>
      </w:r>
      <w:r>
        <w:rPr>
          <w:rFonts w:ascii="Times New Roman"/>
          <w:b w:val="false"/>
          <w:i w:val="false"/>
          <w:color w:val="000000"/>
          <w:sz w:val="28"/>
        </w:rPr>
        <w:t xml:space="preserve"> 2-тармағында көзделген мән-жайлар анықталса – осы Заңның </w:t>
      </w:r>
      <w:r>
        <w:rPr>
          <w:rFonts w:ascii="Times New Roman"/>
          <w:b w:val="false"/>
          <w:i w:val="false"/>
          <w:color w:val="000000"/>
          <w:sz w:val="28"/>
        </w:rPr>
        <w:t>110-бабының</w:t>
      </w:r>
      <w:r>
        <w:rPr>
          <w:rFonts w:ascii="Times New Roman"/>
          <w:b w:val="false"/>
          <w:i w:val="false"/>
          <w:color w:val="000000"/>
          <w:sz w:val="28"/>
        </w:rPr>
        <w:t xml:space="preserve"> 3-тармағына сәйкес уәкілетті орган белгілеген ең төмен шек мөлшерінде;</w:t>
      </w:r>
    </w:p>
    <w:p>
      <w:pPr>
        <w:spacing w:after="0"/>
        <w:ind w:left="0"/>
        <w:jc w:val="both"/>
      </w:pPr>
      <w:r>
        <w:rPr>
          <w:rFonts w:ascii="Times New Roman"/>
          <w:b w:val="false"/>
          <w:i w:val="false"/>
          <w:color w:val="000000"/>
          <w:sz w:val="28"/>
        </w:rPr>
        <w:t xml:space="preserve">
      2) егер банкроттық рәсімін жүргізу барысында жиынтығында осы Заңның </w:t>
      </w:r>
      <w:r>
        <w:rPr>
          <w:rFonts w:ascii="Times New Roman"/>
          <w:b w:val="false"/>
          <w:i w:val="false"/>
          <w:color w:val="000000"/>
          <w:sz w:val="28"/>
        </w:rPr>
        <w:t>110-бабының</w:t>
      </w:r>
      <w:r>
        <w:rPr>
          <w:rFonts w:ascii="Times New Roman"/>
          <w:b w:val="false"/>
          <w:i w:val="false"/>
          <w:color w:val="000000"/>
          <w:sz w:val="28"/>
        </w:rPr>
        <w:t xml:space="preserve"> 2-тармағында көзделген мән-жайлар анықталмаса, уәкілетті орган белгілеген ең төмен шек мөлшерінде борышкердің мүлкі есебінен жүзеге асырылады.</w:t>
      </w:r>
    </w:p>
    <w:bookmarkStart w:name="z1115" w:id="97"/>
    <w:p>
      <w:pPr>
        <w:spacing w:after="0"/>
        <w:ind w:left="0"/>
        <w:jc w:val="both"/>
      </w:pPr>
      <w:r>
        <w:rPr>
          <w:rFonts w:ascii="Times New Roman"/>
          <w:b w:val="false"/>
          <w:i w:val="false"/>
          <w:color w:val="000000"/>
          <w:sz w:val="28"/>
        </w:rPr>
        <w:t>
      2. Банкроттықты басқарушының негізгі сыйақысының ең төмен және ең жоғары шектерін уәкілетті орган белгілейді.</w:t>
      </w:r>
    </w:p>
    <w:bookmarkEnd w:id="97"/>
    <w:p>
      <w:pPr>
        <w:spacing w:after="0"/>
        <w:ind w:left="0"/>
        <w:jc w:val="both"/>
      </w:pPr>
      <w:r>
        <w:rPr>
          <w:rFonts w:ascii="Times New Roman"/>
          <w:b w:val="false"/>
          <w:i w:val="false"/>
          <w:color w:val="000000"/>
          <w:sz w:val="28"/>
        </w:rPr>
        <w:t>
      Банкроттықты басқарушының негізгі сыйақысының мөлшерін уәкілетті орган белгілеген шекте кредиторлар жиналысы айқындайды.</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84-бабының</w:t>
      </w:r>
      <w:r>
        <w:rPr>
          <w:rFonts w:ascii="Times New Roman"/>
          <w:b w:val="false"/>
          <w:i w:val="false"/>
          <w:color w:val="000000"/>
          <w:sz w:val="28"/>
        </w:rPr>
        <w:t xml:space="preserve"> 1-тармағында белгіленген рәсімді жүргізу мерзімінен асып кеткен кезде банкроттықты басқарушының негізгі сыйақысы азайтылуға жатады және:</w:t>
      </w:r>
    </w:p>
    <w:p>
      <w:pPr>
        <w:spacing w:after="0"/>
        <w:ind w:left="0"/>
        <w:jc w:val="both"/>
      </w:pPr>
      <w:r>
        <w:rPr>
          <w:rFonts w:ascii="Times New Roman"/>
          <w:b w:val="false"/>
          <w:i w:val="false"/>
          <w:color w:val="000000"/>
          <w:sz w:val="28"/>
        </w:rPr>
        <w:t>
      банкроттық рәсімін жүргізу мерзімі тоғыз айдан асқан айдан кейінгі айдан бастап – кредиторлар жиналысының шешімі негізінде белгіленген негізгі сыйақы мөлшерінің жетпіс бес пайызы;</w:t>
      </w:r>
    </w:p>
    <w:p>
      <w:pPr>
        <w:spacing w:after="0"/>
        <w:ind w:left="0"/>
        <w:jc w:val="both"/>
      </w:pPr>
      <w:r>
        <w:rPr>
          <w:rFonts w:ascii="Times New Roman"/>
          <w:b w:val="false"/>
          <w:i w:val="false"/>
          <w:color w:val="000000"/>
          <w:sz w:val="28"/>
        </w:rPr>
        <w:t>
      банкроттық рәсімін жүргізу мерзімі екі жылдан асқан айдан кейінгі айдан бастап – кредиторлар жиналысының шешімі негізінде белгіленген негізгі сыйақы мөлшерінің елу пайызы мөлшерінде төленеді.</w:t>
      </w:r>
    </w:p>
    <w:p>
      <w:pPr>
        <w:spacing w:after="0"/>
        <w:ind w:left="0"/>
        <w:jc w:val="both"/>
      </w:pPr>
      <w:r>
        <w:rPr>
          <w:rFonts w:ascii="Times New Roman"/>
          <w:b w:val="false"/>
          <w:i w:val="false"/>
          <w:color w:val="000000"/>
          <w:sz w:val="28"/>
        </w:rPr>
        <w:t>
      Оңалтуды басқарушының негізгі сыйақысының мөлшерін кредиторлар жиналысы айқындайды.</w:t>
      </w:r>
    </w:p>
    <w:bookmarkStart w:name="z1116" w:id="98"/>
    <w:p>
      <w:pPr>
        <w:spacing w:after="0"/>
        <w:ind w:left="0"/>
        <w:jc w:val="both"/>
      </w:pPr>
      <w:r>
        <w:rPr>
          <w:rFonts w:ascii="Times New Roman"/>
          <w:b w:val="false"/>
          <w:i w:val="false"/>
          <w:color w:val="000000"/>
          <w:sz w:val="28"/>
        </w:rPr>
        <w:t>
      3. Банкроттықты басқарушыға қосымша сыйақы:</w:t>
      </w:r>
    </w:p>
    <w:bookmarkEnd w:id="98"/>
    <w:p>
      <w:pPr>
        <w:spacing w:after="0"/>
        <w:ind w:left="0"/>
        <w:jc w:val="both"/>
      </w:pPr>
      <w:r>
        <w:rPr>
          <w:rFonts w:ascii="Times New Roman"/>
          <w:b w:val="false"/>
          <w:i w:val="false"/>
          <w:color w:val="000000"/>
          <w:sz w:val="28"/>
        </w:rPr>
        <w:t>
      1) кредиторлар талаптарының тізіліміне енгізілген кредиторлар талаптарының жиырма бес пайызынан аз қанағаттандырылған жағдайда – талаптарды қанағаттандыруға бағытталған соманың бір пайызы мөлшерінде;</w:t>
      </w:r>
    </w:p>
    <w:p>
      <w:pPr>
        <w:spacing w:after="0"/>
        <w:ind w:left="0"/>
        <w:jc w:val="both"/>
      </w:pPr>
      <w:r>
        <w:rPr>
          <w:rFonts w:ascii="Times New Roman"/>
          <w:b w:val="false"/>
          <w:i w:val="false"/>
          <w:color w:val="000000"/>
          <w:sz w:val="28"/>
        </w:rPr>
        <w:t>
      2) кредиторлар талаптарының тізіліміне енгізілген кредиторлар талаптарының жиырма бестен елу пайызына дейін қанағаттандырылған жағдайда – талаптарды қанағаттандыруға бағытталған соманың екі пайызы мөлшерінде;</w:t>
      </w:r>
    </w:p>
    <w:p>
      <w:pPr>
        <w:spacing w:after="0"/>
        <w:ind w:left="0"/>
        <w:jc w:val="both"/>
      </w:pPr>
      <w:r>
        <w:rPr>
          <w:rFonts w:ascii="Times New Roman"/>
          <w:b w:val="false"/>
          <w:i w:val="false"/>
          <w:color w:val="000000"/>
          <w:sz w:val="28"/>
        </w:rPr>
        <w:t>
      3) кредиторлар талаптарының тізіліміне енгізілген кредиторлар талаптарының елуден жетпіс бес пайызына дейін қанағаттандырылған жағдайда – талаптарды қанағаттандыруға бағытталған соманың үш пайызы мөлшерінде;</w:t>
      </w:r>
    </w:p>
    <w:p>
      <w:pPr>
        <w:spacing w:after="0"/>
        <w:ind w:left="0"/>
        <w:jc w:val="both"/>
      </w:pPr>
      <w:r>
        <w:rPr>
          <w:rFonts w:ascii="Times New Roman"/>
          <w:b w:val="false"/>
          <w:i w:val="false"/>
          <w:color w:val="000000"/>
          <w:sz w:val="28"/>
        </w:rPr>
        <w:t>
      4) кредиторлар талаптарының тізіліміне енгізілген кредиторлар талаптарының жетпіс бес пайызынан жоғары қанағаттандырылған жағдайда – талаптарды қанағаттандыруға бағытталған соманың төрт пайызы мөлшерінде борышкердің мүлкінен төленеді.</w:t>
      </w:r>
    </w:p>
    <w:p>
      <w:pPr>
        <w:spacing w:after="0"/>
        <w:ind w:left="0"/>
        <w:jc w:val="both"/>
      </w:pPr>
      <w:r>
        <w:rPr>
          <w:rFonts w:ascii="Times New Roman"/>
          <w:b w:val="false"/>
          <w:i w:val="false"/>
          <w:color w:val="000000"/>
          <w:sz w:val="28"/>
        </w:rPr>
        <w:t>
      Егер осы тармақтың үшінші бөлігінде өзгеше белгіленбесе, осы тармақтың мақсаттары үшін кредиторлар талаптарының тізіліміне енгізілген кредиторлардың талаптары деп тізілімнің екінші, үшінші, төртінші және бесінші кезектеріне жатқызылған талаптар түсініледі.</w:t>
      </w:r>
    </w:p>
    <w:p>
      <w:pPr>
        <w:spacing w:after="0"/>
        <w:ind w:left="0"/>
        <w:jc w:val="both"/>
      </w:pPr>
      <w:r>
        <w:rPr>
          <w:rFonts w:ascii="Times New Roman"/>
          <w:b w:val="false"/>
          <w:i w:val="false"/>
          <w:color w:val="000000"/>
          <w:sz w:val="28"/>
        </w:rPr>
        <w:t xml:space="preserve">
      Банкроттықты басқарушының қосымша сыйақысын есептеу кезінде осы Заңның </w:t>
      </w:r>
      <w:r>
        <w:rPr>
          <w:rFonts w:ascii="Times New Roman"/>
          <w:b w:val="false"/>
          <w:i w:val="false"/>
          <w:color w:val="000000"/>
          <w:sz w:val="28"/>
        </w:rPr>
        <w:t>104-1-бабына</w:t>
      </w:r>
      <w:r>
        <w:rPr>
          <w:rFonts w:ascii="Times New Roman"/>
          <w:b w:val="false"/>
          <w:i w:val="false"/>
          <w:color w:val="000000"/>
          <w:sz w:val="28"/>
        </w:rPr>
        <w:t xml:space="preserve"> сәйкес қанағаттандырылған кепілді кредиторлар талаптарының мөлшері, сондай-ақ құрылтайшыны (қатысушыны) және (немесе) лауазымды адамды субсидиарлық жауаптылыққа тарту туралы сот актісінің орындалуы нәтижесінде банкроттың мүліктік массасына түскен сомалар есепке алынбайды.</w:t>
      </w:r>
    </w:p>
    <w:p>
      <w:pPr>
        <w:spacing w:after="0"/>
        <w:ind w:left="0"/>
        <w:jc w:val="both"/>
      </w:pPr>
      <w:r>
        <w:rPr>
          <w:rFonts w:ascii="Times New Roman"/>
          <w:b w:val="false"/>
          <w:i w:val="false"/>
          <w:color w:val="000000"/>
          <w:sz w:val="28"/>
        </w:rPr>
        <w:t>
      Банкроттықты басқарушының қосымша сыйақысы бірінші кезектегі кредиторлардың талаптары толық көлемде қанағаттандырылған жағдайда төленуге жатады.</w:t>
      </w:r>
    </w:p>
    <w:bookmarkStart w:name="z1117" w:id="99"/>
    <w:p>
      <w:pPr>
        <w:spacing w:after="0"/>
        <w:ind w:left="0"/>
        <w:jc w:val="both"/>
      </w:pPr>
      <w:r>
        <w:rPr>
          <w:rFonts w:ascii="Times New Roman"/>
          <w:b w:val="false"/>
          <w:i w:val="false"/>
          <w:color w:val="000000"/>
          <w:sz w:val="28"/>
        </w:rPr>
        <w:t>
      4. Банкроттықты басқарушы қосымша сыйақы сомасын есепке жатқызу үшін борышкердің арнайы банктік шотын ашуға міндетті.</w:t>
      </w:r>
    </w:p>
    <w:bookmarkEnd w:id="99"/>
    <w:p>
      <w:pPr>
        <w:spacing w:after="0"/>
        <w:ind w:left="0"/>
        <w:jc w:val="both"/>
      </w:pPr>
      <w:r>
        <w:rPr>
          <w:rFonts w:ascii="Times New Roman"/>
          <w:b w:val="false"/>
          <w:i w:val="false"/>
          <w:color w:val="000000"/>
          <w:sz w:val="28"/>
        </w:rPr>
        <w:t>
      Арнайы банктік шотқа түсетін ақша банкроттық рәсімін аяқтау туралы заңды күшіне енген сот ұйғарымы негізінде банкроттықты басқарушының қызметін жүзеге асырған тұлғаның алуына жатады.</w:t>
      </w:r>
    </w:p>
    <w:p>
      <w:pPr>
        <w:spacing w:after="0"/>
        <w:ind w:left="0"/>
        <w:jc w:val="both"/>
      </w:pPr>
      <w:r>
        <w:rPr>
          <w:rFonts w:ascii="Times New Roman"/>
          <w:b w:val="false"/>
          <w:i w:val="false"/>
          <w:color w:val="000000"/>
          <w:sz w:val="28"/>
        </w:rPr>
        <w:t>
      Арнайы шот осы тармақтың екінші бөлігінде көрсетілген ақша алынған күннен бастап үш жұмыс күні ішінде банкроттықты басқарушының қызметін жүзеге асырған тұлғаның өтініші бойынша жабылуға жатады.</w:t>
      </w:r>
    </w:p>
    <w:bookmarkStart w:name="z1118" w:id="100"/>
    <w:p>
      <w:pPr>
        <w:spacing w:after="0"/>
        <w:ind w:left="0"/>
        <w:jc w:val="both"/>
      </w:pPr>
      <w:r>
        <w:rPr>
          <w:rFonts w:ascii="Times New Roman"/>
          <w:b w:val="false"/>
          <w:i w:val="false"/>
          <w:color w:val="000000"/>
          <w:sz w:val="28"/>
        </w:rPr>
        <w:t>
      5. Оңалтуды басқарушының қосымша сыйақысы оңалту рәсімінің мақсаттарына қол жеткізілген жағдайда кредиторлар жиналысы айқындаған мөлшерде төленуге жатады.</w:t>
      </w:r>
    </w:p>
    <w:bookmarkEnd w:id="100"/>
    <w:bookmarkStart w:name="z1119" w:id="101"/>
    <w:p>
      <w:pPr>
        <w:spacing w:after="0"/>
        <w:ind w:left="0"/>
        <w:jc w:val="both"/>
      </w:pPr>
      <w:r>
        <w:rPr>
          <w:rFonts w:ascii="Times New Roman"/>
          <w:b w:val="false"/>
          <w:i w:val="false"/>
          <w:color w:val="000000"/>
          <w:sz w:val="28"/>
        </w:rPr>
        <w:t>
      6. Кредитор өзінің талаптарын қанағаттандыруға бағытталған қаражат есебінен банкроттықты басқарушыға сыйлықақы төлеуге құқылы. Сыйлықақының мөлшері мен оны төлеу тәртібін кредитор дербес айқындайды.</w:t>
      </w:r>
    </w:p>
    <w:bookmarkEnd w:id="1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5" w:id="102"/>
    <w:p>
      <w:pPr>
        <w:spacing w:after="0"/>
        <w:ind w:left="0"/>
        <w:jc w:val="left"/>
      </w:pPr>
      <w:r>
        <w:rPr>
          <w:rFonts w:ascii="Times New Roman"/>
          <w:b/>
          <w:i w:val="false"/>
          <w:color w:val="000000"/>
        </w:rPr>
        <w:t xml:space="preserve"> 14-бап. Қазақстан Республикасы Үкіметінің оңалту және банкроттық саласындағы құзыреті</w:t>
      </w:r>
    </w:p>
    <w:bookmarkEnd w:id="102"/>
    <w:p>
      <w:pPr>
        <w:spacing w:after="0"/>
        <w:ind w:left="0"/>
        <w:jc w:val="both"/>
      </w:pPr>
      <w:r>
        <w:rPr>
          <w:rFonts w:ascii="Times New Roman"/>
          <w:b w:val="false"/>
          <w:i w:val="false"/>
          <w:color w:val="000000"/>
          <w:sz w:val="28"/>
        </w:rPr>
        <w:t>
      Қазақстан Республикасының Үкіметі осы Заңда көзделген функцияларды және өзіне Қазақстан Республикасының Конституциясымен, заңдарымен және Қазақстан Республикасы Президентінің актілерімен жүктелген өзге де функцияларды орындайды.</w:t>
      </w:r>
    </w:p>
    <w:bookmarkStart w:name="z106" w:id="103"/>
    <w:p>
      <w:pPr>
        <w:spacing w:after="0"/>
        <w:ind w:left="0"/>
        <w:jc w:val="left"/>
      </w:pPr>
      <w:r>
        <w:rPr>
          <w:rFonts w:ascii="Times New Roman"/>
          <w:b/>
          <w:i w:val="false"/>
          <w:color w:val="000000"/>
        </w:rPr>
        <w:t xml:space="preserve"> 15-бап. Уәкiлеттi органның құзыретi</w:t>
      </w:r>
    </w:p>
    <w:bookmarkEnd w:id="103"/>
    <w:p>
      <w:pPr>
        <w:spacing w:after="0"/>
        <w:ind w:left="0"/>
        <w:jc w:val="both"/>
      </w:pPr>
      <w:r>
        <w:rPr>
          <w:rFonts w:ascii="Times New Roman"/>
          <w:b w:val="false"/>
          <w:i w:val="false"/>
          <w:color w:val="000000"/>
          <w:sz w:val="28"/>
        </w:rPr>
        <w:t>
             Уәкiлеттi орган:</w:t>
      </w:r>
    </w:p>
    <w:p>
      <w:pPr>
        <w:spacing w:after="0"/>
        <w:ind w:left="0"/>
        <w:jc w:val="both"/>
      </w:pPr>
      <w:r>
        <w:rPr>
          <w:rFonts w:ascii="Times New Roman"/>
          <w:b w:val="false"/>
          <w:i w:val="false"/>
          <w:color w:val="000000"/>
          <w:sz w:val="28"/>
        </w:rPr>
        <w:t>
      1) әкімші қызметін жүзеге асыруға құқығы бар адамдар хабарламалары тізілімін жүргізеді;</w:t>
      </w:r>
    </w:p>
    <w:p>
      <w:pPr>
        <w:spacing w:after="0"/>
        <w:ind w:left="0"/>
        <w:jc w:val="both"/>
      </w:pPr>
      <w:r>
        <w:rPr>
          <w:rFonts w:ascii="Times New Roman"/>
          <w:b w:val="false"/>
          <w:i w:val="false"/>
          <w:color w:val="000000"/>
          <w:sz w:val="28"/>
        </w:rPr>
        <w:t>
      1-1) әкімші қызметін жүзеге асыру құқығы бар түлғалардың тізімін уәкілетті органның интернет-ресурсында орналастырады;</w:t>
      </w:r>
    </w:p>
    <w:p>
      <w:pPr>
        <w:spacing w:after="0"/>
        <w:ind w:left="0"/>
        <w:jc w:val="both"/>
      </w:pPr>
      <w:r>
        <w:rPr>
          <w:rFonts w:ascii="Times New Roman"/>
          <w:b w:val="false"/>
          <w:i w:val="false"/>
          <w:color w:val="000000"/>
          <w:sz w:val="28"/>
        </w:rPr>
        <w:t>
      1-2) салықтар және кедендік төлемдер бойынша кредитор, мемлекеттік орган немесе мемлекет қатысатын заңды тұлға таңдаған тұлғаны уақытша басқарушы етіп тағайындайды;</w:t>
      </w:r>
    </w:p>
    <w:p>
      <w:pPr>
        <w:spacing w:after="0"/>
        <w:ind w:left="0"/>
        <w:jc w:val="both"/>
      </w:pPr>
      <w:r>
        <w:rPr>
          <w:rFonts w:ascii="Times New Roman"/>
          <w:b w:val="false"/>
          <w:i w:val="false"/>
          <w:color w:val="000000"/>
          <w:sz w:val="28"/>
        </w:rPr>
        <w:t>
      1-3) егер салықтар және кедендік төлемдер бойынша кредитор, мемлекеттік орган немесе мемлекет қатысатын заңды тұлға өтініш беруші болып табылса, уақытша басқарушыны таңдау қағидаларын әзірлейді және бекітеді;</w:t>
      </w:r>
    </w:p>
    <w:p>
      <w:pPr>
        <w:spacing w:after="0"/>
        <w:ind w:left="0"/>
        <w:jc w:val="both"/>
      </w:pPr>
      <w:r>
        <w:rPr>
          <w:rFonts w:ascii="Times New Roman"/>
          <w:b w:val="false"/>
          <w:i w:val="false"/>
          <w:color w:val="000000"/>
          <w:sz w:val="28"/>
        </w:rPr>
        <w:t>
      2) кредиторлар жиналысы ұсынған кандидатураны оңалтуды және банкроттықты басқарушы етіп тағайындайды;</w:t>
      </w:r>
    </w:p>
    <w:p>
      <w:pPr>
        <w:spacing w:after="0"/>
        <w:ind w:left="0"/>
        <w:jc w:val="both"/>
      </w:pPr>
      <w:r>
        <w:rPr>
          <w:rFonts w:ascii="Times New Roman"/>
          <w:b w:val="false"/>
          <w:i w:val="false"/>
          <w:color w:val="000000"/>
          <w:sz w:val="28"/>
        </w:rPr>
        <w:t>
      3) оңалтуды және банкроттықты басқарушыны шеттетеді;</w:t>
      </w:r>
    </w:p>
    <w:p>
      <w:pPr>
        <w:spacing w:after="0"/>
        <w:ind w:left="0"/>
        <w:jc w:val="both"/>
      </w:pPr>
      <w:r>
        <w:rPr>
          <w:rFonts w:ascii="Times New Roman"/>
          <w:b w:val="false"/>
          <w:i w:val="false"/>
          <w:color w:val="000000"/>
          <w:sz w:val="28"/>
        </w:rPr>
        <w:t>
      4) Қазақстан Республикасының оңалту және банкроттық туралы заңнамасының сақталуына мемлекеттік бақылауды жүзеге асырады;</w:t>
      </w:r>
    </w:p>
    <w:p>
      <w:pPr>
        <w:spacing w:after="0"/>
        <w:ind w:left="0"/>
        <w:jc w:val="both"/>
      </w:pPr>
      <w:r>
        <w:rPr>
          <w:rFonts w:ascii="Times New Roman"/>
          <w:b w:val="false"/>
          <w:i w:val="false"/>
          <w:color w:val="000000"/>
          <w:sz w:val="28"/>
        </w:rPr>
        <w:t>
      5) оңалтуды басқарушының оңалту рәсiмiнің жүзеге асырылу барысы туралы, уақытша басқарушының, банкроттықты басқарушының банкроттық рәсiмiнің жүргiзілу барысы туралы ағымдағы ақпаратын қарайды;</w:t>
      </w:r>
    </w:p>
    <w:p>
      <w:pPr>
        <w:spacing w:after="0"/>
        <w:ind w:left="0"/>
        <w:jc w:val="both"/>
      </w:pPr>
      <w:r>
        <w:rPr>
          <w:rFonts w:ascii="Times New Roman"/>
          <w:b w:val="false"/>
          <w:i w:val="false"/>
          <w:color w:val="000000"/>
          <w:sz w:val="28"/>
        </w:rPr>
        <w:t>
      6) оңалтуды және банкроттықты басқарушылардың қорытынды есебiнiң нысандарын бекiтедi;</w:t>
      </w:r>
    </w:p>
    <w:p>
      <w:pPr>
        <w:spacing w:after="0"/>
        <w:ind w:left="0"/>
        <w:jc w:val="both"/>
      </w:pPr>
      <w:r>
        <w:rPr>
          <w:rFonts w:ascii="Times New Roman"/>
          <w:b w:val="false"/>
          <w:i w:val="false"/>
          <w:color w:val="000000"/>
          <w:sz w:val="28"/>
        </w:rPr>
        <w:t>
      7) санацияға қатысушыдан растайтын құжаттарды сұратады;</w:t>
      </w:r>
    </w:p>
    <w:p>
      <w:pPr>
        <w:spacing w:after="0"/>
        <w:ind w:left="0"/>
        <w:jc w:val="both"/>
      </w:pPr>
      <w:r>
        <w:rPr>
          <w:rFonts w:ascii="Times New Roman"/>
          <w:b w:val="false"/>
          <w:i w:val="false"/>
          <w:color w:val="000000"/>
          <w:sz w:val="28"/>
        </w:rPr>
        <w:t>
      8) борышкердiң мүлкiн сату бойынша электрондық аукционды өткізу тәртiбiнiң сақталуын бақылауды жүзеге асырады;</w:t>
      </w:r>
    </w:p>
    <w:p>
      <w:pPr>
        <w:spacing w:after="0"/>
        <w:ind w:left="0"/>
        <w:jc w:val="both"/>
      </w:pPr>
      <w:r>
        <w:rPr>
          <w:rFonts w:ascii="Times New Roman"/>
          <w:b w:val="false"/>
          <w:i w:val="false"/>
          <w:color w:val="000000"/>
          <w:sz w:val="28"/>
        </w:rPr>
        <w:t>
      9) осы Заңда көзделген жағдайда банкроттың мүлкін уақытша басқарушының сатуын келіседі;</w:t>
      </w:r>
    </w:p>
    <w:p>
      <w:pPr>
        <w:spacing w:after="0"/>
        <w:ind w:left="0"/>
        <w:jc w:val="both"/>
      </w:pPr>
      <w:r>
        <w:rPr>
          <w:rFonts w:ascii="Times New Roman"/>
          <w:b w:val="false"/>
          <w:i w:val="false"/>
          <w:color w:val="000000"/>
          <w:sz w:val="28"/>
        </w:rPr>
        <w:t>
      10) құқық қорғау органдарына әдейі банкроттық белгілерінің болуын көрсететін қолда бар деректер туралы хабарлайды;</w:t>
      </w:r>
    </w:p>
    <w:p>
      <w:pPr>
        <w:spacing w:after="0"/>
        <w:ind w:left="0"/>
        <w:jc w:val="both"/>
      </w:pPr>
      <w:r>
        <w:rPr>
          <w:rFonts w:ascii="Times New Roman"/>
          <w:b w:val="false"/>
          <w:i w:val="false"/>
          <w:color w:val="000000"/>
          <w:sz w:val="28"/>
        </w:rPr>
        <w:t>
      11) әкiмшiнiң әрекеттерiне (әрекетсіздігіне) шағымдарды қарайды;</w:t>
      </w:r>
    </w:p>
    <w:p>
      <w:pPr>
        <w:spacing w:after="0"/>
        <w:ind w:left="0"/>
        <w:jc w:val="both"/>
      </w:pPr>
      <w:r>
        <w:rPr>
          <w:rFonts w:ascii="Times New Roman"/>
          <w:b w:val="false"/>
          <w:i w:val="false"/>
          <w:color w:val="000000"/>
          <w:sz w:val="28"/>
        </w:rPr>
        <w:t>
      12) осы Заңның 7-бабында көрсетiлген мән-жайлар кезінде жасалған мәмiлелердi анықтау бойынша шаралар қолданады;</w:t>
      </w:r>
    </w:p>
    <w:p>
      <w:pPr>
        <w:spacing w:after="0"/>
        <w:ind w:left="0"/>
        <w:jc w:val="both"/>
      </w:pPr>
      <w:r>
        <w:rPr>
          <w:rFonts w:ascii="Times New Roman"/>
          <w:b w:val="false"/>
          <w:i w:val="false"/>
          <w:color w:val="000000"/>
          <w:sz w:val="28"/>
        </w:rPr>
        <w:t>
      13) әкімші қызметін жүзеге асыру құқығы бар тұлғалардың тізімін уәкілетті органның интернет-ресурсында орналастыру, оңалтуды және банкроттықты басқарушыларды тағайындау мен шеттету қағидаларын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15) мемлекеттiк органдардан, заңды тұлғалардан және олардың лауазымды адамдарынан оңалту немесе банкроттық рәсімі қолданылған борышкерлер туралы ақпаратты сұратады және алады;</w:t>
      </w:r>
    </w:p>
    <w:p>
      <w:pPr>
        <w:spacing w:after="0"/>
        <w:ind w:left="0"/>
        <w:jc w:val="both"/>
      </w:pPr>
      <w:r>
        <w:rPr>
          <w:rFonts w:ascii="Times New Roman"/>
          <w:b w:val="false"/>
          <w:i w:val="false"/>
          <w:color w:val="000000"/>
          <w:sz w:val="28"/>
        </w:rPr>
        <w:t>
      16) уақытша және банкроттықты басқарушыларға банкрот деп тану туралы заңды күшіне енген сот шешімі бар тұлғаның банктік шоттарының бар-жоғы және олардың нөмірлері туралы, осы шоттардағы ақшаның қалдықтары мен қозғалысы туралы ақпаратты ұсынады;</w:t>
      </w:r>
    </w:p>
    <w:p>
      <w:pPr>
        <w:spacing w:after="0"/>
        <w:ind w:left="0"/>
        <w:jc w:val="both"/>
      </w:pPr>
      <w:r>
        <w:rPr>
          <w:rFonts w:ascii="Times New Roman"/>
          <w:b w:val="false"/>
          <w:i w:val="false"/>
          <w:color w:val="000000"/>
          <w:sz w:val="28"/>
        </w:rPr>
        <w:t>
      17) осы Заңды бұзушылықтар анықталған жағдайда әкімшінің шешiмдерi мен әрекеттерiн (әрекетсiздiгiн) сотта даулайды;</w:t>
      </w:r>
    </w:p>
    <w:p>
      <w:pPr>
        <w:spacing w:after="0"/>
        <w:ind w:left="0"/>
        <w:jc w:val="both"/>
      </w:pPr>
      <w:r>
        <w:rPr>
          <w:rFonts w:ascii="Times New Roman"/>
          <w:b w:val="false"/>
          <w:i w:val="false"/>
          <w:color w:val="000000"/>
          <w:sz w:val="28"/>
        </w:rPr>
        <w:t>
      18) Қазақстан Республикасының ақпараттандыру туралы заңнамасына сәйкес ақпараттық жүйелердi қолдана отырып, электрондық қызметтер көрсетедi;</w:t>
      </w:r>
    </w:p>
    <w:p>
      <w:pPr>
        <w:spacing w:after="0"/>
        <w:ind w:left="0"/>
        <w:jc w:val="both"/>
      </w:pPr>
      <w:r>
        <w:rPr>
          <w:rFonts w:ascii="Times New Roman"/>
          <w:b w:val="false"/>
          <w:i w:val="false"/>
          <w:color w:val="000000"/>
          <w:sz w:val="28"/>
        </w:rPr>
        <w:t>
      19) заңда белгiленген жағдайларда және тәртiппен әкiмшiлiк құқық бұзушылықтар туралы хаттамалар жасайды және олар туралы iстердi қарайды, өз құзыретi шегiнде әкiмшiлiк жазалар қолданады;</w:t>
      </w:r>
    </w:p>
    <w:p>
      <w:pPr>
        <w:spacing w:after="0"/>
        <w:ind w:left="0"/>
        <w:jc w:val="both"/>
      </w:pPr>
      <w:r>
        <w:rPr>
          <w:rFonts w:ascii="Times New Roman"/>
          <w:b w:val="false"/>
          <w:i w:val="false"/>
          <w:color w:val="000000"/>
          <w:sz w:val="28"/>
        </w:rPr>
        <w:t xml:space="preserve">
      20) 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p>
      <w:pPr>
        <w:spacing w:after="0"/>
        <w:ind w:left="0"/>
        <w:jc w:val="both"/>
      </w:pPr>
      <w:r>
        <w:rPr>
          <w:rFonts w:ascii="Times New Roman"/>
          <w:b w:val="false"/>
          <w:i w:val="false"/>
          <w:color w:val="000000"/>
          <w:sz w:val="28"/>
        </w:rPr>
        <w:t>
      21) өз құзыреті шегінде берешекті қайта құрылымдау, оңалту, банкроттық және банкроттық рәсімін қозғамай тарату рәсімдерін енгізу, жүргізу және тоқтату бойынша түсіндірме мен комментарийлер береді;</w:t>
      </w:r>
    </w:p>
    <w:p>
      <w:pPr>
        <w:spacing w:after="0"/>
        <w:ind w:left="0"/>
        <w:jc w:val="both"/>
      </w:pPr>
      <w:r>
        <w:rPr>
          <w:rFonts w:ascii="Times New Roman"/>
          <w:b w:val="false"/>
          <w:i w:val="false"/>
          <w:color w:val="000000"/>
          <w:sz w:val="28"/>
        </w:rPr>
        <w:t>
      22) уақытша әкімшінің, уақытша басқарушының және оңалтуды басқарушының борышкердің қаржылық орнықтылығы туралы, сондай-ақ оңалту жоспарында көзделген іс-шаралардың іске асырылуы ескеріле отырып, банкроттықты басқарушының борышкердің қаржылық орнықтылығы туралы қорытындысының үлгілік нысандарын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23-1) алып тасталды - ҚР 29.03.2016 </w:t>
      </w:r>
      <w:r>
        <w:rPr>
          <w:rFonts w:ascii="Times New Roman"/>
          <w:b w:val="false"/>
          <w:i w:val="false"/>
          <w:color w:val="000000"/>
          <w:sz w:val="28"/>
        </w:rPr>
        <w:t>№ 479-V</w:t>
      </w:r>
      <w:r>
        <w:rPr>
          <w:rFonts w:ascii="Times New Roman"/>
          <w:b w:val="false"/>
          <w:i w:val="false"/>
          <w:color w:val="000000"/>
          <w:sz w:val="28"/>
        </w:rPr>
        <w:t xml:space="preserve"> Заңымен (алғашқы ресми жарияланған күнінен кейін күнтізбелік жиырма бір күн өткен соң қолданысқа енгізіледі);</w:t>
      </w:r>
    </w:p>
    <w:p>
      <w:pPr>
        <w:spacing w:after="0"/>
        <w:ind w:left="0"/>
        <w:jc w:val="both"/>
      </w:pPr>
      <w:r>
        <w:rPr>
          <w:rFonts w:ascii="Times New Roman"/>
          <w:b w:val="false"/>
          <w:i w:val="false"/>
          <w:color w:val="000000"/>
          <w:sz w:val="28"/>
        </w:rPr>
        <w:t>
      23-2) біліктілік емтиханын өткізу қағидаларын әзірлейді және бекітеді;</w:t>
      </w:r>
    </w:p>
    <w:p>
      <w:pPr>
        <w:spacing w:after="0"/>
        <w:ind w:left="0"/>
        <w:jc w:val="both"/>
      </w:pPr>
      <w:r>
        <w:rPr>
          <w:rFonts w:ascii="Times New Roman"/>
          <w:b w:val="false"/>
          <w:i w:val="false"/>
          <w:color w:val="000000"/>
          <w:sz w:val="28"/>
        </w:rPr>
        <w:t>
      24) осы Заңда, Қазақстан Республикасының өзге де заңдарында, Қазақстан Республикасы Президентiнiң және Қазақстан Республикасы Үкiметiнiң актiлерiнде көзделген өзге де өкiлеттiктердi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07" w:id="104"/>
    <w:p>
      <w:pPr>
        <w:spacing w:after="0"/>
        <w:ind w:left="0"/>
        <w:jc w:val="left"/>
      </w:pPr>
      <w:r>
        <w:rPr>
          <w:rFonts w:ascii="Times New Roman"/>
          <w:b/>
          <w:i w:val="false"/>
          <w:color w:val="000000"/>
        </w:rPr>
        <w:t xml:space="preserve"> 16-бап. Уәкілетті органның мемлекеттік органдармен өзара іс-қимылы</w:t>
      </w:r>
    </w:p>
    <w:bookmarkEnd w:id="104"/>
    <w:bookmarkStart w:name="z108" w:id="105"/>
    <w:p>
      <w:pPr>
        <w:spacing w:after="0"/>
        <w:ind w:left="0"/>
        <w:jc w:val="both"/>
      </w:pPr>
      <w:r>
        <w:rPr>
          <w:rFonts w:ascii="Times New Roman"/>
          <w:b w:val="false"/>
          <w:i w:val="false"/>
          <w:color w:val="000000"/>
          <w:sz w:val="28"/>
        </w:rPr>
        <w:t>
      1. Уәкілетті орган мемлекеттік органдармен өзара іс-қимыл жасайды, өзара ақпарат алмасуды қамтамасыз етеді.</w:t>
      </w:r>
    </w:p>
    <w:bookmarkEnd w:id="105"/>
    <w:bookmarkStart w:name="z109" w:id="106"/>
    <w:p>
      <w:pPr>
        <w:spacing w:after="0"/>
        <w:ind w:left="0"/>
        <w:jc w:val="both"/>
      </w:pPr>
      <w:r>
        <w:rPr>
          <w:rFonts w:ascii="Times New Roman"/>
          <w:b w:val="false"/>
          <w:i w:val="false"/>
          <w:color w:val="000000"/>
          <w:sz w:val="28"/>
        </w:rPr>
        <w:t>
      2. Мемлекеттік органдар оңалту және банкроттық саласындағы қызметті жүзеге асыру бойынша міндеттерді орындауда уәкілетті органға жәрдем беруге міндетті.</w:t>
      </w:r>
    </w:p>
    <w:bookmarkEnd w:id="106"/>
    <w:bookmarkStart w:name="z110" w:id="107"/>
    <w:p>
      <w:pPr>
        <w:spacing w:after="0"/>
        <w:ind w:left="0"/>
        <w:jc w:val="both"/>
      </w:pPr>
      <w:r>
        <w:rPr>
          <w:rFonts w:ascii="Times New Roman"/>
          <w:b w:val="false"/>
          <w:i w:val="false"/>
          <w:color w:val="000000"/>
          <w:sz w:val="28"/>
        </w:rPr>
        <w:t>
      3. Уәкілетті орган Қазақстан Республикасының заңнамасында белгіленген тәртіппен мемлекеттік органдармен электрондық тәсілмен өзара іс-қимылды жүзеге асыруға құқылы.</w:t>
      </w:r>
    </w:p>
    <w:bookmarkEnd w:id="107"/>
    <w:bookmarkStart w:name="z111" w:id="108"/>
    <w:p>
      <w:pPr>
        <w:spacing w:after="0"/>
        <w:ind w:left="0"/>
        <w:jc w:val="left"/>
      </w:pPr>
      <w:r>
        <w:rPr>
          <w:rFonts w:ascii="Times New Roman"/>
          <w:b/>
          <w:i w:val="false"/>
          <w:color w:val="000000"/>
        </w:rPr>
        <w:t xml:space="preserve"> 17-бап. Қазақстан Республикасының оңалту және банкроттық туралы заңнамасының сақталуын мемлекеттік бақылау</w:t>
      </w:r>
    </w:p>
    <w:bookmarkEnd w:id="108"/>
    <w:bookmarkStart w:name="z112" w:id="109"/>
    <w:p>
      <w:pPr>
        <w:spacing w:after="0"/>
        <w:ind w:left="0"/>
        <w:jc w:val="both"/>
      </w:pPr>
      <w:r>
        <w:rPr>
          <w:rFonts w:ascii="Times New Roman"/>
          <w:b w:val="false"/>
          <w:i w:val="false"/>
          <w:color w:val="000000"/>
          <w:sz w:val="28"/>
        </w:rPr>
        <w:t>
      1. Қазақстан Республикасының оңалту және банкроттық туралы заңнамасының сақталуын мемлекеттік бақылау тексеру және профилактикалық бақылау нысанында жүзеге асырылады.</w:t>
      </w:r>
    </w:p>
    <w:bookmarkEnd w:id="109"/>
    <w:bookmarkStart w:name="z1120" w:id="110"/>
    <w:p>
      <w:pPr>
        <w:spacing w:after="0"/>
        <w:ind w:left="0"/>
        <w:jc w:val="both"/>
      </w:pPr>
      <w:r>
        <w:rPr>
          <w:rFonts w:ascii="Times New Roman"/>
          <w:b w:val="false"/>
          <w:i w:val="false"/>
          <w:color w:val="000000"/>
          <w:sz w:val="28"/>
        </w:rPr>
        <w:t xml:space="preserve">
      2. Бақылау субъектісіне бару арқылы тексеруді және профилактикалық бақылауды ұйымдастыру мен жүргізу тәртібі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айқындалады.</w:t>
      </w:r>
    </w:p>
    <w:bookmarkEnd w:id="110"/>
    <w:p>
      <w:pPr>
        <w:spacing w:after="0"/>
        <w:ind w:left="0"/>
        <w:jc w:val="both"/>
      </w:pPr>
      <w:r>
        <w:rPr>
          <w:rFonts w:ascii="Times New Roman"/>
          <w:b w:val="false"/>
          <w:i w:val="false"/>
          <w:color w:val="000000"/>
          <w:sz w:val="28"/>
        </w:rPr>
        <w:t xml:space="preserve">
      Бақылау субъектісіне бармай профилактикалық бақылау Қазақстан Республикасының </w:t>
      </w:r>
      <w:r>
        <w:rPr>
          <w:rFonts w:ascii="Times New Roman"/>
          <w:b w:val="false"/>
          <w:i w:val="false"/>
          <w:color w:val="000000"/>
          <w:sz w:val="28"/>
        </w:rPr>
        <w:t>Кәсіпкерлік кодексіне</w:t>
      </w:r>
      <w:r>
        <w:rPr>
          <w:rFonts w:ascii="Times New Roman"/>
          <w:b w:val="false"/>
          <w:i w:val="false"/>
          <w:color w:val="000000"/>
          <w:sz w:val="28"/>
        </w:rPr>
        <w:t xml:space="preserve"> және осы Заңға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6" w:id="111"/>
    <w:p>
      <w:pPr>
        <w:spacing w:after="0"/>
        <w:ind w:left="0"/>
        <w:jc w:val="left"/>
      </w:pPr>
      <w:r>
        <w:rPr>
          <w:rFonts w:ascii="Times New Roman"/>
          <w:b/>
          <w:i w:val="false"/>
          <w:color w:val="000000"/>
        </w:rPr>
        <w:t xml:space="preserve"> 18-бап. Бақылау субъектісіне бармай профилактикалық бақылау</w:t>
      </w:r>
    </w:p>
    <w:bookmarkEnd w:id="111"/>
    <w:bookmarkStart w:name="z117" w:id="112"/>
    <w:p>
      <w:pPr>
        <w:spacing w:after="0"/>
        <w:ind w:left="0"/>
        <w:jc w:val="both"/>
      </w:pPr>
      <w:r>
        <w:rPr>
          <w:rFonts w:ascii="Times New Roman"/>
          <w:b w:val="false"/>
          <w:i w:val="false"/>
          <w:color w:val="000000"/>
          <w:sz w:val="28"/>
        </w:rPr>
        <w:t>
      1. Бақылау субъектісіне бармай профилактикалық бақылаудың мақсаттары бұзушылықтардың уақтылы жолын кесу, оларға жол бермеу және уәкілетті орган анықтаған бұзушылықтарды бақылау субъектісінің өзі дербес жою құқығын беру болып табылады.</w:t>
      </w:r>
    </w:p>
    <w:bookmarkEnd w:id="112"/>
    <w:p>
      <w:pPr>
        <w:spacing w:after="0"/>
        <w:ind w:left="0"/>
        <w:jc w:val="both"/>
      </w:pPr>
      <w:r>
        <w:rPr>
          <w:rFonts w:ascii="Times New Roman"/>
          <w:b w:val="false"/>
          <w:i w:val="false"/>
          <w:color w:val="000000"/>
          <w:sz w:val="28"/>
        </w:rPr>
        <w:t>
      Әкімші бақылау субъектісі болып табылады.</w:t>
      </w:r>
    </w:p>
    <w:bookmarkStart w:name="z1121" w:id="113"/>
    <w:p>
      <w:pPr>
        <w:spacing w:after="0"/>
        <w:ind w:left="0"/>
        <w:jc w:val="both"/>
      </w:pPr>
      <w:r>
        <w:rPr>
          <w:rFonts w:ascii="Times New Roman"/>
          <w:b w:val="false"/>
          <w:i w:val="false"/>
          <w:color w:val="000000"/>
          <w:sz w:val="28"/>
        </w:rPr>
        <w:t>
      2. Уәкілетті орган алған деректер мен ақпаратты өзара салыстыру бақылау субъектісіне бармай профилактикалық бақылау жүргізу тәсілі болып табылады, осы деректер мен ақпаратқа мыналар жатады:</w:t>
      </w:r>
    </w:p>
    <w:bookmarkEnd w:id="113"/>
    <w:p>
      <w:pPr>
        <w:spacing w:after="0"/>
        <w:ind w:left="0"/>
        <w:jc w:val="both"/>
      </w:pPr>
      <w:r>
        <w:rPr>
          <w:rFonts w:ascii="Times New Roman"/>
          <w:b w:val="false"/>
          <w:i w:val="false"/>
          <w:color w:val="000000"/>
          <w:sz w:val="28"/>
        </w:rPr>
        <w:t>
      1) оңалту рәсімінің немесе банкроттық рәсімінің жүзеге асырылу барысы туралы ағымдағы және сұрау салынатын ақпарат.</w:t>
      </w:r>
    </w:p>
    <w:p>
      <w:pPr>
        <w:spacing w:after="0"/>
        <w:ind w:left="0"/>
        <w:jc w:val="both"/>
      </w:pPr>
      <w:r>
        <w:rPr>
          <w:rFonts w:ascii="Times New Roman"/>
          <w:b w:val="false"/>
          <w:i w:val="false"/>
          <w:color w:val="000000"/>
          <w:sz w:val="28"/>
        </w:rPr>
        <w:t>
      Мұндай ақпаратты берудің нысанын, тәртібі мен мерзімдерін уәкілетті орган белгілейді;</w:t>
      </w:r>
    </w:p>
    <w:p>
      <w:pPr>
        <w:spacing w:after="0"/>
        <w:ind w:left="0"/>
        <w:jc w:val="both"/>
      </w:pPr>
      <w:r>
        <w:rPr>
          <w:rFonts w:ascii="Times New Roman"/>
          <w:b w:val="false"/>
          <w:i w:val="false"/>
          <w:color w:val="000000"/>
          <w:sz w:val="28"/>
        </w:rPr>
        <w:t>
      2) уәкілетті мемлекеттік органдардан, сондай-ақ әкімші мен борышкердің қызметі бойынша өзге де көздерден алынған мәліметтер.</w:t>
      </w:r>
    </w:p>
    <w:p>
      <w:pPr>
        <w:spacing w:after="0"/>
        <w:ind w:left="0"/>
        <w:jc w:val="both"/>
      </w:pPr>
      <w:r>
        <w:rPr>
          <w:rFonts w:ascii="Times New Roman"/>
          <w:b w:val="false"/>
          <w:i w:val="false"/>
          <w:color w:val="000000"/>
          <w:sz w:val="28"/>
        </w:rPr>
        <w:t>
      Атына уәкілетті органның сұрау салуы келіп түскен мемлекеттік орган, жеке және заңды тұлға Қазақстан Республикасының заңдарында көзделген жағдайларда және тәртіппен кез келген құпия ақпаратты (банктік, салықтық, коммерциялық құпия) ашуға және борышкерге және әкімші жүзеге асыратын оңалту рәсіміне немесе банкроттық рәсіміне қатысты құпия ақпаратты қамтитын кез келген құжаттардың көшірмелерін ұсынуға міндетті.</w:t>
      </w:r>
    </w:p>
    <w:p>
      <w:pPr>
        <w:spacing w:after="0"/>
        <w:ind w:left="0"/>
        <w:jc w:val="both"/>
      </w:pPr>
      <w:r>
        <w:rPr>
          <w:rFonts w:ascii="Times New Roman"/>
          <w:b w:val="false"/>
          <w:i w:val="false"/>
          <w:color w:val="000000"/>
          <w:sz w:val="28"/>
        </w:rPr>
        <w:t>
      Уәкілетті органның сұрау салуын орындау мерзімі, орындаудың неғұрлым ұзақ мерзімі сұрау салудың өзінде көрсетілген жағдайларды қоспағанда, сұрау салу келіп түскен күннен бастап он жұмыс күнін құрайды.</w:t>
      </w:r>
    </w:p>
    <w:bookmarkStart w:name="z1122" w:id="114"/>
    <w:p>
      <w:pPr>
        <w:spacing w:after="0"/>
        <w:ind w:left="0"/>
        <w:jc w:val="both"/>
      </w:pPr>
      <w:r>
        <w:rPr>
          <w:rFonts w:ascii="Times New Roman"/>
          <w:b w:val="false"/>
          <w:i w:val="false"/>
          <w:color w:val="000000"/>
          <w:sz w:val="28"/>
        </w:rPr>
        <w:t>
      3. Бақылау субъектісіне бармай профилактикалық бақылау нәтижелері бойынша бұзушылықтар анықталған кезде, бұзушылық анықталған күннен бастап бес жұмыс күнінен кешіктірілмейтін мерзімде уәкілетті орган белгілеген нысан бойынша хабарлама жіберіледі.</w:t>
      </w:r>
    </w:p>
    <w:bookmarkEnd w:id="114"/>
    <w:p>
      <w:pPr>
        <w:spacing w:after="0"/>
        <w:ind w:left="0"/>
        <w:jc w:val="both"/>
      </w:pPr>
      <w:r>
        <w:rPr>
          <w:rFonts w:ascii="Times New Roman"/>
          <w:b w:val="false"/>
          <w:i w:val="false"/>
          <w:color w:val="000000"/>
          <w:sz w:val="28"/>
        </w:rPr>
        <w:t>
      Хабарлама бақылау субъектісіне қолын қойдыра отырып жеке өзіне немесе жөнелту мен алу фактісін растайтын өзге де тәсілмен табыс етілуге тиіс.</w:t>
      </w:r>
    </w:p>
    <w:p>
      <w:pPr>
        <w:spacing w:after="0"/>
        <w:ind w:left="0"/>
        <w:jc w:val="both"/>
      </w:pPr>
      <w:r>
        <w:rPr>
          <w:rFonts w:ascii="Times New Roman"/>
          <w:b w:val="false"/>
          <w:i w:val="false"/>
          <w:color w:val="000000"/>
          <w:sz w:val="28"/>
        </w:rPr>
        <w:t>
      Төменде санамаланған тәсілдердің бірімен жіберілген хабарлама мынадай жағдайларда:</w:t>
      </w:r>
    </w:p>
    <w:p>
      <w:pPr>
        <w:spacing w:after="0"/>
        <w:ind w:left="0"/>
        <w:jc w:val="both"/>
      </w:pPr>
      <w:r>
        <w:rPr>
          <w:rFonts w:ascii="Times New Roman"/>
          <w:b w:val="false"/>
          <w:i w:val="false"/>
          <w:color w:val="000000"/>
          <w:sz w:val="28"/>
        </w:rPr>
        <w:t>
      1) қолма-қол – хабарламада алғаны туралы белгі қойылған күннен бастап;</w:t>
      </w:r>
    </w:p>
    <w:p>
      <w:pPr>
        <w:spacing w:after="0"/>
        <w:ind w:left="0"/>
        <w:jc w:val="both"/>
      </w:pPr>
      <w:r>
        <w:rPr>
          <w:rFonts w:ascii="Times New Roman"/>
          <w:b w:val="false"/>
          <w:i w:val="false"/>
          <w:color w:val="000000"/>
          <w:sz w:val="28"/>
        </w:rPr>
        <w:t>
      2) пошта арқылы – тапсырысты хатпен пошта жөнелтілімі алынғаны туралы хабардар етілген күннен бастап;</w:t>
      </w:r>
    </w:p>
    <w:p>
      <w:pPr>
        <w:spacing w:after="0"/>
        <w:ind w:left="0"/>
        <w:jc w:val="both"/>
      </w:pPr>
      <w:r>
        <w:rPr>
          <w:rFonts w:ascii="Times New Roman"/>
          <w:b w:val="false"/>
          <w:i w:val="false"/>
          <w:color w:val="000000"/>
          <w:sz w:val="28"/>
        </w:rPr>
        <w:t>
      3) электрондық тәсілмен – қызметінің басталғаны немесе уәкілетті органда деректердің өзгергені туралы хабарламада көрсетілген әкімшінің электрондық мекенжайына уәкілетті орган жөнелткен күннен бастап табыс етілген болып есептеледі.</w:t>
      </w:r>
    </w:p>
    <w:bookmarkStart w:name="z1123" w:id="115"/>
    <w:p>
      <w:pPr>
        <w:spacing w:after="0"/>
        <w:ind w:left="0"/>
        <w:jc w:val="both"/>
      </w:pPr>
      <w:r>
        <w:rPr>
          <w:rFonts w:ascii="Times New Roman"/>
          <w:b w:val="false"/>
          <w:i w:val="false"/>
          <w:color w:val="000000"/>
          <w:sz w:val="28"/>
        </w:rPr>
        <w:t>
      4. Бақылау субъектісіне бармай профилактикалық бақылау нәтижелері бойынша анықталған бұзушылықтарды жою туралы хабарлама табыс етілген күнінен кейінгі күннен бастап он жұмыс күні ішінде орындалуға тиіс.</w:t>
      </w:r>
    </w:p>
    <w:bookmarkEnd w:id="115"/>
    <w:bookmarkStart w:name="z1124" w:id="116"/>
    <w:p>
      <w:pPr>
        <w:spacing w:after="0"/>
        <w:ind w:left="0"/>
        <w:jc w:val="both"/>
      </w:pPr>
      <w:r>
        <w:rPr>
          <w:rFonts w:ascii="Times New Roman"/>
          <w:b w:val="false"/>
          <w:i w:val="false"/>
          <w:color w:val="000000"/>
          <w:sz w:val="28"/>
        </w:rPr>
        <w:t>
      5. Бақылау субъектісі хабарламада көрсетілген бұзушылықтармен келіспеген кезде хабарлама табыс етілген күннен кейінгі күннен бастап бес жұмыс күні ішінде хабарламаны жіберген уәкілетті органға қарсылық жіберуге құқылы.</w:t>
      </w:r>
    </w:p>
    <w:bookmarkEnd w:id="116"/>
    <w:p>
      <w:pPr>
        <w:spacing w:after="0"/>
        <w:ind w:left="0"/>
        <w:jc w:val="both"/>
      </w:pPr>
      <w:r>
        <w:rPr>
          <w:rFonts w:ascii="Times New Roman"/>
          <w:b w:val="false"/>
          <w:i w:val="false"/>
          <w:color w:val="000000"/>
          <w:sz w:val="28"/>
        </w:rPr>
        <w:t>
      Хабарлама орындалмаған деп танылған жағдайда, уәкілетті орган жазбаша шешім шығарады және оны осы баптың 3-тармағында көзделген тәсілдердің бірімен бақылау субъектісіне жібереді.</w:t>
      </w:r>
    </w:p>
    <w:bookmarkStart w:name="z1125" w:id="117"/>
    <w:p>
      <w:pPr>
        <w:spacing w:after="0"/>
        <w:ind w:left="0"/>
        <w:jc w:val="both"/>
      </w:pPr>
      <w:r>
        <w:rPr>
          <w:rFonts w:ascii="Times New Roman"/>
          <w:b w:val="false"/>
          <w:i w:val="false"/>
          <w:color w:val="000000"/>
          <w:sz w:val="28"/>
        </w:rPr>
        <w:t>
      6. Бақылау субъектісіне бармай профилактикалық бақылау нәтижелері бойынша анықталған бұзушылықтарды жою туралы хабарламаны белгіленген мерзімде орындамау бақылау субъектісіне бару арқылы профилактикалық бақылау жүргізудің жартыжылдық тізіміне енгізу жолымен бақылау субъектісіне бару арқылы профилактикалық бақылауды тағайындауға алып келеді.</w:t>
      </w:r>
    </w:p>
    <w:bookmarkEnd w:id="117"/>
    <w:bookmarkStart w:name="z1126" w:id="118"/>
    <w:p>
      <w:pPr>
        <w:spacing w:after="0"/>
        <w:ind w:left="0"/>
        <w:jc w:val="both"/>
      </w:pPr>
      <w:r>
        <w:rPr>
          <w:rFonts w:ascii="Times New Roman"/>
          <w:b w:val="false"/>
          <w:i w:val="false"/>
          <w:color w:val="000000"/>
          <w:sz w:val="28"/>
        </w:rPr>
        <w:t>
      7. Уәкілетті орган жойылуы мүмкін емес бұзушылықтарды анықтаған жағдайда, әкімшіге бұзушылық анықталған күннен бастап бес жұмыс күнінен кешіктірілмейтін мерзімде уәкілетті орган белгілеген нысан бойынша хабарлама жіберіледі.</w:t>
      </w:r>
    </w:p>
    <w:bookmarkEnd w:id="118"/>
    <w:bookmarkStart w:name="z1127" w:id="119"/>
    <w:p>
      <w:pPr>
        <w:spacing w:after="0"/>
        <w:ind w:left="0"/>
        <w:jc w:val="both"/>
      </w:pPr>
      <w:r>
        <w:rPr>
          <w:rFonts w:ascii="Times New Roman"/>
          <w:b w:val="false"/>
          <w:i w:val="false"/>
          <w:color w:val="000000"/>
          <w:sz w:val="28"/>
        </w:rPr>
        <w:t>
      8. Бақылау субъектісіне бармай профилактикалық бақылау тоқсан сайын жүзеге асырылады.</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1" w:id="120"/>
    <w:p>
      <w:pPr>
        <w:spacing w:after="0"/>
        <w:ind w:left="0"/>
        <w:jc w:val="left"/>
      </w:pPr>
      <w:r>
        <w:rPr>
          <w:rFonts w:ascii="Times New Roman"/>
          <w:b/>
          <w:i w:val="false"/>
          <w:color w:val="000000"/>
        </w:rPr>
        <w:t xml:space="preserve"> 19-бап. Сұрау салуларды жіберу және рәсімдердің жүргізілу барысы туралы ақпаратты қабылдау</w:t>
      </w:r>
    </w:p>
    <w:bookmarkEnd w:id="120"/>
    <w:p>
      <w:pPr>
        <w:spacing w:after="0"/>
        <w:ind w:left="0"/>
        <w:jc w:val="both"/>
      </w:pPr>
      <w:r>
        <w:rPr>
          <w:rFonts w:ascii="Times New Roman"/>
          <w:b w:val="false"/>
          <w:i w:val="false"/>
          <w:color w:val="ff0000"/>
          <w:sz w:val="28"/>
        </w:rPr>
        <w:t xml:space="preserve">
      Ескерту. 19-бап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26" w:id="121"/>
    <w:p>
      <w:pPr>
        <w:spacing w:after="0"/>
        <w:ind w:left="0"/>
        <w:jc w:val="left"/>
      </w:pPr>
      <w:r>
        <w:rPr>
          <w:rFonts w:ascii="Times New Roman"/>
          <w:b/>
          <w:i w:val="false"/>
          <w:color w:val="000000"/>
        </w:rPr>
        <w:t xml:space="preserve"> 20-бап. Хабарламалар</w:t>
      </w:r>
    </w:p>
    <w:bookmarkEnd w:id="121"/>
    <w:p>
      <w:pPr>
        <w:spacing w:after="0"/>
        <w:ind w:left="0"/>
        <w:jc w:val="both"/>
      </w:pPr>
      <w:r>
        <w:rPr>
          <w:rFonts w:ascii="Times New Roman"/>
          <w:b w:val="false"/>
          <w:i w:val="false"/>
          <w:color w:val="ff0000"/>
          <w:sz w:val="28"/>
        </w:rPr>
        <w:t xml:space="preserve">
      Ескерту. 20-бап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29" w:id="122"/>
    <w:p>
      <w:pPr>
        <w:spacing w:after="0"/>
        <w:ind w:left="0"/>
        <w:jc w:val="left"/>
      </w:pPr>
      <w:r>
        <w:rPr>
          <w:rFonts w:ascii="Times New Roman"/>
          <w:b/>
          <w:i w:val="false"/>
          <w:color w:val="000000"/>
        </w:rPr>
        <w:t xml:space="preserve"> 21-бап. Әкімшілердің ағымдағы және сұратылатын ақпаратты ұсыну және қабылдау тәртібі</w:t>
      </w:r>
    </w:p>
    <w:bookmarkEnd w:id="122"/>
    <w:p>
      <w:pPr>
        <w:spacing w:after="0"/>
        <w:ind w:left="0"/>
        <w:jc w:val="both"/>
      </w:pPr>
      <w:r>
        <w:rPr>
          <w:rFonts w:ascii="Times New Roman"/>
          <w:b w:val="false"/>
          <w:i w:val="false"/>
          <w:color w:val="ff0000"/>
          <w:sz w:val="28"/>
        </w:rPr>
        <w:t xml:space="preserve">
      Ескерту. 21-бап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30" w:id="123"/>
    <w:p>
      <w:pPr>
        <w:spacing w:after="0"/>
        <w:ind w:left="0"/>
        <w:jc w:val="left"/>
      </w:pPr>
      <w:r>
        <w:rPr>
          <w:rFonts w:ascii="Times New Roman"/>
          <w:b/>
          <w:i w:val="false"/>
          <w:color w:val="000000"/>
        </w:rPr>
        <w:t xml:space="preserve"> 2-тарау. КРЕДИТОРЛАР</w:t>
      </w:r>
    </w:p>
    <w:bookmarkEnd w:id="123"/>
    <w:bookmarkStart w:name="z131" w:id="124"/>
    <w:p>
      <w:pPr>
        <w:spacing w:after="0"/>
        <w:ind w:left="0"/>
        <w:jc w:val="left"/>
      </w:pPr>
      <w:r>
        <w:rPr>
          <w:rFonts w:ascii="Times New Roman"/>
          <w:b/>
          <w:i w:val="false"/>
          <w:color w:val="000000"/>
        </w:rPr>
        <w:t xml:space="preserve"> 22-бап. Кредиторлардың оңалту рәсіміне және банкроттық рәсіміне қатысуы</w:t>
      </w:r>
    </w:p>
    <w:bookmarkEnd w:id="124"/>
    <w:bookmarkStart w:name="z132" w:id="125"/>
    <w:p>
      <w:pPr>
        <w:spacing w:after="0"/>
        <w:ind w:left="0"/>
        <w:jc w:val="both"/>
      </w:pPr>
      <w:r>
        <w:rPr>
          <w:rFonts w:ascii="Times New Roman"/>
          <w:b w:val="false"/>
          <w:i w:val="false"/>
          <w:color w:val="000000"/>
          <w:sz w:val="28"/>
        </w:rPr>
        <w:t>
      1. Оңалту рәсімі және банкроттық рәсімі барысында барлық кредитордың мүдделерін осы Заңға сәйкес құрылатын кредиторлар жиналысы білдіреді.</w:t>
      </w:r>
    </w:p>
    <w:bookmarkEnd w:id="125"/>
    <w:bookmarkStart w:name="z1128" w:id="126"/>
    <w:p>
      <w:pPr>
        <w:spacing w:after="0"/>
        <w:ind w:left="0"/>
        <w:jc w:val="both"/>
      </w:pPr>
      <w:r>
        <w:rPr>
          <w:rFonts w:ascii="Times New Roman"/>
          <w:b w:val="false"/>
          <w:i w:val="false"/>
          <w:color w:val="000000"/>
          <w:sz w:val="28"/>
        </w:rPr>
        <w:t>
      2. Кредитор оңалту рәсімінің немесе банкроттық рәсімінің жүргізілу барысында соттың шешіміне, әкімшінің әрекетіне, егер осы шешімдер немесе әрекеттер оның заңды мүдделеріне нұқсан келтірсе, шағым жасауға құқылы.</w:t>
      </w:r>
    </w:p>
    <w:bookmarkEnd w:id="1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4" w:id="127"/>
    <w:p>
      <w:pPr>
        <w:spacing w:after="0"/>
        <w:ind w:left="0"/>
        <w:jc w:val="left"/>
      </w:pPr>
      <w:r>
        <w:rPr>
          <w:rFonts w:ascii="Times New Roman"/>
          <w:b/>
          <w:i w:val="false"/>
          <w:color w:val="000000"/>
        </w:rPr>
        <w:t xml:space="preserve"> 23-бап. Кредиторлар жиналысы</w:t>
      </w:r>
    </w:p>
    <w:bookmarkEnd w:id="127"/>
    <w:bookmarkStart w:name="z135" w:id="128"/>
    <w:p>
      <w:pPr>
        <w:spacing w:after="0"/>
        <w:ind w:left="0"/>
        <w:jc w:val="both"/>
      </w:pPr>
      <w:r>
        <w:rPr>
          <w:rFonts w:ascii="Times New Roman"/>
          <w:b w:val="false"/>
          <w:i w:val="false"/>
          <w:color w:val="000000"/>
          <w:sz w:val="28"/>
        </w:rPr>
        <w:t>
      1. Оңалту рәсімі және банкроттық рәсімі кезінде кредиторлар жиналысына қатысу құқығы кредиторлар жиналысын өткізу күніне кредиторлар талаптарының тізіліміне талаптары енгізілген кредиторларға тиесілі.</w:t>
      </w:r>
    </w:p>
    <w:bookmarkEnd w:id="128"/>
    <w:p>
      <w:pPr>
        <w:spacing w:after="0"/>
        <w:ind w:left="0"/>
        <w:jc w:val="both"/>
      </w:pPr>
      <w:r>
        <w:rPr>
          <w:rFonts w:ascii="Times New Roman"/>
          <w:b w:val="false"/>
          <w:i w:val="false"/>
          <w:color w:val="000000"/>
          <w:sz w:val="28"/>
        </w:rPr>
        <w:t>
      Кредиторлар жиналысына борышкер – дара кәсіпкер, борышкер – заңды тұлға мүлкінің меншік иесі (ол уәкілеттік берген тұлға), құрылтайшылары (қатысушылары) және уәкілетті органның өкілдері қатысуға құқылы.</w:t>
      </w:r>
    </w:p>
    <w:bookmarkStart w:name="z1129" w:id="129"/>
    <w:p>
      <w:pPr>
        <w:spacing w:after="0"/>
        <w:ind w:left="0"/>
        <w:jc w:val="both"/>
      </w:pPr>
      <w:r>
        <w:rPr>
          <w:rFonts w:ascii="Times New Roman"/>
          <w:b w:val="false"/>
          <w:i w:val="false"/>
          <w:color w:val="000000"/>
          <w:sz w:val="28"/>
        </w:rPr>
        <w:t xml:space="preserve">
      2. Кредиторлар жиналысының өкілеттіктері осы Заңның </w:t>
      </w:r>
      <w:r>
        <w:rPr>
          <w:rFonts w:ascii="Times New Roman"/>
          <w:b w:val="false"/>
          <w:i w:val="false"/>
          <w:color w:val="000000"/>
          <w:sz w:val="28"/>
        </w:rPr>
        <w:t>75</w:t>
      </w:r>
      <w:r>
        <w:rPr>
          <w:rFonts w:ascii="Times New Roman"/>
          <w:b w:val="false"/>
          <w:i w:val="false"/>
          <w:color w:val="000000"/>
          <w:sz w:val="28"/>
        </w:rPr>
        <w:t xml:space="preserve"> және </w:t>
      </w:r>
      <w:r>
        <w:rPr>
          <w:rFonts w:ascii="Times New Roman"/>
          <w:b w:val="false"/>
          <w:i w:val="false"/>
          <w:color w:val="000000"/>
          <w:sz w:val="28"/>
        </w:rPr>
        <w:t>93-баптарында</w:t>
      </w:r>
      <w:r>
        <w:rPr>
          <w:rFonts w:ascii="Times New Roman"/>
          <w:b w:val="false"/>
          <w:i w:val="false"/>
          <w:color w:val="000000"/>
          <w:sz w:val="28"/>
        </w:rPr>
        <w:t xml:space="preserve"> көзделген.</w:t>
      </w:r>
    </w:p>
    <w:bookmarkEnd w:id="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8" w:id="130"/>
    <w:p>
      <w:pPr>
        <w:spacing w:after="0"/>
        <w:ind w:left="0"/>
        <w:jc w:val="left"/>
      </w:pPr>
      <w:r>
        <w:rPr>
          <w:rFonts w:ascii="Times New Roman"/>
          <w:b/>
          <w:i w:val="false"/>
          <w:color w:val="000000"/>
        </w:rPr>
        <w:t xml:space="preserve"> 24-бап. Кредиторлар жиналысын шақыру тәртібі</w:t>
      </w:r>
    </w:p>
    <w:bookmarkEnd w:id="130"/>
    <w:bookmarkStart w:name="z139" w:id="131"/>
    <w:p>
      <w:pPr>
        <w:spacing w:after="0"/>
        <w:ind w:left="0"/>
        <w:jc w:val="both"/>
      </w:pPr>
      <w:r>
        <w:rPr>
          <w:rFonts w:ascii="Times New Roman"/>
          <w:b w:val="false"/>
          <w:i w:val="false"/>
          <w:color w:val="000000"/>
          <w:sz w:val="28"/>
        </w:rPr>
        <w:t>
      1. Егер осы тармақта өзгеше көзделмесе, кредиторлар жиналысын ұйымдастыру мен өткізуді әкімші жүзеге асырады.</w:t>
      </w:r>
    </w:p>
    <w:bookmarkEnd w:id="131"/>
    <w:p>
      <w:pPr>
        <w:spacing w:after="0"/>
        <w:ind w:left="0"/>
        <w:jc w:val="both"/>
      </w:pPr>
      <w:r>
        <w:rPr>
          <w:rFonts w:ascii="Times New Roman"/>
          <w:b w:val="false"/>
          <w:i w:val="false"/>
          <w:color w:val="000000"/>
          <w:sz w:val="28"/>
        </w:rPr>
        <w:t>
      Кредиторлар жиналысын ұйымдастыруды кредиторлар комитеті оңалтуды басқарушыны шеттету, сондай-ақ банкроттықты басқарушыны шеттету және банкроттықты басқарушыны бір мезгілде таңдау мәселесін қарау кезінде жүзеге асырады.</w:t>
      </w:r>
    </w:p>
    <w:bookmarkStart w:name="z140" w:id="132"/>
    <w:p>
      <w:pPr>
        <w:spacing w:after="0"/>
        <w:ind w:left="0"/>
        <w:jc w:val="both"/>
      </w:pPr>
      <w:r>
        <w:rPr>
          <w:rFonts w:ascii="Times New Roman"/>
          <w:b w:val="false"/>
          <w:i w:val="false"/>
          <w:color w:val="000000"/>
          <w:sz w:val="28"/>
        </w:rPr>
        <w:t>
      2. Кредиторлар жиналысы:</w:t>
      </w:r>
    </w:p>
    <w:bookmarkEnd w:id="132"/>
    <w:p>
      <w:pPr>
        <w:spacing w:after="0"/>
        <w:ind w:left="0"/>
        <w:jc w:val="both"/>
      </w:pPr>
      <w:r>
        <w:rPr>
          <w:rFonts w:ascii="Times New Roman"/>
          <w:b w:val="false"/>
          <w:i w:val="false"/>
          <w:color w:val="000000"/>
          <w:sz w:val="28"/>
        </w:rPr>
        <w:t>
      1) борышкердің;</w:t>
      </w:r>
    </w:p>
    <w:p>
      <w:pPr>
        <w:spacing w:after="0"/>
        <w:ind w:left="0"/>
        <w:jc w:val="both"/>
      </w:pPr>
      <w:r>
        <w:rPr>
          <w:rFonts w:ascii="Times New Roman"/>
          <w:b w:val="false"/>
          <w:i w:val="false"/>
          <w:color w:val="000000"/>
          <w:sz w:val="28"/>
        </w:rPr>
        <w:t>
      2) әкімшінің;</w:t>
      </w:r>
    </w:p>
    <w:p>
      <w:pPr>
        <w:spacing w:after="0"/>
        <w:ind w:left="0"/>
        <w:jc w:val="both"/>
      </w:pPr>
      <w:r>
        <w:rPr>
          <w:rFonts w:ascii="Times New Roman"/>
          <w:b w:val="false"/>
          <w:i w:val="false"/>
          <w:color w:val="000000"/>
          <w:sz w:val="28"/>
        </w:rPr>
        <w:t>
      3) кредиторлар комитетінің;</w:t>
      </w:r>
    </w:p>
    <w:p>
      <w:pPr>
        <w:spacing w:after="0"/>
        <w:ind w:left="0"/>
        <w:jc w:val="both"/>
      </w:pPr>
      <w:r>
        <w:rPr>
          <w:rFonts w:ascii="Times New Roman"/>
          <w:b w:val="false"/>
          <w:i w:val="false"/>
          <w:color w:val="000000"/>
          <w:sz w:val="28"/>
        </w:rPr>
        <w:t>
      4) талаптары тізілімге енгізілген кредиторлар талаптарының жалпы сомасының кемінде он пайызын не кредиторлардың жалпы санының кемінде он пайызын құрайтын кредиторлардың бастамашылығы бойынша шақырылуы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41" w:id="133"/>
    <w:p>
      <w:pPr>
        <w:spacing w:after="0"/>
        <w:ind w:left="0"/>
        <w:jc w:val="left"/>
      </w:pPr>
      <w:r>
        <w:rPr>
          <w:rFonts w:ascii="Times New Roman"/>
          <w:b/>
          <w:i w:val="false"/>
          <w:color w:val="000000"/>
        </w:rPr>
        <w:t xml:space="preserve"> 25-бап. Кредиторлар жиналысын өткізу туралы ақпараттық хабар</w:t>
      </w:r>
    </w:p>
    <w:bookmarkEnd w:id="133"/>
    <w:bookmarkStart w:name="z142" w:id="134"/>
    <w:p>
      <w:pPr>
        <w:spacing w:after="0"/>
        <w:ind w:left="0"/>
        <w:jc w:val="both"/>
      </w:pPr>
      <w:r>
        <w:rPr>
          <w:rFonts w:ascii="Times New Roman"/>
          <w:b w:val="false"/>
          <w:i w:val="false"/>
          <w:color w:val="000000"/>
          <w:sz w:val="28"/>
        </w:rPr>
        <w:t>
      1. Осы Заңның мақсаттары үшін:</w:t>
      </w:r>
    </w:p>
    <w:bookmarkEnd w:id="134"/>
    <w:bookmarkStart w:name="z996" w:id="135"/>
    <w:p>
      <w:pPr>
        <w:spacing w:after="0"/>
        <w:ind w:left="0"/>
        <w:jc w:val="both"/>
      </w:pPr>
      <w:r>
        <w:rPr>
          <w:rFonts w:ascii="Times New Roman"/>
          <w:b w:val="false"/>
          <w:i w:val="false"/>
          <w:color w:val="000000"/>
          <w:sz w:val="28"/>
        </w:rPr>
        <w:t>
      1) кредиторлар жиналысын өткізу туралы қазақ және орыс тілдеріндегі ақпараттық хабарды уәкілетті органның интернет-ресурсында кредиторлар жиналысы өткізілетін күнге дейін он жұмыс күнінен кешіктірмей жариялау;</w:t>
      </w:r>
    </w:p>
    <w:bookmarkEnd w:id="135"/>
    <w:bookmarkStart w:name="z997" w:id="136"/>
    <w:p>
      <w:pPr>
        <w:spacing w:after="0"/>
        <w:ind w:left="0"/>
        <w:jc w:val="both"/>
      </w:pPr>
      <w:r>
        <w:rPr>
          <w:rFonts w:ascii="Times New Roman"/>
          <w:b w:val="false"/>
          <w:i w:val="false"/>
          <w:color w:val="000000"/>
          <w:sz w:val="28"/>
        </w:rPr>
        <w:t>
      2) кредиторлар жиналысын өткізу туралы қазақ және орыс тілдеріндегі ақпараттық хабарды кредиторлар жиналысы өткізілетін күнге дейін он жұмыс күнінен кешіктірмей кредиторға дербес қол қойдыра отырып табыс ету;</w:t>
      </w:r>
    </w:p>
    <w:bookmarkEnd w:id="136"/>
    <w:bookmarkStart w:name="z998" w:id="137"/>
    <w:p>
      <w:pPr>
        <w:spacing w:after="0"/>
        <w:ind w:left="0"/>
        <w:jc w:val="both"/>
      </w:pPr>
      <w:r>
        <w:rPr>
          <w:rFonts w:ascii="Times New Roman"/>
          <w:b w:val="false"/>
          <w:i w:val="false"/>
          <w:color w:val="000000"/>
          <w:sz w:val="28"/>
        </w:rPr>
        <w:t>
      3) кредиторлар жиналысының өткізілетіні туралы хабарды пошта арқылы тапсырыс хатпен кредиторлар жиналысы өткізілетін күнге дейін он бес жұмыс күнінен кешіктірмей кредиторға жіберу хабар беру тәсілдерінің бірі кредиторларды, сондай-ақ кредиторлар жиналысына қатысуға құқығы бар өзге де адамдарды тиісінше хабардар ету болып танылады.</w:t>
      </w:r>
    </w:p>
    <w:bookmarkEnd w:id="137"/>
    <w:bookmarkStart w:name="z999" w:id="138"/>
    <w:p>
      <w:pPr>
        <w:spacing w:after="0"/>
        <w:ind w:left="0"/>
        <w:jc w:val="both"/>
      </w:pPr>
      <w:r>
        <w:rPr>
          <w:rFonts w:ascii="Times New Roman"/>
          <w:b w:val="false"/>
          <w:i w:val="false"/>
          <w:color w:val="000000"/>
          <w:sz w:val="28"/>
        </w:rPr>
        <w:t>
      Осы тармақтың бірінші бөлігінің 2) тармақшасында көзделген тәсілмен кредиторды хабардар ету мүмкін болмаған кезде осы тармақтың бірінші бөлігінің 1) тармақшасында белгіленген тәсіл мұндай кредиторды тиісінше хабардар ету деп танылады.</w:t>
      </w:r>
    </w:p>
    <w:bookmarkEnd w:id="138"/>
    <w:bookmarkStart w:name="z1000" w:id="139"/>
    <w:p>
      <w:pPr>
        <w:spacing w:after="0"/>
        <w:ind w:left="0"/>
        <w:jc w:val="both"/>
      </w:pPr>
      <w:r>
        <w:rPr>
          <w:rFonts w:ascii="Times New Roman"/>
          <w:b w:val="false"/>
          <w:i w:val="false"/>
          <w:color w:val="000000"/>
          <w:sz w:val="28"/>
        </w:rPr>
        <w:t>
      Борышкерде интернет-ресурс бар болған кезде, аталған интернет-ресурста кредиторлар жиналысын өткізу туралы қазақ және орыс тілдеріндегі ақпараттық хабарды кредиторлардың жиналысы өткізілетін күнге дейін он жұмыс күнінен кешіктірмей жариялау міндетті болып табылады.</w:t>
      </w:r>
    </w:p>
    <w:bookmarkEnd w:id="139"/>
    <w:bookmarkStart w:name="z1001" w:id="140"/>
    <w:p>
      <w:pPr>
        <w:spacing w:after="0"/>
        <w:ind w:left="0"/>
        <w:jc w:val="both"/>
      </w:pPr>
      <w:r>
        <w:rPr>
          <w:rFonts w:ascii="Times New Roman"/>
          <w:b w:val="false"/>
          <w:i w:val="false"/>
          <w:color w:val="000000"/>
          <w:sz w:val="28"/>
        </w:rPr>
        <w:t>
      Осы тармақтың күші оңалту рәсімі немесе банкроттық рәсімі кезінде кредиторлардың алғашқы жиналысын өткізу туралы кредиторларды хабардар етуге қолданылмайды. Кредиторлардың алғашқы жиналысын өткізу туралы хабарды кредиторларға жіберу тәртібі:</w:t>
      </w:r>
    </w:p>
    <w:bookmarkEnd w:id="140"/>
    <w:bookmarkStart w:name="z1002" w:id="141"/>
    <w:p>
      <w:pPr>
        <w:spacing w:after="0"/>
        <w:ind w:left="0"/>
        <w:jc w:val="both"/>
      </w:pPr>
      <w:r>
        <w:rPr>
          <w:rFonts w:ascii="Times New Roman"/>
          <w:b w:val="false"/>
          <w:i w:val="false"/>
          <w:color w:val="000000"/>
          <w:sz w:val="28"/>
        </w:rPr>
        <w:t>
      оңалту рәсімі кезінде – осы Заңның 72-бабының 6-тармағында;</w:t>
      </w:r>
    </w:p>
    <w:bookmarkEnd w:id="141"/>
    <w:bookmarkStart w:name="z1003" w:id="142"/>
    <w:p>
      <w:pPr>
        <w:spacing w:after="0"/>
        <w:ind w:left="0"/>
        <w:jc w:val="both"/>
      </w:pPr>
      <w:r>
        <w:rPr>
          <w:rFonts w:ascii="Times New Roman"/>
          <w:b w:val="false"/>
          <w:i w:val="false"/>
          <w:color w:val="000000"/>
          <w:sz w:val="28"/>
        </w:rPr>
        <w:t>
      банкроттық рәсімі кезінде – осы Заңның 91-бабының 1-тармағында айқындалады.</w:t>
      </w:r>
    </w:p>
    <w:bookmarkEnd w:id="142"/>
    <w:bookmarkStart w:name="z1004" w:id="143"/>
    <w:p>
      <w:pPr>
        <w:spacing w:after="0"/>
        <w:ind w:left="0"/>
        <w:jc w:val="both"/>
      </w:pPr>
      <w:r>
        <w:rPr>
          <w:rFonts w:ascii="Times New Roman"/>
          <w:b w:val="false"/>
          <w:i w:val="false"/>
          <w:color w:val="000000"/>
          <w:sz w:val="28"/>
        </w:rPr>
        <w:t>
      Кредиторлар жиналысын өткізу туралы хабарлама кредиторларға жіберілген күннен бастап екі жұмыс күні ішінде әкімші, ал кредиторлар жиналысын кредиторлар комитеті ұйымдастыратын жағдайларда – кредиторлар комитетінің төрағасы уәкілетті органның интернет-ресурсында орналастыру үшін кредиторлар жиналысын өткізу туралы хабарламаны қазақ және орыс тілдерінде уәкілетті органға жібереді.</w:t>
      </w:r>
    </w:p>
    <w:bookmarkEnd w:id="143"/>
    <w:p>
      <w:pPr>
        <w:spacing w:after="0"/>
        <w:ind w:left="0"/>
        <w:jc w:val="both"/>
      </w:pPr>
      <w:r>
        <w:rPr>
          <w:rFonts w:ascii="Times New Roman"/>
          <w:b w:val="false"/>
          <w:i w:val="false"/>
          <w:color w:val="000000"/>
          <w:sz w:val="28"/>
        </w:rPr>
        <w:t>
      Уәкілетті орган хабарламаны алған күннен бастап екі жұмыс күні ішінде оны өзінің интернет-ресурсында орналастыруға міндетті.";</w:t>
      </w:r>
    </w:p>
    <w:bookmarkStart w:name="z143" w:id="144"/>
    <w:p>
      <w:pPr>
        <w:spacing w:after="0"/>
        <w:ind w:left="0"/>
        <w:jc w:val="both"/>
      </w:pPr>
      <w:r>
        <w:rPr>
          <w:rFonts w:ascii="Times New Roman"/>
          <w:b w:val="false"/>
          <w:i w:val="false"/>
          <w:color w:val="000000"/>
          <w:sz w:val="28"/>
        </w:rPr>
        <w:t>
      2. Кредиторлар жиналысын өткізу туралы хабарда мынадай мәліметтер:</w:t>
      </w:r>
    </w:p>
    <w:bookmarkEnd w:id="144"/>
    <w:p>
      <w:pPr>
        <w:spacing w:after="0"/>
        <w:ind w:left="0"/>
        <w:jc w:val="both"/>
      </w:pPr>
      <w:r>
        <w:rPr>
          <w:rFonts w:ascii="Times New Roman"/>
          <w:b w:val="false"/>
          <w:i w:val="false"/>
          <w:color w:val="000000"/>
          <w:sz w:val="28"/>
        </w:rPr>
        <w:t>
      борышкердің атауы, заңды мекенжайы;</w:t>
      </w:r>
    </w:p>
    <w:p>
      <w:pPr>
        <w:spacing w:after="0"/>
        <w:ind w:left="0"/>
        <w:jc w:val="both"/>
      </w:pPr>
      <w:r>
        <w:rPr>
          <w:rFonts w:ascii="Times New Roman"/>
          <w:b w:val="false"/>
          <w:i w:val="false"/>
          <w:color w:val="000000"/>
          <w:sz w:val="28"/>
        </w:rPr>
        <w:t>
      кредиторлар жиналысының өткізілетін күні, уақыты мен орны;</w:t>
      </w:r>
    </w:p>
    <w:p>
      <w:pPr>
        <w:spacing w:after="0"/>
        <w:ind w:left="0"/>
        <w:jc w:val="both"/>
      </w:pPr>
      <w:r>
        <w:rPr>
          <w:rFonts w:ascii="Times New Roman"/>
          <w:b w:val="false"/>
          <w:i w:val="false"/>
          <w:color w:val="000000"/>
          <w:sz w:val="28"/>
        </w:rPr>
        <w:t>
      кредиторлар жиналысының күн тәртібі;</w:t>
      </w:r>
    </w:p>
    <w:p>
      <w:pPr>
        <w:spacing w:after="0"/>
        <w:ind w:left="0"/>
        <w:jc w:val="both"/>
      </w:pPr>
      <w:r>
        <w:rPr>
          <w:rFonts w:ascii="Times New Roman"/>
          <w:b w:val="false"/>
          <w:i w:val="false"/>
          <w:color w:val="000000"/>
          <w:sz w:val="28"/>
        </w:rPr>
        <w:t>
      кредиторлар жиналысының қарауына жататын материалдармен танысу тәртібі қамтылуға тиіс.</w:t>
      </w:r>
    </w:p>
    <w:p>
      <w:pPr>
        <w:spacing w:after="0"/>
        <w:ind w:left="0"/>
        <w:jc w:val="both"/>
      </w:pPr>
      <w:r>
        <w:rPr>
          <w:rFonts w:ascii="Times New Roman"/>
          <w:b w:val="false"/>
          <w:i w:val="false"/>
          <w:color w:val="000000"/>
          <w:sz w:val="28"/>
        </w:rPr>
        <w:t>
      Күн тәртібінде қарауға ұсынылатын. кредиторлар жиналысының құзыретіне тікелей кіретін мәселелер қамтылуға тиіс. Күн тәртібін қалыптастыру кезінде кең ауқымда түсінілетін тұжырымдауды пайдалануға жол берілмейді.</w:t>
      </w:r>
    </w:p>
    <w:bookmarkStart w:name="z144" w:id="145"/>
    <w:p>
      <w:pPr>
        <w:spacing w:after="0"/>
        <w:ind w:left="0"/>
        <w:jc w:val="both"/>
      </w:pPr>
      <w:r>
        <w:rPr>
          <w:rFonts w:ascii="Times New Roman"/>
          <w:b w:val="false"/>
          <w:i w:val="false"/>
          <w:color w:val="000000"/>
          <w:sz w:val="28"/>
        </w:rPr>
        <w:t>
      3. Кредиторлардың алғашқы жиналысын қоспағанда, жиналысқа тікелей қатысу мүмкін болмаған жағдайда, кредитор сырттай, оның ішінде пошта арқылы тапсырыс хатпен немесе электрондық тәсілмен дауыс беруге құқылы.</w:t>
      </w:r>
    </w:p>
    <w:bookmarkEnd w:id="145"/>
    <w:p>
      <w:pPr>
        <w:spacing w:after="0"/>
        <w:ind w:left="0"/>
        <w:jc w:val="both"/>
      </w:pPr>
      <w:r>
        <w:rPr>
          <w:rFonts w:ascii="Times New Roman"/>
          <w:b w:val="false"/>
          <w:i w:val="false"/>
          <w:color w:val="000000"/>
          <w:sz w:val="28"/>
        </w:rPr>
        <w:t>
      Егер кредитор сырттай дауыс беретін болса, ол бұл туралы оңалтуды немесе банкроттықты басқарушыға жиналыс өткізілгенге дейінгі бес жұмыс күнінен кешіктірмей хабарлауға тиіс.</w:t>
      </w:r>
    </w:p>
    <w:p>
      <w:pPr>
        <w:spacing w:after="0"/>
        <w:ind w:left="0"/>
        <w:jc w:val="both"/>
      </w:pPr>
      <w:r>
        <w:rPr>
          <w:rFonts w:ascii="Times New Roman"/>
          <w:b w:val="false"/>
          <w:i w:val="false"/>
          <w:color w:val="000000"/>
          <w:sz w:val="28"/>
        </w:rPr>
        <w:t>
      Оңалтуды немесе банкроттықты басқарушы жиналыс өткізілетін күнге дейін үш жұмыс күнінен кешіктірмей күн тәртібіне қатысты материалдарды осындай кредиторға танысу үшін жіберуге немесе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45" w:id="146"/>
    <w:p>
      <w:pPr>
        <w:spacing w:after="0"/>
        <w:ind w:left="0"/>
        <w:jc w:val="left"/>
      </w:pPr>
      <w:r>
        <w:rPr>
          <w:rFonts w:ascii="Times New Roman"/>
          <w:b/>
          <w:i w:val="false"/>
          <w:color w:val="000000"/>
        </w:rPr>
        <w:t xml:space="preserve"> 26-бап. Кредиторлар жиналысының оңалту рәсімі және банкроттық рәсімі кезінде шешімдер қабылдау тәртібі</w:t>
      </w:r>
    </w:p>
    <w:bookmarkEnd w:id="146"/>
    <w:bookmarkStart w:name="z146" w:id="147"/>
    <w:p>
      <w:pPr>
        <w:spacing w:after="0"/>
        <w:ind w:left="0"/>
        <w:jc w:val="both"/>
      </w:pPr>
      <w:r>
        <w:rPr>
          <w:rFonts w:ascii="Times New Roman"/>
          <w:b w:val="false"/>
          <w:i w:val="false"/>
          <w:color w:val="000000"/>
          <w:sz w:val="28"/>
        </w:rPr>
        <w:t>
      1. Кредиторлар жиналысының құқықтылығы мен шешімдер қабылдауының жалпы тәртібі осы бапқа сәйкес айқындалады.</w:t>
      </w:r>
    </w:p>
    <w:bookmarkEnd w:id="147"/>
    <w:p>
      <w:pPr>
        <w:spacing w:after="0"/>
        <w:ind w:left="0"/>
        <w:jc w:val="both"/>
      </w:pPr>
      <w:r>
        <w:rPr>
          <w:rFonts w:ascii="Times New Roman"/>
          <w:b w:val="false"/>
          <w:i w:val="false"/>
          <w:color w:val="000000"/>
          <w:sz w:val="28"/>
        </w:rPr>
        <w:t>
      Кредиторлар жиналысының құқықтылығы мен шешім қабылдау тәртібінің ерекшеліктері:</w:t>
      </w:r>
    </w:p>
    <w:p>
      <w:pPr>
        <w:spacing w:after="0"/>
        <w:ind w:left="0"/>
        <w:jc w:val="both"/>
      </w:pPr>
      <w:r>
        <w:rPr>
          <w:rFonts w:ascii="Times New Roman"/>
          <w:b w:val="false"/>
          <w:i w:val="false"/>
          <w:color w:val="000000"/>
          <w:sz w:val="28"/>
        </w:rPr>
        <w:t xml:space="preserve">
      борышкердің мүлкін тікелей сату кезінде – осы Заңның </w:t>
      </w:r>
      <w:r>
        <w:rPr>
          <w:rFonts w:ascii="Times New Roman"/>
          <w:b w:val="false"/>
          <w:i w:val="false"/>
          <w:color w:val="000000"/>
          <w:sz w:val="28"/>
        </w:rPr>
        <w:t>99-бабының</w:t>
      </w:r>
      <w:r>
        <w:rPr>
          <w:rFonts w:ascii="Times New Roman"/>
          <w:b w:val="false"/>
          <w:i w:val="false"/>
          <w:color w:val="000000"/>
          <w:sz w:val="28"/>
        </w:rPr>
        <w:t xml:space="preserve"> 6-тармағында;</w:t>
      </w:r>
    </w:p>
    <w:p>
      <w:pPr>
        <w:spacing w:after="0"/>
        <w:ind w:left="0"/>
        <w:jc w:val="both"/>
      </w:pPr>
      <w:r>
        <w:rPr>
          <w:rFonts w:ascii="Times New Roman"/>
          <w:b w:val="false"/>
          <w:i w:val="false"/>
          <w:color w:val="000000"/>
          <w:sz w:val="28"/>
        </w:rPr>
        <w:t>
      оңалту жоспарын келісу кезінде – осы Заңның 26-1-бабында;</w:t>
      </w:r>
    </w:p>
    <w:p>
      <w:pPr>
        <w:spacing w:after="0"/>
        <w:ind w:left="0"/>
        <w:jc w:val="both"/>
      </w:pPr>
      <w:r>
        <w:rPr>
          <w:rFonts w:ascii="Times New Roman"/>
          <w:b w:val="false"/>
          <w:i w:val="false"/>
          <w:color w:val="000000"/>
          <w:sz w:val="28"/>
        </w:rPr>
        <w:t>
      оңалту жоспарына өзгерістер және (немесе) толықтырулар енгізу кезінде осы Заңның 26-2-бабында айқындалады.</w:t>
      </w:r>
    </w:p>
    <w:bookmarkStart w:name="z1057" w:id="148"/>
    <w:p>
      <w:pPr>
        <w:spacing w:after="0"/>
        <w:ind w:left="0"/>
        <w:jc w:val="both"/>
      </w:pPr>
      <w:r>
        <w:rPr>
          <w:rFonts w:ascii="Times New Roman"/>
          <w:b w:val="false"/>
          <w:i w:val="false"/>
          <w:color w:val="000000"/>
          <w:sz w:val="28"/>
        </w:rPr>
        <w:t>
      2. Кредиторлар жиналысы оған, сырттай дауыс беретіндерді қоса алғанда, кредиторлар жиналысы шешім қабылдаған кезде дауыс беру құқығы бар кредиторлар дауыстарының жалпы санының елу пайызынан астамын құрайтын дауыс санына ие кредиторлар қатысқан жағдайда заңды болады.</w:t>
      </w:r>
    </w:p>
    <w:bookmarkEnd w:id="148"/>
    <w:p>
      <w:pPr>
        <w:spacing w:after="0"/>
        <w:ind w:left="0"/>
        <w:jc w:val="both"/>
      </w:pPr>
      <w:r>
        <w:rPr>
          <w:rFonts w:ascii="Times New Roman"/>
          <w:b w:val="false"/>
          <w:i w:val="false"/>
          <w:color w:val="000000"/>
          <w:sz w:val="28"/>
        </w:rPr>
        <w:t>
      Осы тармақтың бірінші бөлігінің ережелері ескеріле отырып, кредиторлар жиналысы заңды болған кезде кредиторлар жиналысының күн тәртібіне енгізілген мәселелерді қарауды ауыстыруға жол берілмейді.</w:t>
      </w:r>
    </w:p>
    <w:p>
      <w:pPr>
        <w:spacing w:after="0"/>
        <w:ind w:left="0"/>
        <w:jc w:val="both"/>
      </w:pPr>
      <w:r>
        <w:rPr>
          <w:rFonts w:ascii="Times New Roman"/>
          <w:b w:val="false"/>
          <w:i w:val="false"/>
          <w:color w:val="000000"/>
          <w:sz w:val="28"/>
        </w:rPr>
        <w:t>
      Қайта шақырылған кредиторлар жиналысы оған кредиторлар жиналысының өткізілетін уақыты мен орны туралы кредиторлар тиісті түрде хабардар етілген жағдайда, кредиторлар жиналысы шешім қабылдаған кезде дауыс беруге құқығы бар кредиторлар дауыстарының жалпы санының кемінде жиырма бес пайызын құрайтын дауыс санына ие кредиторлар қатысқан жағдайда, заңды болады.</w:t>
      </w:r>
    </w:p>
    <w:bookmarkStart w:name="z1058" w:id="149"/>
    <w:p>
      <w:pPr>
        <w:spacing w:after="0"/>
        <w:ind w:left="0"/>
        <w:jc w:val="both"/>
      </w:pPr>
      <w:r>
        <w:rPr>
          <w:rFonts w:ascii="Times New Roman"/>
          <w:b w:val="false"/>
          <w:i w:val="false"/>
          <w:color w:val="000000"/>
          <w:sz w:val="28"/>
        </w:rPr>
        <w:t>
      3. Осы Заңның 26-1 және 26-2-баптарында көзделген жағдайларды қоспағанда, кредиторлар жиналысының шешімдері, сырттай дауыс беретіндерді қоса алғанда, кредиторлар жиналысына қатысатын кредиторлардың дауыс санының көпшілік даусымен қабылданады.</w:t>
      </w:r>
    </w:p>
    <w:bookmarkEnd w:id="149"/>
    <w:p>
      <w:pPr>
        <w:spacing w:after="0"/>
        <w:ind w:left="0"/>
        <w:jc w:val="both"/>
      </w:pPr>
      <w:r>
        <w:rPr>
          <w:rFonts w:ascii="Times New Roman"/>
          <w:b w:val="false"/>
          <w:i w:val="false"/>
          <w:color w:val="000000"/>
          <w:sz w:val="28"/>
        </w:rPr>
        <w:t>
      Әкімші, ал кредиторлар жиналысын кредиторлар комитеті ұйымдастыратын жағдайларда – кредиторлар комитетінің төрағасы кредиторлардың шешімдер қабылдауы үшін әрбір кредитордың дауыс санын "талаптардың бір теңгесі – бір дауыс" қағидаты бойынша айқындайды.</w:t>
      </w:r>
    </w:p>
    <w:p>
      <w:pPr>
        <w:spacing w:after="0"/>
        <w:ind w:left="0"/>
        <w:jc w:val="both"/>
      </w:pPr>
      <w:r>
        <w:rPr>
          <w:rFonts w:ascii="Times New Roman"/>
          <w:b w:val="false"/>
          <w:i w:val="false"/>
          <w:color w:val="000000"/>
          <w:sz w:val="28"/>
        </w:rPr>
        <w:t>
      Егер осы тармақта өзгеше белгіленбесе, тұрақсыздық айыбы (айыппұлдар, өсімпұл), жіберіп алған пайда түріндегі залалдар, сондай-ақ өзге де мүліктік және (немесе) қаржылық санкциялар кредиторлар жиналысында дауыс санын айқындау мақсаттары үшін есепке алынбайды.</w:t>
      </w:r>
    </w:p>
    <w:p>
      <w:pPr>
        <w:spacing w:after="0"/>
        <w:ind w:left="0"/>
        <w:jc w:val="both"/>
      </w:pPr>
      <w:r>
        <w:rPr>
          <w:rFonts w:ascii="Times New Roman"/>
          <w:b w:val="false"/>
          <w:i w:val="false"/>
          <w:color w:val="000000"/>
          <w:sz w:val="28"/>
        </w:rPr>
        <w:t>
      Кредиторлар жиналысында дауыс санын айқындау мақсаттары үшін кредиторлардың тұрақсыздық айыбы (айыппұл, өсімпұл), жіберіп алған пайда түріндегі залалдар, сондай-ақ өзге де мүліктік және (немесе) қаржылық санкциялар бөлігіндегі талаптары:</w:t>
      </w:r>
    </w:p>
    <w:p>
      <w:pPr>
        <w:spacing w:after="0"/>
        <w:ind w:left="0"/>
        <w:jc w:val="both"/>
      </w:pPr>
      <w:r>
        <w:rPr>
          <w:rFonts w:ascii="Times New Roman"/>
          <w:b w:val="false"/>
          <w:i w:val="false"/>
          <w:color w:val="000000"/>
          <w:sz w:val="28"/>
        </w:rPr>
        <w:t>
      1) кредиторлар жиналысы шешім қабылдаған кезде дауыс беру құқығы бар кредиторлардың талаптары толық көлемде қанағаттандырылған;</w:t>
      </w:r>
    </w:p>
    <w:p>
      <w:pPr>
        <w:spacing w:after="0"/>
        <w:ind w:left="0"/>
        <w:jc w:val="both"/>
      </w:pPr>
      <w:r>
        <w:rPr>
          <w:rFonts w:ascii="Times New Roman"/>
          <w:b w:val="false"/>
          <w:i w:val="false"/>
          <w:color w:val="000000"/>
          <w:sz w:val="28"/>
        </w:rPr>
        <w:t>
      2) кредиторлардың талаптар тізілімі тек қана тұрақсыздық айыбын (айыппұлды, өсімпұлды) төлеу, жіберіп алған пайда түріндегі залалдарды өтеу бөлігіндегі талаптардан, сот шешімі бойынша өзге де мүліктік және (немесе) қаржылық санкциялардан қалыптастырылған жағдайларда есепке алынады.</w:t>
      </w:r>
    </w:p>
    <w:p>
      <w:pPr>
        <w:spacing w:after="0"/>
        <w:ind w:left="0"/>
        <w:jc w:val="both"/>
      </w:pPr>
      <w:r>
        <w:rPr>
          <w:rFonts w:ascii="Times New Roman"/>
          <w:b w:val="false"/>
          <w:i w:val="false"/>
          <w:color w:val="000000"/>
          <w:sz w:val="28"/>
        </w:rPr>
        <w:t>
      Кредитор талаптарының қанағаттандырылуына қарай оның дауыс саны қанағаттандырылған талаптар сомасына азаяды.</w:t>
      </w:r>
    </w:p>
    <w:p>
      <w:pPr>
        <w:spacing w:after="0"/>
        <w:ind w:left="0"/>
        <w:jc w:val="both"/>
      </w:pPr>
      <w:r>
        <w:rPr>
          <w:rFonts w:ascii="Times New Roman"/>
          <w:b w:val="false"/>
          <w:i w:val="false"/>
          <w:color w:val="000000"/>
          <w:sz w:val="28"/>
        </w:rPr>
        <w:t>
      Қорытынды есепті келісу мәселесі қаралған жағдайда, осы тармақтың бесінші бөлігінің күші кредиторлар жиналысының заңдылығын айқындау және оның шешім қабылдауы кезінде қолданылмайды.</w:t>
      </w:r>
    </w:p>
    <w:bookmarkStart w:name="z1059" w:id="150"/>
    <w:p>
      <w:pPr>
        <w:spacing w:after="0"/>
        <w:ind w:left="0"/>
        <w:jc w:val="both"/>
      </w:pPr>
      <w:r>
        <w:rPr>
          <w:rFonts w:ascii="Times New Roman"/>
          <w:b w:val="false"/>
          <w:i w:val="false"/>
          <w:color w:val="000000"/>
          <w:sz w:val="28"/>
        </w:rPr>
        <w:t>
      4. Кредиторлар жиналысы шешімдер қабылдаған кезде:</w:t>
      </w:r>
    </w:p>
    <w:bookmarkEnd w:id="150"/>
    <w:p>
      <w:pPr>
        <w:spacing w:after="0"/>
        <w:ind w:left="0"/>
        <w:jc w:val="both"/>
      </w:pPr>
      <w:r>
        <w:rPr>
          <w:rFonts w:ascii="Times New Roman"/>
          <w:b w:val="false"/>
          <w:i w:val="false"/>
          <w:color w:val="000000"/>
          <w:sz w:val="28"/>
        </w:rPr>
        <w:t xml:space="preserve">
      1) осы Заңның 72-бабының </w:t>
      </w:r>
      <w:r>
        <w:rPr>
          <w:rFonts w:ascii="Times New Roman"/>
          <w:b w:val="false"/>
          <w:i w:val="false"/>
          <w:color w:val="000000"/>
          <w:sz w:val="28"/>
        </w:rPr>
        <w:t>3-тармағына</w:t>
      </w:r>
      <w:r>
        <w:rPr>
          <w:rFonts w:ascii="Times New Roman"/>
          <w:b w:val="false"/>
          <w:i w:val="false"/>
          <w:color w:val="000000"/>
          <w:sz w:val="28"/>
        </w:rPr>
        <w:t xml:space="preserve"> және 90-бабының </w:t>
      </w:r>
      <w:r>
        <w:rPr>
          <w:rFonts w:ascii="Times New Roman"/>
          <w:b w:val="false"/>
          <w:i w:val="false"/>
          <w:color w:val="000000"/>
          <w:sz w:val="28"/>
        </w:rPr>
        <w:t>5-тармағына</w:t>
      </w:r>
      <w:r>
        <w:rPr>
          <w:rFonts w:ascii="Times New Roman"/>
          <w:b w:val="false"/>
          <w:i w:val="false"/>
          <w:color w:val="000000"/>
          <w:sz w:val="28"/>
        </w:rPr>
        <w:t xml:space="preserve"> сәйкес дауыс беру құқығынан айырылған кредиторлардың;</w:t>
      </w:r>
    </w:p>
    <w:p>
      <w:pPr>
        <w:spacing w:after="0"/>
        <w:ind w:left="0"/>
        <w:jc w:val="both"/>
      </w:pPr>
      <w:r>
        <w:rPr>
          <w:rFonts w:ascii="Times New Roman"/>
          <w:b w:val="false"/>
          <w:i w:val="false"/>
          <w:color w:val="000000"/>
          <w:sz w:val="28"/>
        </w:rPr>
        <w:t>
      2) қалған кредиторлардың талаптары толық қанағаттандырылғанға дейін борышкерге қатысты үлестес тұлғалар болып табылатын кредиторлардың дауыс беру құқығы жоқ.</w:t>
      </w:r>
    </w:p>
    <w:p>
      <w:pPr>
        <w:spacing w:after="0"/>
        <w:ind w:left="0"/>
        <w:jc w:val="both"/>
      </w:pPr>
      <w:r>
        <w:rPr>
          <w:rFonts w:ascii="Times New Roman"/>
          <w:b w:val="false"/>
          <w:i w:val="false"/>
          <w:color w:val="000000"/>
          <w:sz w:val="28"/>
        </w:rPr>
        <w:t>
      Жиналыс шешім қабылдаған кезде кредиторлардың дауысын айқындау мақсаттары үшін кредитор дауыс беруден бас тартқан жағдайда, ол кредиторлар жиналысына қатысып отыр деп есептелмейді.</w:t>
      </w:r>
    </w:p>
    <w:p>
      <w:pPr>
        <w:spacing w:after="0"/>
        <w:ind w:left="0"/>
        <w:jc w:val="both"/>
      </w:pPr>
      <w:r>
        <w:rPr>
          <w:rFonts w:ascii="Times New Roman"/>
          <w:b w:val="false"/>
          <w:i w:val="false"/>
          <w:color w:val="000000"/>
          <w:sz w:val="28"/>
        </w:rPr>
        <w:t>
      Кредитор кредиторлар жиналысына дәлелді себепсіз екі рет келмеген жағдайда, мұндай кредитордың дауыс саны кредиторлар жиналысының құқықтылығын айқындау кезінде есепке алынбайды.</w:t>
      </w:r>
    </w:p>
    <w:p>
      <w:pPr>
        <w:spacing w:after="0"/>
        <w:ind w:left="0"/>
        <w:jc w:val="both"/>
      </w:pPr>
      <w:r>
        <w:rPr>
          <w:rFonts w:ascii="Times New Roman"/>
          <w:b w:val="false"/>
          <w:i w:val="false"/>
          <w:color w:val="000000"/>
          <w:sz w:val="28"/>
        </w:rPr>
        <w:t>
      Растайтын құжат болған кезде:</w:t>
      </w:r>
    </w:p>
    <w:p>
      <w:pPr>
        <w:spacing w:after="0"/>
        <w:ind w:left="0"/>
        <w:jc w:val="both"/>
      </w:pPr>
      <w:r>
        <w:rPr>
          <w:rFonts w:ascii="Times New Roman"/>
          <w:b w:val="false"/>
          <w:i w:val="false"/>
          <w:color w:val="000000"/>
          <w:sz w:val="28"/>
        </w:rPr>
        <w:t>
      1) кредитордың не оның уәкілетті өкілінің еңбекке уақытша жарамсыздығы;</w:t>
      </w:r>
    </w:p>
    <w:p>
      <w:pPr>
        <w:spacing w:after="0"/>
        <w:ind w:left="0"/>
        <w:jc w:val="both"/>
      </w:pPr>
      <w:r>
        <w:rPr>
          <w:rFonts w:ascii="Times New Roman"/>
          <w:b w:val="false"/>
          <w:i w:val="false"/>
          <w:color w:val="000000"/>
          <w:sz w:val="28"/>
        </w:rPr>
        <w:t>
      2) кредитордың не оның уәкілетті өкілінің кредиторлар жиналысына қатысуына кедергі келтіретін төтенше жағдайдың туындауы;</w:t>
      </w:r>
    </w:p>
    <w:p>
      <w:pPr>
        <w:spacing w:after="0"/>
        <w:ind w:left="0"/>
        <w:jc w:val="both"/>
      </w:pPr>
      <w:r>
        <w:rPr>
          <w:rFonts w:ascii="Times New Roman"/>
          <w:b w:val="false"/>
          <w:i w:val="false"/>
          <w:color w:val="000000"/>
          <w:sz w:val="28"/>
        </w:rPr>
        <w:t>
      3) кредиторлар жиналысының шешімімен өзге де себеп дәлелді себеп ретінде танылады.</w:t>
      </w:r>
    </w:p>
    <w:bookmarkStart w:name="z1060" w:id="151"/>
    <w:p>
      <w:pPr>
        <w:spacing w:after="0"/>
        <w:ind w:left="0"/>
        <w:jc w:val="both"/>
      </w:pPr>
      <w:r>
        <w:rPr>
          <w:rFonts w:ascii="Times New Roman"/>
          <w:b w:val="false"/>
          <w:i w:val="false"/>
          <w:color w:val="000000"/>
          <w:sz w:val="28"/>
        </w:rPr>
        <w:t>
      5. Әкімші, ал кредиторлар жиналысын кредиторлар комитеті ұйымдастыратын жағдайларда – кредиторлар комитетінің төрағасы кредиторлар жиналысы ашылғанға дейін жиналысқа қатысушыларды тіркеуді жүргізеді.</w:t>
      </w:r>
    </w:p>
    <w:bookmarkEnd w:id="151"/>
    <w:p>
      <w:pPr>
        <w:spacing w:after="0"/>
        <w:ind w:left="0"/>
        <w:jc w:val="both"/>
      </w:pPr>
      <w:r>
        <w:rPr>
          <w:rFonts w:ascii="Times New Roman"/>
          <w:b w:val="false"/>
          <w:i w:val="false"/>
          <w:color w:val="000000"/>
          <w:sz w:val="28"/>
        </w:rPr>
        <w:t>
      Кредиторлар жиналысының шешімдері хаттамамен ресімделеді.</w:t>
      </w:r>
    </w:p>
    <w:p>
      <w:pPr>
        <w:spacing w:after="0"/>
        <w:ind w:left="0"/>
        <w:jc w:val="both"/>
      </w:pPr>
      <w:r>
        <w:rPr>
          <w:rFonts w:ascii="Times New Roman"/>
          <w:b w:val="false"/>
          <w:i w:val="false"/>
          <w:color w:val="000000"/>
          <w:sz w:val="28"/>
        </w:rPr>
        <w:t>
      Кредиторлар жиналысының отырысын дауыс беру құқығы бар, қатысып отырған кредиторлар арасынан сайланған төраға жүргізеді. Хаттаманы дауыс беруге құқығы бар, қатысып отырған кредиторлар арасынан сайланатын хатшы жүргізеді. Төраға мен хатшы қатысып отырған кредиторлар арасынан қарапайым көпшілік дауыспен сайланады. Хаттамаға төраға, әкімші, хатшы жиналыс өткізілген күні қол қояды және ол борышкердің мөрімен (ол болған кезде) куәландырылады.</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76-бабының</w:t>
      </w:r>
      <w:r>
        <w:rPr>
          <w:rFonts w:ascii="Times New Roman"/>
          <w:b w:val="false"/>
          <w:i w:val="false"/>
          <w:color w:val="000000"/>
          <w:sz w:val="28"/>
        </w:rPr>
        <w:t xml:space="preserve"> 10-1) және 10-2) тармақшаларында және </w:t>
      </w:r>
      <w:r>
        <w:rPr>
          <w:rFonts w:ascii="Times New Roman"/>
          <w:b w:val="false"/>
          <w:i w:val="false"/>
          <w:color w:val="000000"/>
          <w:sz w:val="28"/>
        </w:rPr>
        <w:t>94-бабының</w:t>
      </w:r>
      <w:r>
        <w:rPr>
          <w:rFonts w:ascii="Times New Roman"/>
          <w:b w:val="false"/>
          <w:i w:val="false"/>
          <w:color w:val="000000"/>
          <w:sz w:val="28"/>
        </w:rPr>
        <w:t xml:space="preserve"> 7) тармақшасында көзделген жағдайларда кредиторлар жиналысын кредиторлар комитеті ұйымдастырған кезде кредиторлар жиналысының хаттамасына әкімшінің қол қоюы талап етілмейді.</w:t>
      </w:r>
    </w:p>
    <w:p>
      <w:pPr>
        <w:spacing w:after="0"/>
        <w:ind w:left="0"/>
        <w:jc w:val="both"/>
      </w:pPr>
      <w:r>
        <w:rPr>
          <w:rFonts w:ascii="Times New Roman"/>
          <w:b w:val="false"/>
          <w:i w:val="false"/>
          <w:color w:val="000000"/>
          <w:sz w:val="28"/>
        </w:rPr>
        <w:t>
      Кредиторлар жиналысының хаттамасын хатшы үш данада жасайды, олардың біреуі – оған қол қойылғаннан кейін үш жұмыс күні ішінде уәкілетті органға, екіншісі – кредиторлар комитетіне, үшіншісі әкімшіге беріледі.</w:t>
      </w:r>
    </w:p>
    <w:p>
      <w:pPr>
        <w:spacing w:after="0"/>
        <w:ind w:left="0"/>
        <w:jc w:val="both"/>
      </w:pPr>
      <w:r>
        <w:rPr>
          <w:rFonts w:ascii="Times New Roman"/>
          <w:b w:val="false"/>
          <w:i w:val="false"/>
          <w:color w:val="000000"/>
          <w:sz w:val="28"/>
        </w:rPr>
        <w:t>
      Кредиторлар жиналысының хаттамасына:</w:t>
      </w:r>
    </w:p>
    <w:p>
      <w:pPr>
        <w:spacing w:after="0"/>
        <w:ind w:left="0"/>
        <w:jc w:val="both"/>
      </w:pPr>
      <w:r>
        <w:rPr>
          <w:rFonts w:ascii="Times New Roman"/>
          <w:b w:val="false"/>
          <w:i w:val="false"/>
          <w:color w:val="000000"/>
          <w:sz w:val="28"/>
        </w:rPr>
        <w:t>
      1) жиналысқа қатысушыларды тіркеу ведомосының;</w:t>
      </w:r>
    </w:p>
    <w:p>
      <w:pPr>
        <w:spacing w:after="0"/>
        <w:ind w:left="0"/>
        <w:jc w:val="both"/>
      </w:pPr>
      <w:r>
        <w:rPr>
          <w:rFonts w:ascii="Times New Roman"/>
          <w:b w:val="false"/>
          <w:i w:val="false"/>
          <w:color w:val="000000"/>
          <w:sz w:val="28"/>
        </w:rPr>
        <w:t>
      2) жиналысқа қатысушыларға танысу және (немесе) бекіту үшін ұсынылған материалдардың;</w:t>
      </w:r>
    </w:p>
    <w:p>
      <w:pPr>
        <w:spacing w:after="0"/>
        <w:ind w:left="0"/>
        <w:jc w:val="both"/>
      </w:pPr>
      <w:r>
        <w:rPr>
          <w:rFonts w:ascii="Times New Roman"/>
          <w:b w:val="false"/>
          <w:i w:val="false"/>
          <w:color w:val="000000"/>
          <w:sz w:val="28"/>
        </w:rPr>
        <w:t>
      3) кредиторлар жиналысының өткізілетін күні мен орны туралы кредиторлардың тиісінше хабардар етілгенін куәландыратын құжаттардың;</w:t>
      </w:r>
    </w:p>
    <w:p>
      <w:pPr>
        <w:spacing w:after="0"/>
        <w:ind w:left="0"/>
        <w:jc w:val="both"/>
      </w:pPr>
      <w:r>
        <w:rPr>
          <w:rFonts w:ascii="Times New Roman"/>
          <w:b w:val="false"/>
          <w:i w:val="false"/>
          <w:color w:val="000000"/>
          <w:sz w:val="28"/>
        </w:rPr>
        <w:t>
      4) әкімшінің немесе кредиторлар комитеті төрағасының ұйғаруы бойынша өзге де құжаттардың көшірмелері қоса берілуге тиіс.</w:t>
      </w:r>
    </w:p>
    <w:bookmarkStart w:name="z1130" w:id="152"/>
    <w:p>
      <w:pPr>
        <w:spacing w:after="0"/>
        <w:ind w:left="0"/>
        <w:jc w:val="both"/>
      </w:pPr>
      <w:r>
        <w:rPr>
          <w:rFonts w:ascii="Times New Roman"/>
          <w:b w:val="false"/>
          <w:i w:val="false"/>
          <w:color w:val="000000"/>
          <w:sz w:val="28"/>
        </w:rPr>
        <w:t>
      6. Рәсімдерге қатысушылар кредиторлар жиналысының шешіміне ол қабылданған күннен бастап бір ай ішінде шағым жасай алады.</w:t>
      </w:r>
    </w:p>
    <w:bookmarkEnd w:id="1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 жаңа редакцияда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26-1-бап. Оңалту жоспарын келісу</w:t>
      </w:r>
    </w:p>
    <w:bookmarkStart w:name="z1062" w:id="153"/>
    <w:p>
      <w:pPr>
        <w:spacing w:after="0"/>
        <w:ind w:left="0"/>
        <w:jc w:val="both"/>
      </w:pPr>
      <w:r>
        <w:rPr>
          <w:rFonts w:ascii="Times New Roman"/>
          <w:b w:val="false"/>
          <w:i w:val="false"/>
          <w:color w:val="000000"/>
          <w:sz w:val="28"/>
        </w:rPr>
        <w:t>
      1. Оңалту жоспарын келісу кезінде кредиторлар жиналысы оған мүдделері осы жоспарда қозғалған, талаптары екінші және төртінші кезектер құрамында жеке қанағаттандырылуға жататын кредиторлардың дауыс санының елу пайызынан астамын құрайтын дауыс санына ие кредиторлар қатысқан жағдайда құқықты болады.</w:t>
      </w:r>
    </w:p>
    <w:bookmarkEnd w:id="153"/>
    <w:bookmarkStart w:name="z1063" w:id="154"/>
    <w:p>
      <w:pPr>
        <w:spacing w:after="0"/>
        <w:ind w:left="0"/>
        <w:jc w:val="both"/>
      </w:pPr>
      <w:r>
        <w:rPr>
          <w:rFonts w:ascii="Times New Roman"/>
          <w:b w:val="false"/>
          <w:i w:val="false"/>
          <w:color w:val="000000"/>
          <w:sz w:val="28"/>
        </w:rPr>
        <w:t>
      2. Оңалту жоспары, егер бір мезгілде:</w:t>
      </w:r>
    </w:p>
    <w:bookmarkEnd w:id="154"/>
    <w:p>
      <w:pPr>
        <w:spacing w:after="0"/>
        <w:ind w:left="0"/>
        <w:jc w:val="both"/>
      </w:pPr>
      <w:r>
        <w:rPr>
          <w:rFonts w:ascii="Times New Roman"/>
          <w:b w:val="false"/>
          <w:i w:val="false"/>
          <w:color w:val="000000"/>
          <w:sz w:val="28"/>
        </w:rPr>
        <w:t>
      1) екінші кезектегі кредиторлар дауыс санының көпшілік даусы;</w:t>
      </w:r>
    </w:p>
    <w:p>
      <w:pPr>
        <w:spacing w:after="0"/>
        <w:ind w:left="0"/>
        <w:jc w:val="both"/>
      </w:pPr>
      <w:r>
        <w:rPr>
          <w:rFonts w:ascii="Times New Roman"/>
          <w:b w:val="false"/>
          <w:i w:val="false"/>
          <w:color w:val="000000"/>
          <w:sz w:val="28"/>
        </w:rPr>
        <w:t>
      2) төртінші кезектегі кредиторлар дауыс санының көпшілік даусы оған дауыс берсе, келісілді деп есептеледі.</w:t>
      </w:r>
    </w:p>
    <w:p>
      <w:pPr>
        <w:spacing w:after="0"/>
        <w:ind w:left="0"/>
        <w:jc w:val="both"/>
      </w:pPr>
      <w:r>
        <w:rPr>
          <w:rFonts w:ascii="Times New Roman"/>
          <w:b w:val="false"/>
          <w:i w:val="false"/>
          <w:color w:val="000000"/>
          <w:sz w:val="28"/>
        </w:rPr>
        <w:t>
      Осы тармақтың бірінші бөлігінің 1) және 2) тармақшаларында көзделген бір немесе екі шарт орындалмаған жағдайда, оңалту жоспары келісілмеді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26-1-баппен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26-2-бап. Оңалту жоспарына өзгерістер және (немесе) толықтырулар енгізу</w:t>
      </w:r>
    </w:p>
    <w:bookmarkStart w:name="z1065" w:id="155"/>
    <w:p>
      <w:pPr>
        <w:spacing w:after="0"/>
        <w:ind w:left="0"/>
        <w:jc w:val="both"/>
      </w:pPr>
      <w:r>
        <w:rPr>
          <w:rFonts w:ascii="Times New Roman"/>
          <w:b w:val="false"/>
          <w:i w:val="false"/>
          <w:color w:val="000000"/>
          <w:sz w:val="28"/>
        </w:rPr>
        <w:t>
      1. Оңалту жоспарына өзгерістер және (немесе) толықтырулар енгізуді келісу кезінде кредиторлар жиналысы оған талаптары мұндай кредиторлармен бір кезек құрамында және (немесе) келесі кезектер құрамында қанағаттандырылуға жататын, талаптары әрбір кезек құрамында жеке қанағаттандырылуға жататын кредиторлар дауыс санының елу пайызынан астамын құрайтын дауыс санына ие кредиторларды қоса алғанда, мүдделерін оңалту жоспарына енгізілетін өзгерістер және (немесе) толықтырулар қозғайтын кредиторлар қатысқан жағдайда құқықты болады.</w:t>
      </w:r>
    </w:p>
    <w:bookmarkEnd w:id="155"/>
    <w:bookmarkStart w:name="z1066" w:id="156"/>
    <w:p>
      <w:pPr>
        <w:spacing w:after="0"/>
        <w:ind w:left="0"/>
        <w:jc w:val="both"/>
      </w:pPr>
      <w:r>
        <w:rPr>
          <w:rFonts w:ascii="Times New Roman"/>
          <w:b w:val="false"/>
          <w:i w:val="false"/>
          <w:color w:val="000000"/>
          <w:sz w:val="28"/>
        </w:rPr>
        <w:t>
      2. Кредиторлар жиналысының оңалту жоспарына өзгерістер және (немесе) толықтырулар енгізуді келісу туралы шешімін, егер оған әрбір кезек бойынша көпшілік дауыспен жеке дауыс берілсе, талаптары мұндай кредиторлармен бір кезек құрамында және (немесе) келесі кезектер құрамында қанағаттандырылуға жататын кредиторларды қоса алғанда, мүдделерін жоспарға енгізілетін өзгерістер және (немесе) толықтырулар қозғайтын кредиторлар қабылдайды.</w:t>
      </w:r>
    </w:p>
    <w:bookmarkEnd w:id="156"/>
    <w:bookmarkStart w:name="z1067" w:id="157"/>
    <w:p>
      <w:pPr>
        <w:spacing w:after="0"/>
        <w:ind w:left="0"/>
        <w:jc w:val="both"/>
      </w:pPr>
      <w:r>
        <w:rPr>
          <w:rFonts w:ascii="Times New Roman"/>
          <w:b w:val="false"/>
          <w:i w:val="false"/>
          <w:color w:val="000000"/>
          <w:sz w:val="28"/>
        </w:rPr>
        <w:t>
      3. Осы бапта көзделген шарттар орындалмаған жағдайда, оңалту жоспарына өзгерістер және (немесе) толықтырулар енгізу келісілмеді деп есептеледі.</w:t>
      </w:r>
    </w:p>
    <w:bookmarkEnd w:id="157"/>
    <w:bookmarkStart w:name="z1068" w:id="158"/>
    <w:p>
      <w:pPr>
        <w:spacing w:after="0"/>
        <w:ind w:left="0"/>
        <w:jc w:val="both"/>
      </w:pPr>
      <w:r>
        <w:rPr>
          <w:rFonts w:ascii="Times New Roman"/>
          <w:b w:val="false"/>
          <w:i w:val="false"/>
          <w:color w:val="000000"/>
          <w:sz w:val="28"/>
        </w:rPr>
        <w:t>
      4. Оңалту жоспарына өзгерістер және (немесе) толықтырулар енгізуді келісу бойынша жеке-жеке дауыс беруде кредиторлардың даусы тең болған кезде кредиторлар жиналысының шешімдері "талаптардың бір теңгесі – бір дауыс" қағидаты бойынша, сырттай дауыс беретіндерді қоса алғанда, кредиторлар жиналысына қатысатын кредиторлардың жалпы дауыс санының көпшілік даусымен қабылданады.</w:t>
      </w:r>
    </w:p>
    <w:bookmarkEnd w:id="1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26-2-баппен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52" w:id="159"/>
    <w:p>
      <w:pPr>
        <w:spacing w:after="0"/>
        <w:ind w:left="0"/>
        <w:jc w:val="left"/>
      </w:pPr>
      <w:r>
        <w:rPr>
          <w:rFonts w:ascii="Times New Roman"/>
          <w:b/>
          <w:i w:val="false"/>
          <w:color w:val="000000"/>
        </w:rPr>
        <w:t xml:space="preserve"> 27-бап. Кредиторлар комитеті</w:t>
      </w:r>
    </w:p>
    <w:bookmarkEnd w:id="159"/>
    <w:bookmarkStart w:name="z153" w:id="160"/>
    <w:p>
      <w:pPr>
        <w:spacing w:after="0"/>
        <w:ind w:left="0"/>
        <w:jc w:val="both"/>
      </w:pPr>
      <w:r>
        <w:rPr>
          <w:rFonts w:ascii="Times New Roman"/>
          <w:b w:val="false"/>
          <w:i w:val="false"/>
          <w:color w:val="000000"/>
          <w:sz w:val="28"/>
        </w:rPr>
        <w:t>
      1. Кредиторлар комитеті оңалту рәсімі және банкроттық рәсімі кезінде осы Заңда белгіленген тәртіппен құрылады.</w:t>
      </w:r>
    </w:p>
    <w:bookmarkEnd w:id="160"/>
    <w:p>
      <w:pPr>
        <w:spacing w:after="0"/>
        <w:ind w:left="0"/>
        <w:jc w:val="both"/>
      </w:pPr>
      <w:r>
        <w:rPr>
          <w:rFonts w:ascii="Times New Roman"/>
          <w:b w:val="false"/>
          <w:i w:val="false"/>
          <w:color w:val="000000"/>
          <w:sz w:val="28"/>
        </w:rPr>
        <w:t>
      Осы баптың 2-тармағының бірінші бөлігінде көзделген, кредиторлар комитеті мүшелерінің ең аз саны туралы талапты сақтау мүмкін болмаған кезде кредиторлар комитетінің өкілеттіктерін кредиторлар жиналысы жүзеге асырады.</w:t>
      </w:r>
    </w:p>
    <w:bookmarkStart w:name="z1131" w:id="161"/>
    <w:p>
      <w:pPr>
        <w:spacing w:after="0"/>
        <w:ind w:left="0"/>
        <w:jc w:val="both"/>
      </w:pPr>
      <w:r>
        <w:rPr>
          <w:rFonts w:ascii="Times New Roman"/>
          <w:b w:val="false"/>
          <w:i w:val="false"/>
          <w:color w:val="000000"/>
          <w:sz w:val="28"/>
        </w:rPr>
        <w:t>
      2. Кредиторлар комитетінің құрамын кредиторлар жиналысы қалыптастырады және бекітеді. Кредиторлар комитетіндегі мүшелердің ең аз саны үш адамнан кем болмайды.</w:t>
      </w:r>
    </w:p>
    <w:bookmarkEnd w:id="161"/>
    <w:p>
      <w:pPr>
        <w:spacing w:after="0"/>
        <w:ind w:left="0"/>
        <w:jc w:val="both"/>
      </w:pPr>
      <w:r>
        <w:rPr>
          <w:rFonts w:ascii="Times New Roman"/>
          <w:b w:val="false"/>
          <w:i w:val="false"/>
          <w:color w:val="000000"/>
          <w:sz w:val="28"/>
        </w:rPr>
        <w:t>
      Егер осы тармақта өзгеше көзделмесе, кредиторлар комитетінің құрамына біртекті кредиторлардың әрбір тобынан бір кредитор кіреді.</w:t>
      </w:r>
    </w:p>
    <w:p>
      <w:pPr>
        <w:spacing w:after="0"/>
        <w:ind w:left="0"/>
        <w:jc w:val="both"/>
      </w:pPr>
      <w:r>
        <w:rPr>
          <w:rFonts w:ascii="Times New Roman"/>
          <w:b w:val="false"/>
          <w:i w:val="false"/>
          <w:color w:val="000000"/>
          <w:sz w:val="28"/>
        </w:rPr>
        <w:t>
      Борышкерге бірдей талаптары бар басқа кредиторлардың болмауы себебінен біртекті кредиторлар тобын құрмаған кредитор кредиторлар комитетінің құрамына кіргізілуі мүмкін.</w:t>
      </w:r>
    </w:p>
    <w:p>
      <w:pPr>
        <w:spacing w:after="0"/>
        <w:ind w:left="0"/>
        <w:jc w:val="both"/>
      </w:pPr>
      <w:r>
        <w:rPr>
          <w:rFonts w:ascii="Times New Roman"/>
          <w:b w:val="false"/>
          <w:i w:val="false"/>
          <w:color w:val="000000"/>
          <w:sz w:val="28"/>
        </w:rPr>
        <w:t>
      Кредиторлар комитетінің мүшесі үлестес тұлға немесе кредиторлар жиналысында дауыс беру құқығынан айырылған тұлға болмауға тиіс.</w:t>
      </w:r>
    </w:p>
    <w:bookmarkStart w:name="z1132" w:id="162"/>
    <w:p>
      <w:pPr>
        <w:spacing w:after="0"/>
        <w:ind w:left="0"/>
        <w:jc w:val="both"/>
      </w:pPr>
      <w:r>
        <w:rPr>
          <w:rFonts w:ascii="Times New Roman"/>
          <w:b w:val="false"/>
          <w:i w:val="false"/>
          <w:color w:val="000000"/>
          <w:sz w:val="28"/>
        </w:rPr>
        <w:t>
      3. Мыналар:</w:t>
      </w:r>
    </w:p>
    <w:bookmarkEnd w:id="162"/>
    <w:p>
      <w:pPr>
        <w:spacing w:after="0"/>
        <w:ind w:left="0"/>
        <w:jc w:val="both"/>
      </w:pPr>
      <w:r>
        <w:rPr>
          <w:rFonts w:ascii="Times New Roman"/>
          <w:b w:val="false"/>
          <w:i w:val="false"/>
          <w:color w:val="000000"/>
          <w:sz w:val="28"/>
        </w:rPr>
        <w:t>
      1) кредиторлар комитетінің құрамына кіретін кредиторлар алдындағы міндеттемелерді орындау;</w:t>
      </w:r>
    </w:p>
    <w:p>
      <w:pPr>
        <w:spacing w:after="0"/>
        <w:ind w:left="0"/>
        <w:jc w:val="both"/>
      </w:pPr>
      <w:r>
        <w:rPr>
          <w:rFonts w:ascii="Times New Roman"/>
          <w:b w:val="false"/>
          <w:i w:val="false"/>
          <w:color w:val="000000"/>
          <w:sz w:val="28"/>
        </w:rPr>
        <w:t>
      2) кредиторға кредиторлар комитетінің құрамында болуға кедергі болатын мән-жайлар (заңды күшіне енген сот актілері, кредитордың таратылуы не қайтыс болуы және басқалары);</w:t>
      </w:r>
    </w:p>
    <w:p>
      <w:pPr>
        <w:spacing w:after="0"/>
        <w:ind w:left="0"/>
        <w:jc w:val="both"/>
      </w:pPr>
      <w:r>
        <w:rPr>
          <w:rFonts w:ascii="Times New Roman"/>
          <w:b w:val="false"/>
          <w:i w:val="false"/>
          <w:color w:val="000000"/>
          <w:sz w:val="28"/>
        </w:rPr>
        <w:t>
      3) үлестес тұлғалардың анықталуы;</w:t>
      </w:r>
    </w:p>
    <w:p>
      <w:pPr>
        <w:spacing w:after="0"/>
        <w:ind w:left="0"/>
        <w:jc w:val="both"/>
      </w:pPr>
      <w:r>
        <w:rPr>
          <w:rFonts w:ascii="Times New Roman"/>
          <w:b w:val="false"/>
          <w:i w:val="false"/>
          <w:color w:val="000000"/>
          <w:sz w:val="28"/>
        </w:rPr>
        <w:t xml:space="preserve">
      4) кредиторлар комитетінің отырыстарына кредиторлар комитеті мүшесінің осы Заңның 26-бабының </w:t>
      </w:r>
      <w:r>
        <w:rPr>
          <w:rFonts w:ascii="Times New Roman"/>
          <w:b w:val="false"/>
          <w:i w:val="false"/>
          <w:color w:val="000000"/>
          <w:sz w:val="28"/>
        </w:rPr>
        <w:t>4-тармағы</w:t>
      </w:r>
      <w:r>
        <w:rPr>
          <w:rFonts w:ascii="Times New Roman"/>
          <w:b w:val="false"/>
          <w:i w:val="false"/>
          <w:color w:val="000000"/>
          <w:sz w:val="28"/>
        </w:rPr>
        <w:t xml:space="preserve"> төртінші бөлігінің 1) және 2) тармақшаларында көзделген дәлелсіз себеппен екі реттен көп қатыспауы кредиторлар комитетінің қалыптастырылған және бекітілген құрамына өзгерістер енгізудің негіздері болып табылады.</w:t>
      </w:r>
    </w:p>
    <w:bookmarkStart w:name="z1133" w:id="163"/>
    <w:p>
      <w:pPr>
        <w:spacing w:after="0"/>
        <w:ind w:left="0"/>
        <w:jc w:val="both"/>
      </w:pPr>
      <w:r>
        <w:rPr>
          <w:rFonts w:ascii="Times New Roman"/>
          <w:b w:val="false"/>
          <w:i w:val="false"/>
          <w:color w:val="000000"/>
          <w:sz w:val="28"/>
        </w:rPr>
        <w:t>
      4. Кредиторлар комитетінің отырысын өткізу туралы хабарламаны әкімші отырыс өткізілетін күнге дейін бес жұмыс күнінен кешіктірмей, пошта арқылы тапсырысты хатпен жібереді.</w:t>
      </w:r>
    </w:p>
    <w:bookmarkEnd w:id="163"/>
    <w:p>
      <w:pPr>
        <w:spacing w:after="0"/>
        <w:ind w:left="0"/>
        <w:jc w:val="both"/>
      </w:pPr>
      <w:r>
        <w:rPr>
          <w:rFonts w:ascii="Times New Roman"/>
          <w:b w:val="false"/>
          <w:i w:val="false"/>
          <w:color w:val="000000"/>
          <w:sz w:val="28"/>
        </w:rPr>
        <w:t>
      Осы баптың 1-тармағының екінші бөлігінде көзделген жағдайда кредиторлар комитетінің өкілеттіктерін кредиторлар жиналысы жүзеге асырған кезде кредиторлар жиналысының отырысын өткізу туралы хабарлама осы бапта көзделген тәртіппен жіберіледі.</w:t>
      </w:r>
    </w:p>
    <w:bookmarkStart w:name="z1134" w:id="164"/>
    <w:p>
      <w:pPr>
        <w:spacing w:after="0"/>
        <w:ind w:left="0"/>
        <w:jc w:val="both"/>
      </w:pPr>
      <w:r>
        <w:rPr>
          <w:rFonts w:ascii="Times New Roman"/>
          <w:b w:val="false"/>
          <w:i w:val="false"/>
          <w:color w:val="000000"/>
          <w:sz w:val="28"/>
        </w:rPr>
        <w:t xml:space="preserve">
      5. Кредиторлар комитетінің өкілеттіктері осы Заңның </w:t>
      </w:r>
      <w:r>
        <w:rPr>
          <w:rFonts w:ascii="Times New Roman"/>
          <w:b w:val="false"/>
          <w:i w:val="false"/>
          <w:color w:val="000000"/>
          <w:sz w:val="28"/>
        </w:rPr>
        <w:t>76</w:t>
      </w:r>
      <w:r>
        <w:rPr>
          <w:rFonts w:ascii="Times New Roman"/>
          <w:b w:val="false"/>
          <w:i w:val="false"/>
          <w:color w:val="000000"/>
          <w:sz w:val="28"/>
        </w:rPr>
        <w:t xml:space="preserve"> және </w:t>
      </w:r>
      <w:r>
        <w:rPr>
          <w:rFonts w:ascii="Times New Roman"/>
          <w:b w:val="false"/>
          <w:i w:val="false"/>
          <w:color w:val="000000"/>
          <w:sz w:val="28"/>
        </w:rPr>
        <w:t>94-баптарында</w:t>
      </w:r>
      <w:r>
        <w:rPr>
          <w:rFonts w:ascii="Times New Roman"/>
          <w:b w:val="false"/>
          <w:i w:val="false"/>
          <w:color w:val="000000"/>
          <w:sz w:val="28"/>
        </w:rPr>
        <w:t xml:space="preserve"> көзделген.</w:t>
      </w:r>
    </w:p>
    <w:bookmarkEnd w:id="1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58" w:id="165"/>
    <w:p>
      <w:pPr>
        <w:spacing w:after="0"/>
        <w:ind w:left="0"/>
        <w:jc w:val="left"/>
      </w:pPr>
      <w:r>
        <w:rPr>
          <w:rFonts w:ascii="Times New Roman"/>
          <w:b/>
          <w:i w:val="false"/>
          <w:color w:val="000000"/>
        </w:rPr>
        <w:t xml:space="preserve"> 28-бап. Кредиторлар комитетінің шешімдер қабылдауы</w:t>
      </w:r>
    </w:p>
    <w:bookmarkEnd w:id="165"/>
    <w:bookmarkStart w:name="z159" w:id="166"/>
    <w:p>
      <w:pPr>
        <w:spacing w:after="0"/>
        <w:ind w:left="0"/>
        <w:jc w:val="both"/>
      </w:pPr>
      <w:r>
        <w:rPr>
          <w:rFonts w:ascii="Times New Roman"/>
          <w:b w:val="false"/>
          <w:i w:val="false"/>
          <w:color w:val="000000"/>
          <w:sz w:val="28"/>
        </w:rPr>
        <w:t>
      1. Кредиторлар комитетінің отырысы комитет мүшелерінің жалпы санының кемінде үштен екісі қатысқан кезде заңды болып табылады.</w:t>
      </w:r>
    </w:p>
    <w:bookmarkEnd w:id="166"/>
    <w:p>
      <w:pPr>
        <w:spacing w:after="0"/>
        <w:ind w:left="0"/>
        <w:jc w:val="both"/>
      </w:pPr>
      <w:r>
        <w:rPr>
          <w:rFonts w:ascii="Times New Roman"/>
          <w:b w:val="false"/>
          <w:i w:val="false"/>
          <w:color w:val="000000"/>
          <w:sz w:val="28"/>
        </w:rPr>
        <w:t>
      2. Кредиторлар комитетінің шешімі "комитеттің бір мүшесі – бір дауыс" қағидаты бойынша кредиторлар комитеті мүшелерінің жалпы санының қарапайым көпшілік дауысымен қабылданады.</w:t>
      </w:r>
    </w:p>
    <w:p>
      <w:pPr>
        <w:spacing w:after="0"/>
        <w:ind w:left="0"/>
        <w:jc w:val="both"/>
      </w:pPr>
      <w:r>
        <w:rPr>
          <w:rFonts w:ascii="Times New Roman"/>
          <w:b w:val="false"/>
          <w:i w:val="false"/>
          <w:color w:val="000000"/>
          <w:sz w:val="28"/>
        </w:rPr>
        <w:t>
      Дауыс беру рәсімінде дауыстар тең болған кезде кредиторлар комитетінің төрағасына шешуші дауыс құқығы беріледі.</w:t>
      </w:r>
    </w:p>
    <w:p>
      <w:pPr>
        <w:spacing w:after="0"/>
        <w:ind w:left="0"/>
        <w:jc w:val="both"/>
      </w:pPr>
      <w:r>
        <w:rPr>
          <w:rFonts w:ascii="Times New Roman"/>
          <w:b w:val="false"/>
          <w:i w:val="false"/>
          <w:color w:val="000000"/>
          <w:sz w:val="28"/>
        </w:rPr>
        <w:t>
      3. Кредиторлар комитетінің отырысы хаттамамен ресімделеді.</w:t>
      </w:r>
    </w:p>
    <w:p>
      <w:pPr>
        <w:spacing w:after="0"/>
        <w:ind w:left="0"/>
        <w:jc w:val="both"/>
      </w:pPr>
      <w:r>
        <w:rPr>
          <w:rFonts w:ascii="Times New Roman"/>
          <w:b w:val="false"/>
          <w:i w:val="false"/>
          <w:color w:val="000000"/>
          <w:sz w:val="28"/>
        </w:rPr>
        <w:t>
      Хаттамада отырыстың өткізілген күні мен орны, кредиторлар комитетінің дауыс беруге қатысқан мүшелері, күн тәртібі, дауыс беру нәтижелері мен қабылданған шешімдер туралы мәліметтер қамтылуға тиіс. Хаттамаға кредиторлар комитетінің дауыс беруге қатысқан барлық мүшесі, әкімші қол қояды және ол борышкердің мөрімен (ол болған кезде) куәландырылады.</w:t>
      </w:r>
    </w:p>
    <w:p>
      <w:pPr>
        <w:spacing w:after="0"/>
        <w:ind w:left="0"/>
        <w:jc w:val="both"/>
      </w:pPr>
      <w:r>
        <w:rPr>
          <w:rFonts w:ascii="Times New Roman"/>
          <w:b w:val="false"/>
          <w:i w:val="false"/>
          <w:color w:val="000000"/>
          <w:sz w:val="28"/>
        </w:rPr>
        <w:t>
      Әкімші хаттамаға қол қойылған күннен бастап үш жұмыс күні ішінде оны уәкілетті органға, кредиторлар комитетінің мүшелеріне жібереді. Хаттаманың бір данасы әкімшіде болады.</w:t>
      </w:r>
    </w:p>
    <w:p>
      <w:pPr>
        <w:spacing w:after="0"/>
        <w:ind w:left="0"/>
        <w:jc w:val="both"/>
      </w:pPr>
      <w:r>
        <w:rPr>
          <w:rFonts w:ascii="Times New Roman"/>
          <w:b w:val="false"/>
          <w:i w:val="false"/>
          <w:color w:val="000000"/>
          <w:sz w:val="28"/>
        </w:rPr>
        <w:t>
      4. Кредиторлардың, борышкер – дара кәсіпкердің, борышкер – заңды тұлға мүлкінің меншік иесінің (ол уәкілеттік берген тұлғаның), құрылтайшыларының (қатысушыларының) кредиторлар комитетінің отырысына қатысуға құқығы бар.</w:t>
      </w:r>
    </w:p>
    <w:p>
      <w:pPr>
        <w:spacing w:after="0"/>
        <w:ind w:left="0"/>
        <w:jc w:val="both"/>
      </w:pPr>
      <w:r>
        <w:rPr>
          <w:rFonts w:ascii="Times New Roman"/>
          <w:b w:val="false"/>
          <w:i w:val="false"/>
          <w:color w:val="000000"/>
          <w:sz w:val="28"/>
        </w:rPr>
        <w:t xml:space="preserve">
      5. Осы Заңның 27-бабы </w:t>
      </w:r>
      <w:r>
        <w:rPr>
          <w:rFonts w:ascii="Times New Roman"/>
          <w:b w:val="false"/>
          <w:i w:val="false"/>
          <w:color w:val="000000"/>
          <w:sz w:val="28"/>
        </w:rPr>
        <w:t>1-тармағының</w:t>
      </w:r>
      <w:r>
        <w:rPr>
          <w:rFonts w:ascii="Times New Roman"/>
          <w:b w:val="false"/>
          <w:i w:val="false"/>
          <w:color w:val="000000"/>
          <w:sz w:val="28"/>
        </w:rPr>
        <w:t xml:space="preserve"> екінші бөлігінде көзделген жағдайда кредиторлар комитетінің өкілеттіктерін кредиторлар жиналысы жүзеге асырған кезде кредиторлар жиналысы шешімдерді осы бапта көзделген тәртіппен қабылдайды.</w:t>
      </w:r>
    </w:p>
    <w:p>
      <w:pPr>
        <w:spacing w:after="0"/>
        <w:ind w:left="0"/>
        <w:jc w:val="both"/>
      </w:pPr>
      <w:r>
        <w:rPr>
          <w:rFonts w:ascii="Times New Roman"/>
          <w:b w:val="false"/>
          <w:i w:val="false"/>
          <w:color w:val="000000"/>
          <w:sz w:val="28"/>
        </w:rPr>
        <w:t>
      6. Рәсімдерге қатысушылар кредиторлар комитетінің шешіміне ол қабылданған күннен бастап бір ай ішінде шағым жасауы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45" w:id="167"/>
    <w:p>
      <w:pPr>
        <w:spacing w:after="0"/>
        <w:ind w:left="0"/>
        <w:jc w:val="left"/>
      </w:pPr>
      <w:r>
        <w:rPr>
          <w:rFonts w:ascii="Times New Roman"/>
          <w:b/>
          <w:i w:val="false"/>
          <w:color w:val="000000"/>
        </w:rPr>
        <w:t xml:space="preserve"> 2-1-тарау. Берешекті қайта құрылымдау рәсімі</w:t>
      </w:r>
    </w:p>
    <w:bookmarkEnd w:id="167"/>
    <w:p>
      <w:pPr>
        <w:spacing w:after="0"/>
        <w:ind w:left="0"/>
        <w:jc w:val="both"/>
      </w:pPr>
      <w:r>
        <w:rPr>
          <w:rFonts w:ascii="Times New Roman"/>
          <w:b w:val="false"/>
          <w:i w:val="false"/>
          <w:color w:val="ff0000"/>
          <w:sz w:val="28"/>
        </w:rPr>
        <w:t xml:space="preserve">
      Ескерту. Заң 2-1-тараумен толықтырылды - ҚР 13.11.2015 </w:t>
      </w:r>
      <w:r>
        <w:rPr>
          <w:rFonts w:ascii="Times New Roman"/>
          <w:b w:val="false"/>
          <w:i w:val="false"/>
          <w:color w:val="ff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546" w:id="168"/>
    <w:p>
      <w:pPr>
        <w:spacing w:after="0"/>
        <w:ind w:left="0"/>
        <w:jc w:val="left"/>
      </w:pPr>
      <w:r>
        <w:rPr>
          <w:rFonts w:ascii="Times New Roman"/>
          <w:b/>
          <w:i w:val="false"/>
          <w:color w:val="000000"/>
        </w:rPr>
        <w:t xml:space="preserve"> 28-1-бап. Берешекті қайта құрылымдау туралы шешім қабылдау</w:t>
      </w:r>
    </w:p>
    <w:bookmarkEnd w:id="168"/>
    <w:bookmarkStart w:name="z547" w:id="169"/>
    <w:p>
      <w:pPr>
        <w:spacing w:after="0"/>
        <w:ind w:left="0"/>
        <w:jc w:val="both"/>
      </w:pPr>
      <w:r>
        <w:rPr>
          <w:rFonts w:ascii="Times New Roman"/>
          <w:b w:val="false"/>
          <w:i w:val="false"/>
          <w:color w:val="000000"/>
          <w:sz w:val="28"/>
        </w:rPr>
        <w:t>
      1. Егер осы бапта өзгеше белгіленбесе, борышкер оңалту немесе банкроттық туралы сот қозғаған істер болмаған жағдайда, осы Заңның 5-1-бабының 1-тармағына сәйкес айқындалатын уақытша төлем қабілетсіздігі туындаған кезде өз берешегін қайта құрылымдау туралы шешім қабылдауға құқылы.</w:t>
      </w:r>
    </w:p>
    <w:bookmarkEnd w:id="169"/>
    <w:bookmarkStart w:name="z548" w:id="170"/>
    <w:p>
      <w:pPr>
        <w:spacing w:after="0"/>
        <w:ind w:left="0"/>
        <w:jc w:val="both"/>
      </w:pPr>
      <w:r>
        <w:rPr>
          <w:rFonts w:ascii="Times New Roman"/>
          <w:b w:val="false"/>
          <w:i w:val="false"/>
          <w:color w:val="000000"/>
          <w:sz w:val="28"/>
        </w:rPr>
        <w:t>
      2. Борышкер уақытша төлем қабілетсіздігін куәландыратын құжаттарды қоса бере отырып, берешекті қайта құрылымдау туралы өтінішпен сотқа жүгінеді.</w:t>
      </w:r>
    </w:p>
    <w:bookmarkEnd w:id="170"/>
    <w:bookmarkStart w:name="z549" w:id="171"/>
    <w:p>
      <w:pPr>
        <w:spacing w:after="0"/>
        <w:ind w:left="0"/>
        <w:jc w:val="both"/>
      </w:pPr>
      <w:r>
        <w:rPr>
          <w:rFonts w:ascii="Times New Roman"/>
          <w:b w:val="false"/>
          <w:i w:val="false"/>
          <w:color w:val="000000"/>
          <w:sz w:val="28"/>
        </w:rPr>
        <w:t>
      Борышкер сотқа өтініш берген кезде бір мезгілде кредиторларды хабардар етеді.</w:t>
      </w:r>
    </w:p>
    <w:bookmarkEnd w:id="171"/>
    <w:bookmarkStart w:name="z550" w:id="172"/>
    <w:p>
      <w:pPr>
        <w:spacing w:after="0"/>
        <w:ind w:left="0"/>
        <w:jc w:val="both"/>
      </w:pPr>
      <w:r>
        <w:rPr>
          <w:rFonts w:ascii="Times New Roman"/>
          <w:b w:val="false"/>
          <w:i w:val="false"/>
          <w:color w:val="000000"/>
          <w:sz w:val="28"/>
        </w:rPr>
        <w:t>
      Бұл ретте егер:</w:t>
      </w:r>
    </w:p>
    <w:bookmarkEnd w:id="172"/>
    <w:bookmarkStart w:name="z551" w:id="173"/>
    <w:p>
      <w:pPr>
        <w:spacing w:after="0"/>
        <w:ind w:left="0"/>
        <w:jc w:val="both"/>
      </w:pPr>
      <w:r>
        <w:rPr>
          <w:rFonts w:ascii="Times New Roman"/>
          <w:b w:val="false"/>
          <w:i w:val="false"/>
          <w:color w:val="000000"/>
          <w:sz w:val="28"/>
        </w:rPr>
        <w:t>
      берешекті қайта құрылымдау туралы келісімді бекітуден бас тарту туралы сот ұйғарымы заңды күшіне енген;</w:t>
      </w:r>
    </w:p>
    <w:bookmarkEnd w:id="173"/>
    <w:bookmarkStart w:name="z552" w:id="174"/>
    <w:p>
      <w:pPr>
        <w:spacing w:after="0"/>
        <w:ind w:left="0"/>
        <w:jc w:val="both"/>
      </w:pPr>
      <w:r>
        <w:rPr>
          <w:rFonts w:ascii="Times New Roman"/>
          <w:b w:val="false"/>
          <w:i w:val="false"/>
          <w:color w:val="000000"/>
          <w:sz w:val="28"/>
        </w:rPr>
        <w:t>
      берешекті қайта құрылымдау туралы келісім жасаспаған жағдайда осы Заңның 28-3-бабының 1-тармағында белгіленген мерзім аяқталған күннен бастап бір жыл өтпесе, борышкердің сотқа осындай өтінішпен жүгінуге құқығы жоқ.</w:t>
      </w:r>
    </w:p>
    <w:bookmarkEnd w:id="174"/>
    <w:bookmarkStart w:name="z553" w:id="175"/>
    <w:p>
      <w:pPr>
        <w:spacing w:after="0"/>
        <w:ind w:left="0"/>
        <w:jc w:val="both"/>
      </w:pPr>
      <w:r>
        <w:rPr>
          <w:rFonts w:ascii="Times New Roman"/>
          <w:b w:val="false"/>
          <w:i w:val="false"/>
          <w:color w:val="000000"/>
          <w:sz w:val="28"/>
        </w:rPr>
        <w:t>
      3. Сот борышкердің берешекті қайта құрылымдау туралы өтініші қабылданған күннен бастап он жұмыс күні ішінде мына шешімдердің бірін шығарады:</w:t>
      </w:r>
    </w:p>
    <w:bookmarkEnd w:id="175"/>
    <w:bookmarkStart w:name="z554" w:id="176"/>
    <w:p>
      <w:pPr>
        <w:spacing w:after="0"/>
        <w:ind w:left="0"/>
        <w:jc w:val="both"/>
      </w:pPr>
      <w:r>
        <w:rPr>
          <w:rFonts w:ascii="Times New Roman"/>
          <w:b w:val="false"/>
          <w:i w:val="false"/>
          <w:color w:val="000000"/>
          <w:sz w:val="28"/>
        </w:rPr>
        <w:t>
      1) берешекті қайта құрылымдау рәсімін қолдану туралы;</w:t>
      </w:r>
    </w:p>
    <w:bookmarkEnd w:id="176"/>
    <w:bookmarkStart w:name="z555" w:id="177"/>
    <w:p>
      <w:pPr>
        <w:spacing w:after="0"/>
        <w:ind w:left="0"/>
        <w:jc w:val="both"/>
      </w:pPr>
      <w:r>
        <w:rPr>
          <w:rFonts w:ascii="Times New Roman"/>
          <w:b w:val="false"/>
          <w:i w:val="false"/>
          <w:color w:val="000000"/>
          <w:sz w:val="28"/>
        </w:rPr>
        <w:t>
      2) берешекті қайта құрылымдау рәсімін қолданудан бас тарту туралы.</w:t>
      </w:r>
    </w:p>
    <w:bookmarkEnd w:id="177"/>
    <w:bookmarkStart w:name="z556" w:id="178"/>
    <w:p>
      <w:pPr>
        <w:spacing w:after="0"/>
        <w:ind w:left="0"/>
        <w:jc w:val="both"/>
      </w:pPr>
      <w:r>
        <w:rPr>
          <w:rFonts w:ascii="Times New Roman"/>
          <w:b w:val="false"/>
          <w:i w:val="false"/>
          <w:color w:val="000000"/>
          <w:sz w:val="28"/>
        </w:rPr>
        <w:t>
      Борышкердің уақытша төлем қабілетсіздігін куәландыратын құжаттарды ұсынбауы не оңалту немесе банкроттық туралы сот қозғаған істердің болуы борышкердің берешегін қайта құрылымдау рәсімін қолданудан соттың бас тартуына негіз болып табылады.</w:t>
      </w:r>
    </w:p>
    <w:bookmarkEnd w:id="178"/>
    <w:bookmarkStart w:name="z557" w:id="179"/>
    <w:p>
      <w:pPr>
        <w:spacing w:after="0"/>
        <w:ind w:left="0"/>
        <w:jc w:val="both"/>
      </w:pPr>
      <w:r>
        <w:rPr>
          <w:rFonts w:ascii="Times New Roman"/>
          <w:b w:val="false"/>
          <w:i w:val="false"/>
          <w:color w:val="000000"/>
          <w:sz w:val="28"/>
        </w:rPr>
        <w:t>
      4. Берешекті қайта құрылымдау рәсімін қолдану туралы сот шешімі дереу орындауға жатады.</w:t>
      </w:r>
    </w:p>
    <w:bookmarkEnd w:id="179"/>
    <w:bookmarkStart w:name="z558" w:id="180"/>
    <w:p>
      <w:pPr>
        <w:spacing w:after="0"/>
        <w:ind w:left="0"/>
        <w:jc w:val="both"/>
      </w:pPr>
      <w:r>
        <w:rPr>
          <w:rFonts w:ascii="Times New Roman"/>
          <w:b w:val="false"/>
          <w:i w:val="false"/>
          <w:color w:val="000000"/>
          <w:sz w:val="28"/>
        </w:rPr>
        <w:t>
      5. Борышкер сот қабылдаған шешім туралы уәкілетті органды және кредиторларды дереу хабардар етеді.</w:t>
      </w:r>
    </w:p>
    <w:bookmarkEnd w:id="180"/>
    <w:bookmarkStart w:name="z559" w:id="181"/>
    <w:p>
      <w:pPr>
        <w:spacing w:after="0"/>
        <w:ind w:left="0"/>
        <w:jc w:val="both"/>
      </w:pPr>
      <w:r>
        <w:rPr>
          <w:rFonts w:ascii="Times New Roman"/>
          <w:b w:val="false"/>
          <w:i w:val="false"/>
          <w:color w:val="000000"/>
          <w:sz w:val="28"/>
        </w:rPr>
        <w:t>
      6. Уәкілетті орган хабарламаны алған күннен бастап екі жұмыс күні ішінде уәкілетті органның интернет-ресурсында қазақ және орыс тілдерінде борышкерге қатысты берешекті қайта құрылымдау рәсімі қолданылғаны туралы хабарландыруды орналастырады.</w:t>
      </w:r>
    </w:p>
    <w:bookmarkEnd w:id="1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28-1-бапқа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60" w:id="182"/>
    <w:p>
      <w:pPr>
        <w:spacing w:after="0"/>
        <w:ind w:left="0"/>
        <w:jc w:val="left"/>
      </w:pPr>
      <w:r>
        <w:rPr>
          <w:rFonts w:ascii="Times New Roman"/>
          <w:b/>
          <w:i w:val="false"/>
          <w:color w:val="000000"/>
        </w:rPr>
        <w:t xml:space="preserve"> 28-2-бап. Берешекті қайта құрылымдау рәсімін қолдану салдарлары</w:t>
      </w:r>
    </w:p>
    <w:bookmarkEnd w:id="182"/>
    <w:bookmarkStart w:name="z561" w:id="183"/>
    <w:p>
      <w:pPr>
        <w:spacing w:after="0"/>
        <w:ind w:left="0"/>
        <w:jc w:val="both"/>
      </w:pPr>
      <w:r>
        <w:rPr>
          <w:rFonts w:ascii="Times New Roman"/>
          <w:b w:val="false"/>
          <w:i w:val="false"/>
          <w:color w:val="000000"/>
          <w:sz w:val="28"/>
        </w:rPr>
        <w:t>
      Борышкерге қатысты берешекті қайта құрылымдау рәсімін қолдану туралы сот шешімі шығарылған күннен бастап мынадай салдарлар туындайды:</w:t>
      </w:r>
    </w:p>
    <w:bookmarkEnd w:id="183"/>
    <w:bookmarkStart w:name="z562" w:id="184"/>
    <w:p>
      <w:pPr>
        <w:spacing w:after="0"/>
        <w:ind w:left="0"/>
        <w:jc w:val="both"/>
      </w:pPr>
      <w:r>
        <w:rPr>
          <w:rFonts w:ascii="Times New Roman"/>
          <w:b w:val="false"/>
          <w:i w:val="false"/>
          <w:color w:val="000000"/>
          <w:sz w:val="28"/>
        </w:rPr>
        <w:t>
      1) борышкердің барлық берешек түрлері бойынша тұрақсыздық айыбын (өсімпұлдарды, айыппұлдарды) есептеу тоқтатылады;</w:t>
      </w:r>
    </w:p>
    <w:bookmarkEnd w:id="184"/>
    <w:bookmarkStart w:name="z563" w:id="185"/>
    <w:p>
      <w:pPr>
        <w:spacing w:after="0"/>
        <w:ind w:left="0"/>
        <w:jc w:val="both"/>
      </w:pPr>
      <w:r>
        <w:rPr>
          <w:rFonts w:ascii="Times New Roman"/>
          <w:b w:val="false"/>
          <w:i w:val="false"/>
          <w:color w:val="000000"/>
          <w:sz w:val="28"/>
        </w:rPr>
        <w:t>
      2) кредиторға (кредиторларға) берешекті қайта құрылымдау туралы келісім жасасу кезеңінде борышкерді банкрот деп тану туралы сотқа өтініш беруге тыйым салынады;</w:t>
      </w:r>
    </w:p>
    <w:bookmarkEnd w:id="185"/>
    <w:bookmarkStart w:name="z564" w:id="186"/>
    <w:p>
      <w:pPr>
        <w:spacing w:after="0"/>
        <w:ind w:left="0"/>
        <w:jc w:val="both"/>
      </w:pPr>
      <w:r>
        <w:rPr>
          <w:rFonts w:ascii="Times New Roman"/>
          <w:b w:val="false"/>
          <w:i w:val="false"/>
          <w:color w:val="000000"/>
          <w:sz w:val="28"/>
        </w:rPr>
        <w:t>
      3) борышкерге мүлікті иеліктен шығару бойынша қандай да бір мәмілелер жасасуға тыйым салынады.</w:t>
      </w:r>
    </w:p>
    <w:bookmarkEnd w:id="1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28-2-бапқа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65" w:id="187"/>
    <w:p>
      <w:pPr>
        <w:spacing w:after="0"/>
        <w:ind w:left="0"/>
        <w:jc w:val="left"/>
      </w:pPr>
      <w:r>
        <w:rPr>
          <w:rFonts w:ascii="Times New Roman"/>
          <w:b/>
          <w:i w:val="false"/>
          <w:color w:val="000000"/>
        </w:rPr>
        <w:t xml:space="preserve"> 28-3-бап. Берешекті қайта құрылымдау туралы келісім</w:t>
      </w:r>
    </w:p>
    <w:bookmarkEnd w:id="187"/>
    <w:bookmarkStart w:name="z566" w:id="188"/>
    <w:p>
      <w:pPr>
        <w:spacing w:after="0"/>
        <w:ind w:left="0"/>
        <w:jc w:val="both"/>
      </w:pPr>
      <w:r>
        <w:rPr>
          <w:rFonts w:ascii="Times New Roman"/>
          <w:b w:val="false"/>
          <w:i w:val="false"/>
          <w:color w:val="000000"/>
          <w:sz w:val="28"/>
        </w:rPr>
        <w:t>
      1. Берешекті қайта құрылымдау рәсімін қолдану туралы сот шешімі заңды күшіне енген күннен бастап екі ай ішінде борышкер барлық кредиторлармен берешекті қайта құрылымдау туралы келісім жасасуға міндетті.</w:t>
      </w:r>
    </w:p>
    <w:bookmarkEnd w:id="188"/>
    <w:bookmarkStart w:name="z567" w:id="189"/>
    <w:p>
      <w:pPr>
        <w:spacing w:after="0"/>
        <w:ind w:left="0"/>
        <w:jc w:val="both"/>
      </w:pPr>
      <w:r>
        <w:rPr>
          <w:rFonts w:ascii="Times New Roman"/>
          <w:b w:val="false"/>
          <w:i w:val="false"/>
          <w:color w:val="000000"/>
          <w:sz w:val="28"/>
        </w:rPr>
        <w:t>
      2. Берешекті қайта құрылымдау туралы келісімде келісімнің шарттары, борышкердің кредитор (кредиторлар) алдындағы міндеттемелерін орындау тәртібі, тәсілдері мен мерзімдері туралы ережелер қамтылуға тиіс.</w:t>
      </w:r>
    </w:p>
    <w:bookmarkEnd w:id="189"/>
    <w:p>
      <w:pPr>
        <w:spacing w:after="0"/>
        <w:ind w:left="0"/>
        <w:jc w:val="both"/>
      </w:pPr>
      <w:r>
        <w:rPr>
          <w:rFonts w:ascii="Times New Roman"/>
          <w:b w:val="false"/>
          <w:i w:val="false"/>
          <w:color w:val="000000"/>
          <w:sz w:val="28"/>
        </w:rPr>
        <w:t>
      Берешекті қайта құрылымдау туралы келісім үш жылдан аспайтын мерзімге жасалады.</w:t>
      </w:r>
    </w:p>
    <w:bookmarkStart w:name="z1069" w:id="190"/>
    <w:p>
      <w:pPr>
        <w:spacing w:after="0"/>
        <w:ind w:left="0"/>
        <w:jc w:val="both"/>
      </w:pPr>
      <w:r>
        <w:rPr>
          <w:rFonts w:ascii="Times New Roman"/>
          <w:b w:val="false"/>
          <w:i w:val="false"/>
          <w:color w:val="000000"/>
          <w:sz w:val="28"/>
        </w:rPr>
        <w:t xml:space="preserve">
      2-1. Егер берешекті қайта құрылымдау туралы келісім жасалған кезде мемлекеттік орган кредиторлардың бірі болып әрекет етсе, берешекті қайта құрылымдау туралы келісім мұндай мемлекеттік орган алдында берешекті бөліп өтеу шарттарымен келісім бекітілген күннен бастап үш жылдан аспайтын мерзімге жасалуы мүмкін. </w:t>
      </w:r>
    </w:p>
    <w:bookmarkEnd w:id="190"/>
    <w:p>
      <w:pPr>
        <w:spacing w:after="0"/>
        <w:ind w:left="0"/>
        <w:jc w:val="both"/>
      </w:pPr>
      <w:r>
        <w:rPr>
          <w:rFonts w:ascii="Times New Roman"/>
          <w:b w:val="false"/>
          <w:i w:val="false"/>
          <w:color w:val="000000"/>
          <w:sz w:val="28"/>
        </w:rPr>
        <w:t>
      Салықтық берешек осы тармақтың бірінші бөлігінің талаптары сақталған жағдайда борышкердің және (немесе) үшінші тұлғаның мүлік кепілімен және (немесе) банктің кепілдігімен өтеледі.</w:t>
      </w:r>
    </w:p>
    <w:p>
      <w:pPr>
        <w:spacing w:after="0"/>
        <w:ind w:left="0"/>
        <w:jc w:val="both"/>
      </w:pPr>
      <w:r>
        <w:rPr>
          <w:rFonts w:ascii="Times New Roman"/>
          <w:b w:val="false"/>
          <w:i w:val="false"/>
          <w:color w:val="000000"/>
          <w:sz w:val="28"/>
        </w:rPr>
        <w:t>
      Кепілге берілетін мүлік өтімді, жоғалудан немесе бүлінуден сақтандырылған болуға тиіс және оның нарықтық құны салықтық берешек сомасынан кем болмауға тиіс. Мыналар:</w:t>
      </w:r>
    </w:p>
    <w:p>
      <w:pPr>
        <w:spacing w:after="0"/>
        <w:ind w:left="0"/>
        <w:jc w:val="both"/>
      </w:pPr>
      <w:r>
        <w:rPr>
          <w:rFonts w:ascii="Times New Roman"/>
          <w:b w:val="false"/>
          <w:i w:val="false"/>
          <w:color w:val="000000"/>
          <w:sz w:val="28"/>
        </w:rPr>
        <w:t>
      1) тіршілікті қамтамасыз ету объектілері;</w:t>
      </w:r>
    </w:p>
    <w:p>
      <w:pPr>
        <w:spacing w:after="0"/>
        <w:ind w:left="0"/>
        <w:jc w:val="both"/>
      </w:pPr>
      <w:r>
        <w:rPr>
          <w:rFonts w:ascii="Times New Roman"/>
          <w:b w:val="false"/>
          <w:i w:val="false"/>
          <w:color w:val="000000"/>
          <w:sz w:val="28"/>
        </w:rPr>
        <w:t>
      2) энергияның электр, жылу және өзге де түрлері;</w:t>
      </w:r>
    </w:p>
    <w:p>
      <w:pPr>
        <w:spacing w:after="0"/>
        <w:ind w:left="0"/>
        <w:jc w:val="both"/>
      </w:pPr>
      <w:r>
        <w:rPr>
          <w:rFonts w:ascii="Times New Roman"/>
          <w:b w:val="false"/>
          <w:i w:val="false"/>
          <w:color w:val="000000"/>
          <w:sz w:val="28"/>
        </w:rPr>
        <w:t>
      3) тыйым салынған мүлік;</w:t>
      </w:r>
    </w:p>
    <w:p>
      <w:pPr>
        <w:spacing w:after="0"/>
        <w:ind w:left="0"/>
        <w:jc w:val="both"/>
      </w:pPr>
      <w:r>
        <w:rPr>
          <w:rFonts w:ascii="Times New Roman"/>
          <w:b w:val="false"/>
          <w:i w:val="false"/>
          <w:color w:val="000000"/>
          <w:sz w:val="28"/>
        </w:rPr>
        <w:t>
      4) мемлекеттік органдар салған шектеулері бар мүлік;</w:t>
      </w:r>
    </w:p>
    <w:p>
      <w:pPr>
        <w:spacing w:after="0"/>
        <w:ind w:left="0"/>
        <w:jc w:val="both"/>
      </w:pPr>
      <w:r>
        <w:rPr>
          <w:rFonts w:ascii="Times New Roman"/>
          <w:b w:val="false"/>
          <w:i w:val="false"/>
          <w:color w:val="000000"/>
          <w:sz w:val="28"/>
        </w:rPr>
        <w:t>
      5) үшінші тұлғалардың құқықтарымен ауыртпалық салынған мүлік;</w:t>
      </w:r>
    </w:p>
    <w:p>
      <w:pPr>
        <w:spacing w:after="0"/>
        <w:ind w:left="0"/>
        <w:jc w:val="both"/>
      </w:pPr>
      <w:r>
        <w:rPr>
          <w:rFonts w:ascii="Times New Roman"/>
          <w:b w:val="false"/>
          <w:i w:val="false"/>
          <w:color w:val="000000"/>
          <w:sz w:val="28"/>
        </w:rPr>
        <w:t>
      6) тез бұзылатын шикізат, тамақ өнімдері кепіл нысанасы болмайды.</w:t>
      </w:r>
    </w:p>
    <w:bookmarkStart w:name="z568" w:id="191"/>
    <w:p>
      <w:pPr>
        <w:spacing w:after="0"/>
        <w:ind w:left="0"/>
        <w:jc w:val="both"/>
      </w:pPr>
      <w:r>
        <w:rPr>
          <w:rFonts w:ascii="Times New Roman"/>
          <w:b w:val="false"/>
          <w:i w:val="false"/>
          <w:color w:val="000000"/>
          <w:sz w:val="28"/>
        </w:rPr>
        <w:t>
      3. Берешекті қайта құрылымдау туралы келісімде көзделген құқықтар мен міндеттерді өзіне қабылдайтын үшінші тұлғалардың берешекті қайта құрылымдау туралы келісімге қатысуына рұқсат беріледі.</w:t>
      </w:r>
    </w:p>
    <w:bookmarkEnd w:id="191"/>
    <w:bookmarkStart w:name="z569" w:id="192"/>
    <w:p>
      <w:pPr>
        <w:spacing w:after="0"/>
        <w:ind w:left="0"/>
        <w:jc w:val="both"/>
      </w:pPr>
      <w:r>
        <w:rPr>
          <w:rFonts w:ascii="Times New Roman"/>
          <w:b w:val="false"/>
          <w:i w:val="false"/>
          <w:color w:val="000000"/>
          <w:sz w:val="28"/>
        </w:rPr>
        <w:t>
      4. Берешекті қайта құрылымдау туралы келісім:</w:t>
      </w:r>
    </w:p>
    <w:bookmarkEnd w:id="192"/>
    <w:bookmarkStart w:name="z570" w:id="193"/>
    <w:p>
      <w:pPr>
        <w:spacing w:after="0"/>
        <w:ind w:left="0"/>
        <w:jc w:val="both"/>
      </w:pPr>
      <w:r>
        <w:rPr>
          <w:rFonts w:ascii="Times New Roman"/>
          <w:b w:val="false"/>
          <w:i w:val="false"/>
          <w:color w:val="000000"/>
          <w:sz w:val="28"/>
        </w:rPr>
        <w:t>
      1) борышкер міндеттемелерінің орындалуын кейінге қалдыру және (немесе) мерзімін ұзарту;</w:t>
      </w:r>
    </w:p>
    <w:bookmarkEnd w:id="193"/>
    <w:bookmarkStart w:name="z571" w:id="194"/>
    <w:p>
      <w:pPr>
        <w:spacing w:after="0"/>
        <w:ind w:left="0"/>
        <w:jc w:val="both"/>
      </w:pPr>
      <w:r>
        <w:rPr>
          <w:rFonts w:ascii="Times New Roman"/>
          <w:b w:val="false"/>
          <w:i w:val="false"/>
          <w:color w:val="000000"/>
          <w:sz w:val="28"/>
        </w:rPr>
        <w:t xml:space="preserve">
      2) борышкердің талап ету құқықтарын басқаға беру; </w:t>
      </w:r>
    </w:p>
    <w:bookmarkEnd w:id="194"/>
    <w:bookmarkStart w:name="z572" w:id="195"/>
    <w:p>
      <w:pPr>
        <w:spacing w:after="0"/>
        <w:ind w:left="0"/>
        <w:jc w:val="both"/>
      </w:pPr>
      <w:r>
        <w:rPr>
          <w:rFonts w:ascii="Times New Roman"/>
          <w:b w:val="false"/>
          <w:i w:val="false"/>
          <w:color w:val="000000"/>
          <w:sz w:val="28"/>
        </w:rPr>
        <w:t>
      3) борышты толық немесе ішінара кешіру;</w:t>
      </w:r>
    </w:p>
    <w:bookmarkEnd w:id="195"/>
    <w:bookmarkStart w:name="z573" w:id="196"/>
    <w:p>
      <w:pPr>
        <w:spacing w:after="0"/>
        <w:ind w:left="0"/>
        <w:jc w:val="both"/>
      </w:pPr>
      <w:r>
        <w:rPr>
          <w:rFonts w:ascii="Times New Roman"/>
          <w:b w:val="false"/>
          <w:i w:val="false"/>
          <w:color w:val="000000"/>
          <w:sz w:val="28"/>
        </w:rPr>
        <w:t>
      4) тұрақсыздық айыбын (өсімпұлдарды, айыппұлдарды) есептен шығару;</w:t>
      </w:r>
    </w:p>
    <w:bookmarkEnd w:id="196"/>
    <w:bookmarkStart w:name="z574" w:id="197"/>
    <w:p>
      <w:pPr>
        <w:spacing w:after="0"/>
        <w:ind w:left="0"/>
        <w:jc w:val="both"/>
      </w:pPr>
      <w:r>
        <w:rPr>
          <w:rFonts w:ascii="Times New Roman"/>
          <w:b w:val="false"/>
          <w:i w:val="false"/>
          <w:color w:val="000000"/>
          <w:sz w:val="28"/>
        </w:rPr>
        <w:t>
      5) алынған қарыздар бойынша сыйақы мөлшерін азайту;</w:t>
      </w:r>
    </w:p>
    <w:bookmarkEnd w:id="197"/>
    <w:bookmarkStart w:name="z575" w:id="198"/>
    <w:p>
      <w:pPr>
        <w:spacing w:after="0"/>
        <w:ind w:left="0"/>
        <w:jc w:val="both"/>
      </w:pPr>
      <w:r>
        <w:rPr>
          <w:rFonts w:ascii="Times New Roman"/>
          <w:b w:val="false"/>
          <w:i w:val="false"/>
          <w:color w:val="000000"/>
          <w:sz w:val="28"/>
        </w:rPr>
        <w:t>
      6) кредитордың (кредиторлардың) талаптарын Қазақстан Республикасының заңнамасына қайшы келмейтін өзге де тәсілдермен қанағаттандыру шарттарымен жасалуы мүмкін.</w:t>
      </w:r>
    </w:p>
    <w:bookmarkEnd w:id="198"/>
    <w:bookmarkStart w:name="z576" w:id="199"/>
    <w:p>
      <w:pPr>
        <w:spacing w:after="0"/>
        <w:ind w:left="0"/>
        <w:jc w:val="both"/>
      </w:pPr>
      <w:r>
        <w:rPr>
          <w:rFonts w:ascii="Times New Roman"/>
          <w:b w:val="false"/>
          <w:i w:val="false"/>
          <w:color w:val="000000"/>
          <w:sz w:val="28"/>
        </w:rPr>
        <w:t>
      5. Берешекті қайта құрылымдау туралы келісім жазбаша нысанда қазақ және орыс тілдерінде жасалады және оған борышкер – дара кәсіпкер, борышкер – заңды тұлға мүлкінің меншік иесі (ол уәкілеттік берген тұлға), құрылтайшысы (қатысушысы) және әрбір кредитор қол қояды.</w:t>
      </w:r>
    </w:p>
    <w:bookmarkEnd w:id="199"/>
    <w:p>
      <w:pPr>
        <w:spacing w:after="0"/>
        <w:ind w:left="0"/>
        <w:jc w:val="both"/>
      </w:pPr>
      <w:r>
        <w:rPr>
          <w:rFonts w:ascii="Times New Roman"/>
          <w:b w:val="false"/>
          <w:i w:val="false"/>
          <w:color w:val="000000"/>
          <w:sz w:val="28"/>
        </w:rPr>
        <w:t>
      Кредитор келісімнің шарттарымен келіспеген кезде мұндай келісім жасалмайды.</w:t>
      </w:r>
    </w:p>
    <w:p>
      <w:pPr>
        <w:spacing w:after="0"/>
        <w:ind w:left="0"/>
        <w:jc w:val="both"/>
      </w:pPr>
      <w:r>
        <w:rPr>
          <w:rFonts w:ascii="Times New Roman"/>
          <w:b w:val="false"/>
          <w:i w:val="false"/>
          <w:color w:val="000000"/>
          <w:sz w:val="28"/>
        </w:rPr>
        <w:t>
      Келісім жасалмаған кезде берешекті қайта құрылымдау рәсімі аяқталған болып есептеледі және мыналарға:</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28-2-бабының</w:t>
      </w:r>
      <w:r>
        <w:rPr>
          <w:rFonts w:ascii="Times New Roman"/>
          <w:b w:val="false"/>
          <w:i w:val="false"/>
          <w:color w:val="000000"/>
          <w:sz w:val="28"/>
        </w:rPr>
        <w:t xml:space="preserve"> 1) тармақшасына сәйкес басталған салдарлардың күші – сот берешекті қайта құрылымдау рәсімін қолдану туралы шешім қабылдаған күннен бастап;</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28-2-бабының</w:t>
      </w:r>
      <w:r>
        <w:rPr>
          <w:rFonts w:ascii="Times New Roman"/>
          <w:b w:val="false"/>
          <w:i w:val="false"/>
          <w:color w:val="000000"/>
          <w:sz w:val="28"/>
        </w:rPr>
        <w:t xml:space="preserve"> 2) және 3) тармақшаларына сәйкес басталған салдарлардың күші – осы баптың 1-тармағында белгіленген берешекті қайта құрылымдау туралы келісім жасасу мерзімі аяқталған күннен бастап тоқтатылады.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28-3-бапқа өзгерістер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77" w:id="200"/>
    <w:p>
      <w:pPr>
        <w:spacing w:after="0"/>
        <w:ind w:left="0"/>
        <w:jc w:val="left"/>
      </w:pPr>
      <w:r>
        <w:rPr>
          <w:rFonts w:ascii="Times New Roman"/>
          <w:b/>
          <w:i w:val="false"/>
          <w:color w:val="000000"/>
        </w:rPr>
        <w:t xml:space="preserve"> 28-4-бап. Берешекті қайта құрылымдау туралы келісімді соттың бекітуі</w:t>
      </w:r>
    </w:p>
    <w:bookmarkEnd w:id="200"/>
    <w:bookmarkStart w:name="z578" w:id="201"/>
    <w:p>
      <w:pPr>
        <w:spacing w:after="0"/>
        <w:ind w:left="0"/>
        <w:jc w:val="both"/>
      </w:pPr>
      <w:r>
        <w:rPr>
          <w:rFonts w:ascii="Times New Roman"/>
          <w:b w:val="false"/>
          <w:i w:val="false"/>
          <w:color w:val="000000"/>
          <w:sz w:val="28"/>
        </w:rPr>
        <w:t>
      1. Осы Заңның 28-3-бабының 1-тармағында белгіленген мерзімнен кешіктірмей борышкер өзінің берешекті қайта құрылымдау туралы келісімді бекіту туралы өтінішпен сотқа жүгінеді.</w:t>
      </w:r>
    </w:p>
    <w:bookmarkEnd w:id="201"/>
    <w:bookmarkStart w:name="z579" w:id="202"/>
    <w:p>
      <w:pPr>
        <w:spacing w:after="0"/>
        <w:ind w:left="0"/>
        <w:jc w:val="both"/>
      </w:pPr>
      <w:r>
        <w:rPr>
          <w:rFonts w:ascii="Times New Roman"/>
          <w:b w:val="false"/>
          <w:i w:val="false"/>
          <w:color w:val="000000"/>
          <w:sz w:val="28"/>
        </w:rPr>
        <w:t>
      2. Берешекті қайта құрылымдау туралы келісімді бекіту туралы өтінішке борышкер:</w:t>
      </w:r>
    </w:p>
    <w:bookmarkEnd w:id="202"/>
    <w:p>
      <w:pPr>
        <w:spacing w:after="0"/>
        <w:ind w:left="0"/>
        <w:jc w:val="both"/>
      </w:pPr>
      <w:r>
        <w:rPr>
          <w:rFonts w:ascii="Times New Roman"/>
          <w:b w:val="false"/>
          <w:i w:val="false"/>
          <w:color w:val="000000"/>
          <w:sz w:val="28"/>
        </w:rPr>
        <w:t>
      1) борышкер – дара кәсіпкер, борышкер – заңды тұлға мүлкінің меншік иесі (ол уәкілеттік берген тұлға), құрылтайшысы (қатысушысы) және әрбір кредитор қол қойған, берешекті қайта құрылымдау туралы келісімді;</w:t>
      </w:r>
    </w:p>
    <w:p>
      <w:pPr>
        <w:spacing w:after="0"/>
        <w:ind w:left="0"/>
        <w:jc w:val="both"/>
      </w:pPr>
      <w:r>
        <w:rPr>
          <w:rFonts w:ascii="Times New Roman"/>
          <w:b w:val="false"/>
          <w:i w:val="false"/>
          <w:color w:val="000000"/>
          <w:sz w:val="28"/>
        </w:rPr>
        <w:t>
      2) барлық кредитордың тұрғылықты жерін немесе тұрған жерін, сондай-ақ берешек сомаларын көрсете отырып, олардың тізімін қоса береді.</w:t>
      </w:r>
    </w:p>
    <w:bookmarkStart w:name="z582" w:id="203"/>
    <w:p>
      <w:pPr>
        <w:spacing w:after="0"/>
        <w:ind w:left="0"/>
        <w:jc w:val="both"/>
      </w:pPr>
      <w:r>
        <w:rPr>
          <w:rFonts w:ascii="Times New Roman"/>
          <w:b w:val="false"/>
          <w:i w:val="false"/>
          <w:color w:val="000000"/>
          <w:sz w:val="28"/>
        </w:rPr>
        <w:t>
      3. Борышкердің берешекті қайта құрылымдау туралы келісімді бекіту туралы өтінішін қарау нәтижелері бойынша сот мына ұйғарымдардың бірін шығарады:</w:t>
      </w:r>
    </w:p>
    <w:bookmarkEnd w:id="203"/>
    <w:bookmarkStart w:name="z583" w:id="204"/>
    <w:p>
      <w:pPr>
        <w:spacing w:after="0"/>
        <w:ind w:left="0"/>
        <w:jc w:val="both"/>
      </w:pPr>
      <w:r>
        <w:rPr>
          <w:rFonts w:ascii="Times New Roman"/>
          <w:b w:val="false"/>
          <w:i w:val="false"/>
          <w:color w:val="000000"/>
          <w:sz w:val="28"/>
        </w:rPr>
        <w:t>
      1) берешекті қайта құрылымдау туралы келісімді бекіту туралы;</w:t>
      </w:r>
    </w:p>
    <w:bookmarkEnd w:id="204"/>
    <w:bookmarkStart w:name="z584" w:id="205"/>
    <w:p>
      <w:pPr>
        <w:spacing w:after="0"/>
        <w:ind w:left="0"/>
        <w:jc w:val="both"/>
      </w:pPr>
      <w:r>
        <w:rPr>
          <w:rFonts w:ascii="Times New Roman"/>
          <w:b w:val="false"/>
          <w:i w:val="false"/>
          <w:color w:val="000000"/>
          <w:sz w:val="28"/>
        </w:rPr>
        <w:t>
      2) берешекті қайта құрылымдау туралы келісімді бекітуден бас тарту туралы.</w:t>
      </w:r>
    </w:p>
    <w:bookmarkEnd w:id="205"/>
    <w:bookmarkStart w:name="z585" w:id="206"/>
    <w:p>
      <w:pPr>
        <w:spacing w:after="0"/>
        <w:ind w:left="0"/>
        <w:jc w:val="both"/>
      </w:pPr>
      <w:r>
        <w:rPr>
          <w:rFonts w:ascii="Times New Roman"/>
          <w:b w:val="false"/>
          <w:i w:val="false"/>
          <w:color w:val="000000"/>
          <w:sz w:val="28"/>
        </w:rPr>
        <w:t>
      4. Борышкердің берешекті қайта құрылымдау туралы келісімді бекітуден соттың бас тартуы үшін:</w:t>
      </w:r>
    </w:p>
    <w:bookmarkEnd w:id="206"/>
    <w:bookmarkStart w:name="z586" w:id="207"/>
    <w:p>
      <w:pPr>
        <w:spacing w:after="0"/>
        <w:ind w:left="0"/>
        <w:jc w:val="both"/>
      </w:pPr>
      <w:r>
        <w:rPr>
          <w:rFonts w:ascii="Times New Roman"/>
          <w:b w:val="false"/>
          <w:i w:val="false"/>
          <w:color w:val="000000"/>
          <w:sz w:val="28"/>
        </w:rPr>
        <w:t>
      1) кредиторлардың және (немесе) үшінші тұлғалардың құқықтары мен заңды мүдделерінің бұзылуы;</w:t>
      </w:r>
    </w:p>
    <w:bookmarkEnd w:id="207"/>
    <w:bookmarkStart w:name="z587" w:id="208"/>
    <w:p>
      <w:pPr>
        <w:spacing w:after="0"/>
        <w:ind w:left="0"/>
        <w:jc w:val="both"/>
      </w:pPr>
      <w:r>
        <w:rPr>
          <w:rFonts w:ascii="Times New Roman"/>
          <w:b w:val="false"/>
          <w:i w:val="false"/>
          <w:color w:val="000000"/>
          <w:sz w:val="28"/>
        </w:rPr>
        <w:t>
      2) берешекті қайта құрылымдау туралы келісімнің Қазақстан Республикасының заңнамасына қайшы келуі негіз болып табылады.</w:t>
      </w:r>
    </w:p>
    <w:bookmarkEnd w:id="208"/>
    <w:bookmarkStart w:name="z588" w:id="209"/>
    <w:p>
      <w:pPr>
        <w:spacing w:after="0"/>
        <w:ind w:left="0"/>
        <w:jc w:val="both"/>
      </w:pPr>
      <w:r>
        <w:rPr>
          <w:rFonts w:ascii="Times New Roman"/>
          <w:b w:val="false"/>
          <w:i w:val="false"/>
          <w:color w:val="000000"/>
          <w:sz w:val="28"/>
        </w:rPr>
        <w:t>
      5. Берешекті қайта құрылымдау туралы келісім борышкердің, кредитордың (кредиторлардың) және (немесе) келісімге қатысқан үшінші тұлғалардың мұндай келісімді бекіту туралы сот ұйғарымы заңды күшіне енген күнінен бастап орындалуға міндетті болып табылады.</w:t>
      </w:r>
    </w:p>
    <w:bookmarkEnd w:id="209"/>
    <w:bookmarkStart w:name="z589" w:id="210"/>
    <w:p>
      <w:pPr>
        <w:spacing w:after="0"/>
        <w:ind w:left="0"/>
        <w:jc w:val="both"/>
      </w:pPr>
      <w:r>
        <w:rPr>
          <w:rFonts w:ascii="Times New Roman"/>
          <w:b w:val="false"/>
          <w:i w:val="false"/>
          <w:color w:val="000000"/>
          <w:sz w:val="28"/>
        </w:rPr>
        <w:t>
      6. Сот келісімді бекітуден бас тартқан жағдайда, борышкердің берешегін қайта құрылымдау рәсімі аяқталған болып есептеледі және мыналарға:</w:t>
      </w:r>
    </w:p>
    <w:bookmarkEnd w:id="210"/>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28-2-бабының</w:t>
      </w:r>
      <w:r>
        <w:rPr>
          <w:rFonts w:ascii="Times New Roman"/>
          <w:b w:val="false"/>
          <w:i w:val="false"/>
          <w:color w:val="000000"/>
          <w:sz w:val="28"/>
        </w:rPr>
        <w:t xml:space="preserve"> 1) тармақшасына сәйкес басталған салдарлардың күші – сот берешекті қайта құрылымдау рәсімін қолдану туралы шешім қабылдаған күннен бастап;</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28-2-бабының</w:t>
      </w:r>
      <w:r>
        <w:rPr>
          <w:rFonts w:ascii="Times New Roman"/>
          <w:b w:val="false"/>
          <w:i w:val="false"/>
          <w:color w:val="000000"/>
          <w:sz w:val="28"/>
        </w:rPr>
        <w:t xml:space="preserve"> 2 және 3) тармақшаларына сәйкес басталған салдарлардың күші – берешекті қайта құрылымдау туралы келісімді бекітуден бас тарту туралы сот ұйғарымы заңды күшіне енген күннен бастап тоқтатылады.</w:t>
      </w:r>
    </w:p>
    <w:bookmarkStart w:name="z590" w:id="211"/>
    <w:p>
      <w:pPr>
        <w:spacing w:after="0"/>
        <w:ind w:left="0"/>
        <w:jc w:val="both"/>
      </w:pPr>
      <w:r>
        <w:rPr>
          <w:rFonts w:ascii="Times New Roman"/>
          <w:b w:val="false"/>
          <w:i w:val="false"/>
          <w:color w:val="000000"/>
          <w:sz w:val="28"/>
        </w:rPr>
        <w:t>
      7. Кредитор (кредиторлар) мынадай:</w:t>
      </w:r>
    </w:p>
    <w:bookmarkEnd w:id="211"/>
    <w:p>
      <w:pPr>
        <w:spacing w:after="0"/>
        <w:ind w:left="0"/>
        <w:jc w:val="both"/>
      </w:pPr>
      <w:r>
        <w:rPr>
          <w:rFonts w:ascii="Times New Roman"/>
          <w:b w:val="false"/>
          <w:i w:val="false"/>
          <w:color w:val="000000"/>
          <w:sz w:val="28"/>
        </w:rPr>
        <w:t>
      1) борышкер мұндай келісімнің шарттарын бұзған;</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28-3-бабының</w:t>
      </w:r>
      <w:r>
        <w:rPr>
          <w:rFonts w:ascii="Times New Roman"/>
          <w:b w:val="false"/>
          <w:i w:val="false"/>
          <w:color w:val="000000"/>
          <w:sz w:val="28"/>
        </w:rPr>
        <w:t xml:space="preserve"> 1-тармағында белгіленген мерзімде берешекті қайта құрылымдау туралы келісім жасамаған жағдайларда, берешекті қайта құрылымдау туралы келісімді бұзу туралы өтінішпен сотқа жүгінуге құқылы.</w:t>
      </w:r>
    </w:p>
    <w:bookmarkStart w:name="z595" w:id="212"/>
    <w:p>
      <w:pPr>
        <w:spacing w:after="0"/>
        <w:ind w:left="0"/>
        <w:jc w:val="both"/>
      </w:pPr>
      <w:r>
        <w:rPr>
          <w:rFonts w:ascii="Times New Roman"/>
          <w:b w:val="false"/>
          <w:i w:val="false"/>
          <w:color w:val="000000"/>
          <w:sz w:val="28"/>
        </w:rPr>
        <w:t>
      8. Осы Заңның 28-3-бабының 3-тармағында көрсетілген үшінші тұлғалар борышкер берешекті қайта құрылымдау туралы келісімнің шарттарын бұзған жағдайда осындай келісімді бұзу туралы өтінішпен сотқа жүгінуге құқылы.</w:t>
      </w:r>
    </w:p>
    <w:bookmarkEnd w:id="212"/>
    <w:bookmarkStart w:name="z1135" w:id="213"/>
    <w:p>
      <w:pPr>
        <w:spacing w:after="0"/>
        <w:ind w:left="0"/>
        <w:jc w:val="both"/>
      </w:pPr>
      <w:r>
        <w:rPr>
          <w:rFonts w:ascii="Times New Roman"/>
          <w:b w:val="false"/>
          <w:i w:val="false"/>
          <w:color w:val="000000"/>
          <w:sz w:val="28"/>
        </w:rPr>
        <w:t xml:space="preserve">
      8-1. Келісім бұзылған жағдайда берешекті қайта құрылымдау рәсімі аяқталған болып есептеледі, ал осы Заңның </w:t>
      </w:r>
      <w:r>
        <w:rPr>
          <w:rFonts w:ascii="Times New Roman"/>
          <w:b w:val="false"/>
          <w:i w:val="false"/>
          <w:color w:val="000000"/>
          <w:sz w:val="28"/>
        </w:rPr>
        <w:t>28-5-бабына</w:t>
      </w:r>
      <w:r>
        <w:rPr>
          <w:rFonts w:ascii="Times New Roman"/>
          <w:b w:val="false"/>
          <w:i w:val="false"/>
          <w:color w:val="000000"/>
          <w:sz w:val="28"/>
        </w:rPr>
        <w:t xml:space="preserve"> сәйкес басталған салдарлардың күші берешекті қайта құрылымдау туралы келісімді бұзу туралы сот ұйғарымы заңды күшіне енген күннен бастап тоқтатылады.</w:t>
      </w:r>
    </w:p>
    <w:bookmarkEnd w:id="213"/>
    <w:bookmarkStart w:name="z596" w:id="214"/>
    <w:p>
      <w:pPr>
        <w:spacing w:after="0"/>
        <w:ind w:left="0"/>
        <w:jc w:val="both"/>
      </w:pPr>
      <w:r>
        <w:rPr>
          <w:rFonts w:ascii="Times New Roman"/>
          <w:b w:val="false"/>
          <w:i w:val="false"/>
          <w:color w:val="000000"/>
          <w:sz w:val="28"/>
        </w:rPr>
        <w:t>
      9. Кредитордың (кредиторлардың) берешекті қайта құрылымдау туралы келісім қолданылған кезең ішінде егер борышкер мұндай келісімнің барлық шарттарын сақтаған жағдайда, борышкерді банкрот деп тану туралы өтінішпен сотқа жүгінуге құқығы жоқ.</w:t>
      </w:r>
    </w:p>
    <w:bookmarkEnd w:id="2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28-4-бапқа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97" w:id="215"/>
    <w:p>
      <w:pPr>
        <w:spacing w:after="0"/>
        <w:ind w:left="0"/>
        <w:jc w:val="left"/>
      </w:pPr>
      <w:r>
        <w:rPr>
          <w:rFonts w:ascii="Times New Roman"/>
          <w:b/>
          <w:i w:val="false"/>
          <w:color w:val="000000"/>
        </w:rPr>
        <w:t xml:space="preserve"> 28-5-бап. Берешекті қайта құрылымдау туралы келісімді соттың бекітуінің салдары</w:t>
      </w:r>
    </w:p>
    <w:bookmarkEnd w:id="215"/>
    <w:bookmarkStart w:name="z598" w:id="216"/>
    <w:p>
      <w:pPr>
        <w:spacing w:after="0"/>
        <w:ind w:left="0"/>
        <w:jc w:val="both"/>
      </w:pPr>
      <w:r>
        <w:rPr>
          <w:rFonts w:ascii="Times New Roman"/>
          <w:b w:val="false"/>
          <w:i w:val="false"/>
          <w:color w:val="000000"/>
          <w:sz w:val="28"/>
        </w:rPr>
        <w:t xml:space="preserve">
      Берешекті қайта құрылымдау туралы келісімді бекіту туралы сот ұйғарымы заңды күшіне енген күннен бастап мынадай салдарлар басталады: </w:t>
      </w:r>
    </w:p>
    <w:bookmarkEnd w:id="216"/>
    <w:bookmarkStart w:name="z600" w:id="217"/>
    <w:p>
      <w:pPr>
        <w:spacing w:after="0"/>
        <w:ind w:left="0"/>
        <w:jc w:val="both"/>
      </w:pPr>
      <w:r>
        <w:rPr>
          <w:rFonts w:ascii="Times New Roman"/>
          <w:b w:val="false"/>
          <w:i w:val="false"/>
          <w:color w:val="000000"/>
          <w:sz w:val="28"/>
        </w:rPr>
        <w:t>
      1) борышкер берешегінің барлық түрлері бойынша тұрақсыздық айыбын (өсімпұлдарды, айыппұлдарды) есептеу және сыйақы (мүдде) тоқтатылады;</w:t>
      </w:r>
    </w:p>
    <w:bookmarkEnd w:id="217"/>
    <w:bookmarkStart w:name="z601" w:id="218"/>
    <w:p>
      <w:pPr>
        <w:spacing w:after="0"/>
        <w:ind w:left="0"/>
        <w:jc w:val="both"/>
      </w:pPr>
      <w:r>
        <w:rPr>
          <w:rFonts w:ascii="Times New Roman"/>
          <w:b w:val="false"/>
          <w:i w:val="false"/>
          <w:color w:val="000000"/>
          <w:sz w:val="28"/>
        </w:rPr>
        <w:t>
      2) борышкердің шоттары бойынша мемлекеттік органдар қойған барлық шектеулер оларды қойған тиісті органдардың шешім қабылдауынсыз алып тасталады;</w:t>
      </w:r>
    </w:p>
    <w:bookmarkEnd w:id="218"/>
    <w:bookmarkStart w:name="z602" w:id="219"/>
    <w:p>
      <w:pPr>
        <w:spacing w:after="0"/>
        <w:ind w:left="0"/>
        <w:jc w:val="both"/>
      </w:pPr>
      <w:r>
        <w:rPr>
          <w:rFonts w:ascii="Times New Roman"/>
          <w:b w:val="false"/>
          <w:i w:val="false"/>
          <w:color w:val="000000"/>
          <w:sz w:val="28"/>
        </w:rPr>
        <w:t>
      3) төлеу мерзімі берешекті қайта құрылымдау туралы келісім жасасқаннан кейін басталған, моральдық зиянды өтеу туралы талаптарды есепке алмай, өмiріне немесе денсаулығына зиян келтiргенi үшiн борышкер жауаптылықта болатын азаматтарға төленетін төлемдердi қоспағанда, соттардың бұрын қабылданған шешімдерін, төрелік шешімдерін орындау тоқтатылады;</w:t>
      </w:r>
    </w:p>
    <w:bookmarkEnd w:id="219"/>
    <w:bookmarkStart w:name="z603" w:id="220"/>
    <w:p>
      <w:pPr>
        <w:spacing w:after="0"/>
        <w:ind w:left="0"/>
        <w:jc w:val="both"/>
      </w:pPr>
      <w:r>
        <w:rPr>
          <w:rFonts w:ascii="Times New Roman"/>
          <w:b w:val="false"/>
          <w:i w:val="false"/>
          <w:color w:val="000000"/>
          <w:sz w:val="28"/>
        </w:rPr>
        <w:t>
      4) борышкердің мүлкіне жаңадан тыйым салуға және оның мүлкіне билік етуге өзге де шектеулер қоюға мәмілені жарамсыз деп тану және мүлікті өзгенің заңсыз иеленуінен алуды талап ету туралы борышкерге қойылған талап қоюлар бойынша ғана жол беріледі.</w:t>
      </w:r>
    </w:p>
    <w:bookmarkEnd w:id="2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 енгізілді - ҚР 08.04.2016 </w:t>
      </w:r>
      <w:r>
        <w:rPr>
          <w:rFonts w:ascii="Times New Roman"/>
          <w:b w:val="false"/>
          <w:i w:val="false"/>
          <w:color w:val="000000"/>
          <w:sz w:val="28"/>
        </w:rPr>
        <w:t>№ 489-V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63" w:id="221"/>
    <w:p>
      <w:pPr>
        <w:spacing w:after="0"/>
        <w:ind w:left="0"/>
        <w:jc w:val="left"/>
      </w:pPr>
      <w:r>
        <w:rPr>
          <w:rFonts w:ascii="Times New Roman"/>
          <w:b/>
          <w:i w:val="false"/>
          <w:color w:val="000000"/>
        </w:rPr>
        <w:t xml:space="preserve"> 3-тарау. ЖЕДЕЛДЕТІЛГЕН ОҢАЛТУ РӘСІМІ</w:t>
      </w:r>
    </w:p>
    <w:bookmarkEnd w:id="221"/>
    <w:p>
      <w:pPr>
        <w:spacing w:after="0"/>
        <w:ind w:left="0"/>
        <w:jc w:val="both"/>
      </w:pPr>
      <w:r>
        <w:rPr>
          <w:rFonts w:ascii="Times New Roman"/>
          <w:b w:val="false"/>
          <w:i w:val="false"/>
          <w:color w:val="ff0000"/>
          <w:sz w:val="28"/>
        </w:rPr>
        <w:t xml:space="preserve">
      Ескерту. 3-тарау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09" w:id="222"/>
    <w:p>
      <w:pPr>
        <w:spacing w:after="0"/>
        <w:ind w:left="0"/>
        <w:jc w:val="left"/>
      </w:pPr>
      <w:r>
        <w:rPr>
          <w:rFonts w:ascii="Times New Roman"/>
          <w:b/>
          <w:i w:val="false"/>
          <w:color w:val="000000"/>
        </w:rPr>
        <w:t xml:space="preserve"> 4-тарау. ОҢАЛТУ НЕМЕСЕ БАНКРОТТЫҚ ТУРАЛЫ IСТЕРДI СОТ ТӘРТIБIМЕН</w:t>
      </w:r>
      <w:r>
        <w:br/>
      </w:r>
      <w:r>
        <w:rPr>
          <w:rFonts w:ascii="Times New Roman"/>
          <w:b/>
          <w:i w:val="false"/>
          <w:color w:val="000000"/>
        </w:rPr>
        <w:t>ҚАРАУ</w:t>
      </w:r>
    </w:p>
    <w:bookmarkEnd w:id="222"/>
    <w:bookmarkStart w:name="z210" w:id="223"/>
    <w:p>
      <w:pPr>
        <w:spacing w:after="0"/>
        <w:ind w:left="0"/>
        <w:jc w:val="left"/>
      </w:pPr>
      <w:r>
        <w:rPr>
          <w:rFonts w:ascii="Times New Roman"/>
          <w:b/>
          <w:i w:val="false"/>
          <w:color w:val="000000"/>
        </w:rPr>
        <w:t xml:space="preserve"> 38-бап. Оңалту және банкроттық туралы істі қозғау тәртiбi</w:t>
      </w:r>
    </w:p>
    <w:bookmarkEnd w:id="223"/>
    <w:bookmarkStart w:name="z211" w:id="224"/>
    <w:p>
      <w:pPr>
        <w:spacing w:after="0"/>
        <w:ind w:left="0"/>
        <w:jc w:val="both"/>
      </w:pPr>
      <w:r>
        <w:rPr>
          <w:rFonts w:ascii="Times New Roman"/>
          <w:b w:val="false"/>
          <w:i w:val="false"/>
          <w:color w:val="000000"/>
          <w:sz w:val="28"/>
        </w:rPr>
        <w:t>
      1. Сотта оңалту туралы іс бойынша іс жүргізу осы Заңның 5-1-бабында көзделген негіздер болған кезде, салықтар және кедендік төлемдер бойынша кредиторды, мемлекеттік органды немесе мемлекет қатысатын заңды тұлғаны қоспағанда, борышкердің немесе кредитордың (кредиторлардың) өтініші негізінде қозғалады.</w:t>
      </w:r>
    </w:p>
    <w:bookmarkEnd w:id="224"/>
    <w:p>
      <w:pPr>
        <w:spacing w:after="0"/>
        <w:ind w:left="0"/>
        <w:jc w:val="both"/>
      </w:pPr>
      <w:r>
        <w:rPr>
          <w:rFonts w:ascii="Times New Roman"/>
          <w:b w:val="false"/>
          <w:i w:val="false"/>
          <w:color w:val="000000"/>
          <w:sz w:val="28"/>
        </w:rPr>
        <w:t>
      Борышкердің банкроттық туралы істі қозғау туралы сот ұйғарымының көшірмесін алған күннен бастап жеті жұмыс күнінен аспайтын мерзімде оңалту рәсімін қолдану туралы өтінішті сотқа жіберуге де құқығы бар.</w:t>
      </w:r>
    </w:p>
    <w:bookmarkStart w:name="z1136" w:id="225"/>
    <w:p>
      <w:pPr>
        <w:spacing w:after="0"/>
        <w:ind w:left="0"/>
        <w:jc w:val="both"/>
      </w:pPr>
      <w:r>
        <w:rPr>
          <w:rFonts w:ascii="Times New Roman"/>
          <w:b w:val="false"/>
          <w:i w:val="false"/>
          <w:color w:val="000000"/>
          <w:sz w:val="28"/>
        </w:rPr>
        <w:t xml:space="preserve">
      2. Сотта банкроттық туралы іс бойынша іс жүргізу осы Заңның </w:t>
      </w:r>
      <w:r>
        <w:rPr>
          <w:rFonts w:ascii="Times New Roman"/>
          <w:b w:val="false"/>
          <w:i w:val="false"/>
          <w:color w:val="000000"/>
          <w:sz w:val="28"/>
        </w:rPr>
        <w:t>5-бабында</w:t>
      </w:r>
      <w:r>
        <w:rPr>
          <w:rFonts w:ascii="Times New Roman"/>
          <w:b w:val="false"/>
          <w:i w:val="false"/>
          <w:color w:val="000000"/>
          <w:sz w:val="28"/>
        </w:rPr>
        <w:t xml:space="preserve"> көзделген негіздер болған кезде борышкердiң, кредитордың (кредиторлардың), осы Заңның </w:t>
      </w:r>
      <w:r>
        <w:rPr>
          <w:rFonts w:ascii="Times New Roman"/>
          <w:b w:val="false"/>
          <w:i w:val="false"/>
          <w:color w:val="000000"/>
          <w:sz w:val="28"/>
        </w:rPr>
        <w:t>47-бабында</w:t>
      </w:r>
      <w:r>
        <w:rPr>
          <w:rFonts w:ascii="Times New Roman"/>
          <w:b w:val="false"/>
          <w:i w:val="false"/>
          <w:color w:val="000000"/>
          <w:sz w:val="28"/>
        </w:rPr>
        <w:t xml:space="preserve"> көзделген жағдайларда прокурордың, осы Заңның </w:t>
      </w:r>
      <w:r>
        <w:rPr>
          <w:rFonts w:ascii="Times New Roman"/>
          <w:b w:val="false"/>
          <w:i w:val="false"/>
          <w:color w:val="000000"/>
          <w:sz w:val="28"/>
        </w:rPr>
        <w:t>83-бабының</w:t>
      </w:r>
      <w:r>
        <w:rPr>
          <w:rFonts w:ascii="Times New Roman"/>
          <w:b w:val="false"/>
          <w:i w:val="false"/>
          <w:color w:val="000000"/>
          <w:sz w:val="28"/>
        </w:rPr>
        <w:t xml:space="preserve"> 2-тармағында көзделген жағдайда оңалтуды басқарушының өтiнiшi негiзiнде қозғалады.</w:t>
      </w:r>
    </w:p>
    <w:bookmarkEnd w:id="225"/>
    <w:bookmarkStart w:name="z1137" w:id="226"/>
    <w:p>
      <w:pPr>
        <w:spacing w:after="0"/>
        <w:ind w:left="0"/>
        <w:jc w:val="both"/>
      </w:pPr>
      <w:r>
        <w:rPr>
          <w:rFonts w:ascii="Times New Roman"/>
          <w:b w:val="false"/>
          <w:i w:val="false"/>
          <w:color w:val="000000"/>
          <w:sz w:val="28"/>
        </w:rPr>
        <w:t>
      3. Сот оңалту рәсiмiн қолдану туралы немесе борышкердi банкрот деп тану туралы өтiнiштi іс жүргiзуге қабылдау туралы ұйғарым шығарған күннен бастап оңалту немесе банкроттық туралы iс бойынша iс жүргiзу қозғалды деп есептеледі.</w:t>
      </w:r>
    </w:p>
    <w:bookmarkEnd w:id="226"/>
    <w:bookmarkStart w:name="z1138" w:id="227"/>
    <w:p>
      <w:pPr>
        <w:spacing w:after="0"/>
        <w:ind w:left="0"/>
        <w:jc w:val="both"/>
      </w:pPr>
      <w:r>
        <w:rPr>
          <w:rFonts w:ascii="Times New Roman"/>
          <w:b w:val="false"/>
          <w:i w:val="false"/>
          <w:color w:val="000000"/>
          <w:sz w:val="28"/>
        </w:rPr>
        <w:t>
      4. Борышкер, оңалтуды басқарушы берген, банкрот деп тану туралы өтiнiш соттың тиiстi шешiмiнсiз қайтарып алынбайды. Кредитордың (кредиторлардың), прокурордың өтiнiштерін олар борышкердi банкрот деп тану туралы шешiм қабылданғанға дейiн қайтарып алуы мүмкiн.</w:t>
      </w:r>
    </w:p>
    <w:bookmarkEnd w:id="2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16" w:id="228"/>
    <w:p>
      <w:pPr>
        <w:spacing w:after="0"/>
        <w:ind w:left="0"/>
        <w:jc w:val="left"/>
      </w:pPr>
      <w:r>
        <w:rPr>
          <w:rFonts w:ascii="Times New Roman"/>
          <w:b/>
          <w:i w:val="false"/>
          <w:color w:val="000000"/>
        </w:rPr>
        <w:t xml:space="preserve"> 39-бап. Оңалту немесе банкроттық туралы iске қатысушы тұлғалар</w:t>
      </w:r>
    </w:p>
    <w:bookmarkEnd w:id="228"/>
    <w:p>
      <w:pPr>
        <w:spacing w:after="0"/>
        <w:ind w:left="0"/>
        <w:jc w:val="both"/>
      </w:pPr>
      <w:r>
        <w:rPr>
          <w:rFonts w:ascii="Times New Roman"/>
          <w:b w:val="false"/>
          <w:i w:val="false"/>
          <w:color w:val="000000"/>
          <w:sz w:val="28"/>
        </w:rPr>
        <w:t>
      Мыналар:</w:t>
      </w:r>
    </w:p>
    <w:p>
      <w:pPr>
        <w:spacing w:after="0"/>
        <w:ind w:left="0"/>
        <w:jc w:val="both"/>
      </w:pPr>
      <w:r>
        <w:rPr>
          <w:rFonts w:ascii="Times New Roman"/>
          <w:b w:val="false"/>
          <w:i w:val="false"/>
          <w:color w:val="000000"/>
          <w:sz w:val="28"/>
        </w:rPr>
        <w:t>
      1) борышкер;</w:t>
      </w:r>
    </w:p>
    <w:p>
      <w:pPr>
        <w:spacing w:after="0"/>
        <w:ind w:left="0"/>
        <w:jc w:val="both"/>
      </w:pPr>
      <w:r>
        <w:rPr>
          <w:rFonts w:ascii="Times New Roman"/>
          <w:b w:val="false"/>
          <w:i w:val="false"/>
          <w:color w:val="000000"/>
          <w:sz w:val="28"/>
        </w:rPr>
        <w:t>
      2) кредиторлар;</w:t>
      </w:r>
    </w:p>
    <w:p>
      <w:pPr>
        <w:spacing w:after="0"/>
        <w:ind w:left="0"/>
        <w:jc w:val="both"/>
      </w:pPr>
      <w:r>
        <w:rPr>
          <w:rFonts w:ascii="Times New Roman"/>
          <w:b w:val="false"/>
          <w:i w:val="false"/>
          <w:color w:val="000000"/>
          <w:sz w:val="28"/>
        </w:rPr>
        <w:t>
      3) кредиторлардың еңбекақы төлеу жөнiндегi өкiлi;</w:t>
      </w:r>
    </w:p>
    <w:p>
      <w:pPr>
        <w:spacing w:after="0"/>
        <w:ind w:left="0"/>
        <w:jc w:val="both"/>
      </w:pPr>
      <w:r>
        <w:rPr>
          <w:rFonts w:ascii="Times New Roman"/>
          <w:b w:val="false"/>
          <w:i w:val="false"/>
          <w:color w:val="000000"/>
          <w:sz w:val="28"/>
        </w:rPr>
        <w:t>
      4) прокурор;</w:t>
      </w:r>
    </w:p>
    <w:p>
      <w:pPr>
        <w:spacing w:after="0"/>
        <w:ind w:left="0"/>
        <w:jc w:val="both"/>
      </w:pPr>
      <w:r>
        <w:rPr>
          <w:rFonts w:ascii="Times New Roman"/>
          <w:b w:val="false"/>
          <w:i w:val="false"/>
          <w:color w:val="000000"/>
          <w:sz w:val="28"/>
        </w:rPr>
        <w:t>
      5) борышкер – заңды тұлға мүлкінің меншік иесі (ол уәкілеттік берген орган), құрылтайшысы (қатысушысы);</w:t>
      </w:r>
    </w:p>
    <w:p>
      <w:pPr>
        <w:spacing w:after="0"/>
        <w:ind w:left="0"/>
        <w:jc w:val="both"/>
      </w:pPr>
      <w:r>
        <w:rPr>
          <w:rFonts w:ascii="Times New Roman"/>
          <w:b w:val="false"/>
          <w:i w:val="false"/>
          <w:color w:val="000000"/>
          <w:sz w:val="28"/>
        </w:rPr>
        <w:t>
      6) уәкiлеттi орган;</w:t>
      </w:r>
    </w:p>
    <w:p>
      <w:pPr>
        <w:spacing w:after="0"/>
        <w:ind w:left="0"/>
        <w:jc w:val="both"/>
      </w:pPr>
      <w:r>
        <w:rPr>
          <w:rFonts w:ascii="Times New Roman"/>
          <w:b w:val="false"/>
          <w:i w:val="false"/>
          <w:color w:val="000000"/>
          <w:sz w:val="28"/>
        </w:rPr>
        <w:t>
      7) әкімші оңалту немесе банкроттық туралы iске қатысушы тұлғалар бола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8)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39-бапқа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17" w:id="229"/>
    <w:p>
      <w:pPr>
        <w:spacing w:after="0"/>
        <w:ind w:left="0"/>
        <w:jc w:val="left"/>
      </w:pPr>
      <w:r>
        <w:rPr>
          <w:rFonts w:ascii="Times New Roman"/>
          <w:b/>
          <w:i w:val="false"/>
          <w:color w:val="000000"/>
        </w:rPr>
        <w:t xml:space="preserve"> 40-бап. Борышкердiң өтiнiшi</w:t>
      </w:r>
    </w:p>
    <w:bookmarkEnd w:id="229"/>
    <w:bookmarkStart w:name="z218" w:id="230"/>
    <w:p>
      <w:pPr>
        <w:spacing w:after="0"/>
        <w:ind w:left="0"/>
        <w:jc w:val="both"/>
      </w:pPr>
      <w:r>
        <w:rPr>
          <w:rFonts w:ascii="Times New Roman"/>
          <w:b w:val="false"/>
          <w:i w:val="false"/>
          <w:color w:val="000000"/>
          <w:sz w:val="28"/>
        </w:rPr>
        <w:t>
      1. Борышкер:</w:t>
      </w:r>
    </w:p>
    <w:bookmarkEnd w:id="230"/>
    <w:p>
      <w:pPr>
        <w:spacing w:after="0"/>
        <w:ind w:left="0"/>
        <w:jc w:val="both"/>
      </w:pPr>
      <w:r>
        <w:rPr>
          <w:rFonts w:ascii="Times New Roman"/>
          <w:b w:val="false"/>
          <w:i w:val="false"/>
          <w:color w:val="000000"/>
          <w:sz w:val="28"/>
        </w:rPr>
        <w:t>
      1) заңды тұлғаның құрылтайшылық құжаттарымен уәкiлеттiк берiлген органының;</w:t>
      </w:r>
    </w:p>
    <w:p>
      <w:pPr>
        <w:spacing w:after="0"/>
        <w:ind w:left="0"/>
        <w:jc w:val="both"/>
      </w:pPr>
      <w:r>
        <w:rPr>
          <w:rFonts w:ascii="Times New Roman"/>
          <w:b w:val="false"/>
          <w:i w:val="false"/>
          <w:color w:val="000000"/>
          <w:sz w:val="28"/>
        </w:rPr>
        <w:t>
      2) борышкер – дара кәсіпкердің, борышкер – заңды тұлға мүлкінің меншік иесінің (ол уәкілеттік берген органның), құрылтайшысының (қатысушысының) шешiмi негiзiнде оңалту рәсімін қолдану немесе өзін банкрот деп тану туралы сотқа жүгiнеді.</w:t>
      </w:r>
    </w:p>
    <w:bookmarkStart w:name="z219" w:id="231"/>
    <w:p>
      <w:pPr>
        <w:spacing w:after="0"/>
        <w:ind w:left="0"/>
        <w:jc w:val="both"/>
      </w:pPr>
      <w:r>
        <w:rPr>
          <w:rFonts w:ascii="Times New Roman"/>
          <w:b w:val="false"/>
          <w:i w:val="false"/>
          <w:color w:val="000000"/>
          <w:sz w:val="28"/>
        </w:rPr>
        <w:t xml:space="preserve">
      2. Борышкер осы Заңның </w:t>
      </w:r>
      <w:r>
        <w:rPr>
          <w:rFonts w:ascii="Times New Roman"/>
          <w:b w:val="false"/>
          <w:i w:val="false"/>
          <w:color w:val="000000"/>
          <w:sz w:val="28"/>
        </w:rPr>
        <w:t>11-бабы</w:t>
      </w:r>
      <w:r>
        <w:rPr>
          <w:rFonts w:ascii="Times New Roman"/>
          <w:b w:val="false"/>
          <w:i w:val="false"/>
          <w:color w:val="000000"/>
          <w:sz w:val="28"/>
        </w:rPr>
        <w:t xml:space="preserve"> 2-тармағының 1) тармақшасында белгіленген жағдайда өзін банкрот деп тану туралы өтінішпен сотқа жүгінуге міндетті.</w:t>
      </w:r>
    </w:p>
    <w:bookmarkEnd w:id="2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20" w:id="232"/>
    <w:p>
      <w:pPr>
        <w:spacing w:after="0"/>
        <w:ind w:left="0"/>
        <w:jc w:val="left"/>
      </w:pPr>
      <w:r>
        <w:rPr>
          <w:rFonts w:ascii="Times New Roman"/>
          <w:b/>
          <w:i w:val="false"/>
          <w:color w:val="000000"/>
        </w:rPr>
        <w:t xml:space="preserve"> 41-бап. Борышкер өтiнiшiнiң нысаны мен мазмұны</w:t>
      </w:r>
    </w:p>
    <w:bookmarkEnd w:id="232"/>
    <w:bookmarkStart w:name="z221" w:id="233"/>
    <w:p>
      <w:pPr>
        <w:spacing w:after="0"/>
        <w:ind w:left="0"/>
        <w:jc w:val="both"/>
      </w:pPr>
      <w:r>
        <w:rPr>
          <w:rFonts w:ascii="Times New Roman"/>
          <w:b w:val="false"/>
          <w:i w:val="false"/>
          <w:color w:val="000000"/>
          <w:sz w:val="28"/>
        </w:rPr>
        <w:t>
      1. Борышкердiң өтiнiшi сотқа жазбаша нысанда немесе электрондық құжат нысанында берiледi. Оған борышкер – заңды тұлғаның басшысы не құрылтай құжаттарына сәйкес оны алмастыратын адам, не борышкер – дара кәсіпкер қол қояды.</w:t>
      </w:r>
    </w:p>
    <w:bookmarkEnd w:id="233"/>
    <w:bookmarkStart w:name="z222" w:id="234"/>
    <w:p>
      <w:pPr>
        <w:spacing w:after="0"/>
        <w:ind w:left="0"/>
        <w:jc w:val="both"/>
      </w:pPr>
      <w:r>
        <w:rPr>
          <w:rFonts w:ascii="Times New Roman"/>
          <w:b w:val="false"/>
          <w:i w:val="false"/>
          <w:color w:val="000000"/>
          <w:sz w:val="28"/>
        </w:rPr>
        <w:t>
      2. Борышкердiң өтiнiшi:</w:t>
      </w:r>
    </w:p>
    <w:bookmarkEnd w:id="234"/>
    <w:p>
      <w:pPr>
        <w:spacing w:after="0"/>
        <w:ind w:left="0"/>
        <w:jc w:val="both"/>
      </w:pPr>
      <w:r>
        <w:rPr>
          <w:rFonts w:ascii="Times New Roman"/>
          <w:b w:val="false"/>
          <w:i w:val="false"/>
          <w:color w:val="000000"/>
          <w:sz w:val="28"/>
        </w:rPr>
        <w:t>
      1) өтiнiш берiлетiн соттың атауын;</w:t>
      </w:r>
    </w:p>
    <w:p>
      <w:pPr>
        <w:spacing w:after="0"/>
        <w:ind w:left="0"/>
        <w:jc w:val="both"/>
      </w:pPr>
      <w:r>
        <w:rPr>
          <w:rFonts w:ascii="Times New Roman"/>
          <w:b w:val="false"/>
          <w:i w:val="false"/>
          <w:color w:val="000000"/>
          <w:sz w:val="28"/>
        </w:rPr>
        <w:t>
      2) кредиторлар талаптарын қанағаттандырудың мүмкiн еместiгiнiң негiздемесiн;</w:t>
      </w:r>
    </w:p>
    <w:p>
      <w:pPr>
        <w:spacing w:after="0"/>
        <w:ind w:left="0"/>
        <w:jc w:val="both"/>
      </w:pPr>
      <w:r>
        <w:rPr>
          <w:rFonts w:ascii="Times New Roman"/>
          <w:b w:val="false"/>
          <w:i w:val="false"/>
          <w:color w:val="000000"/>
          <w:sz w:val="28"/>
        </w:rPr>
        <w:t>
      3) онда бар мүлiк, оның iшiнде кепiл ауыртпалығы салынған, мүліктік жалдаудағы (жалға алудағы) және (немесе) лизингідегі мүлiк, банктік шоттардағы ақша, шоттардың нөмiрлерi және банктердiң орналасқан жерi туралы мәлiметтердi, орналасқан жерлерi мен берешек сомалары көрсетiлген дебиторлар тiзбесiн;</w:t>
      </w:r>
    </w:p>
    <w:p>
      <w:pPr>
        <w:spacing w:after="0"/>
        <w:ind w:left="0"/>
        <w:jc w:val="both"/>
      </w:pPr>
      <w:r>
        <w:rPr>
          <w:rFonts w:ascii="Times New Roman"/>
          <w:b w:val="false"/>
          <w:i w:val="false"/>
          <w:color w:val="000000"/>
          <w:sz w:val="28"/>
        </w:rPr>
        <w:t>
      4) орындалу мерзiмi басталмаған мiндеттемелерi туралы мәлiметтердi;</w:t>
      </w:r>
    </w:p>
    <w:p>
      <w:pPr>
        <w:spacing w:after="0"/>
        <w:ind w:left="0"/>
        <w:jc w:val="both"/>
      </w:pPr>
      <w:r>
        <w:rPr>
          <w:rFonts w:ascii="Times New Roman"/>
          <w:b w:val="false"/>
          <w:i w:val="false"/>
          <w:color w:val="000000"/>
          <w:sz w:val="28"/>
        </w:rPr>
        <w:t>
      5) қызметiнiң табиғи монополия саласына қатысы туралы ақпаратты;</w:t>
      </w:r>
    </w:p>
    <w:p>
      <w:pPr>
        <w:spacing w:after="0"/>
        <w:ind w:left="0"/>
        <w:jc w:val="both"/>
      </w:pPr>
      <w:r>
        <w:rPr>
          <w:rFonts w:ascii="Times New Roman"/>
          <w:b w:val="false"/>
          <w:i w:val="false"/>
          <w:color w:val="000000"/>
          <w:sz w:val="28"/>
        </w:rPr>
        <w:t>
      5-1) өзімен уақытша басқарушының немесе уақытша әкімшінің өкілеттіктерін жүзеге асыру туралы келісім жасалған адамның тегін, атын, әкесінің атын (егер ол жеке басты куәландыратын құжатта көрсетілсе) немесе тұлғаның атауын, жеке сәйкестендіру нөмірін немесе бизнес-сәйкестендіру нөмірін;</w:t>
      </w:r>
    </w:p>
    <w:p>
      <w:pPr>
        <w:spacing w:after="0"/>
        <w:ind w:left="0"/>
        <w:jc w:val="both"/>
      </w:pPr>
      <w:r>
        <w:rPr>
          <w:rFonts w:ascii="Times New Roman"/>
          <w:b w:val="false"/>
          <w:i w:val="false"/>
          <w:color w:val="000000"/>
          <w:sz w:val="28"/>
        </w:rPr>
        <w:t>
      6) қоса берiлетiн құжаттар тiзбесiн қамтуға тиiс.</w:t>
      </w:r>
    </w:p>
    <w:p>
      <w:pPr>
        <w:spacing w:after="0"/>
        <w:ind w:left="0"/>
        <w:jc w:val="both"/>
      </w:pPr>
      <w:r>
        <w:rPr>
          <w:rFonts w:ascii="Times New Roman"/>
          <w:b w:val="false"/>
          <w:i w:val="false"/>
          <w:color w:val="000000"/>
          <w:sz w:val="28"/>
        </w:rPr>
        <w:t>
      Борышкердiң өтiнiшiнде, егер банкроттық немесе оңалту туралы iстi қарау үшін қажет болса, өзге де мәлiметтер, сондай-ақ өтiнiш берушiде бар өтінішхаттар көрсетiлуi мүмкiн.</w:t>
      </w:r>
    </w:p>
    <w:p>
      <w:pPr>
        <w:spacing w:after="0"/>
        <w:ind w:left="0"/>
        <w:jc w:val="both"/>
      </w:pPr>
      <w:r>
        <w:rPr>
          <w:rFonts w:ascii="Times New Roman"/>
          <w:b w:val="false"/>
          <w:i w:val="false"/>
          <w:color w:val="000000"/>
          <w:sz w:val="28"/>
        </w:rPr>
        <w:t>
      Борышкер сотқа өтініш берумен бір мезгілде уәкiлеттi органға өтiнiштiң және оған қоса берiлетiн құжаттардың көшiрмелерiн жiберуге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өзгерістер енгізілді - ҚР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23" w:id="235"/>
    <w:p>
      <w:pPr>
        <w:spacing w:after="0"/>
        <w:ind w:left="0"/>
        <w:jc w:val="left"/>
      </w:pPr>
      <w:r>
        <w:rPr>
          <w:rFonts w:ascii="Times New Roman"/>
          <w:b/>
          <w:i w:val="false"/>
          <w:color w:val="000000"/>
        </w:rPr>
        <w:t xml:space="preserve"> 42-бап. Борышкердiң өтiнiшiне қоса берiлетiн құжаттар</w:t>
      </w:r>
    </w:p>
    <w:bookmarkEnd w:id="235"/>
    <w:bookmarkStart w:name="z224" w:id="236"/>
    <w:p>
      <w:pPr>
        <w:spacing w:after="0"/>
        <w:ind w:left="0"/>
        <w:jc w:val="both"/>
      </w:pPr>
      <w:r>
        <w:rPr>
          <w:rFonts w:ascii="Times New Roman"/>
          <w:b w:val="false"/>
          <w:i w:val="false"/>
          <w:color w:val="000000"/>
          <w:sz w:val="28"/>
        </w:rPr>
        <w:t>
      1. Борышкердi банкрот деп тану туралы оның өтiнiшiне:</w:t>
      </w:r>
    </w:p>
    <w:bookmarkEnd w:id="236"/>
    <w:p>
      <w:pPr>
        <w:spacing w:after="0"/>
        <w:ind w:left="0"/>
        <w:jc w:val="both"/>
      </w:pPr>
      <w:r>
        <w:rPr>
          <w:rFonts w:ascii="Times New Roman"/>
          <w:b w:val="false"/>
          <w:i w:val="false"/>
          <w:color w:val="000000"/>
          <w:sz w:val="28"/>
        </w:rPr>
        <w:t>
      1) мемлекеттiк баждың белгiленген тәртiппен және мөлшерде төленгенiн;</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5-бабының</w:t>
      </w:r>
      <w:r>
        <w:rPr>
          <w:rFonts w:ascii="Times New Roman"/>
          <w:b w:val="false"/>
          <w:i w:val="false"/>
          <w:color w:val="000000"/>
          <w:sz w:val="28"/>
        </w:rPr>
        <w:t xml:space="preserve"> 1-тармағына сәйкес борышкердің өзін банкрот деп тану туралы өтінішпен жүгінуіне негіз болып табылатын орнықты төлем қабілетсіздігін;</w:t>
      </w:r>
    </w:p>
    <w:p>
      <w:pPr>
        <w:spacing w:after="0"/>
        <w:ind w:left="0"/>
        <w:jc w:val="both"/>
      </w:pPr>
      <w:r>
        <w:rPr>
          <w:rFonts w:ascii="Times New Roman"/>
          <w:b w:val="false"/>
          <w:i w:val="false"/>
          <w:color w:val="000000"/>
          <w:sz w:val="28"/>
        </w:rPr>
        <w:t>
      3) борышкердiң өтiнiшi негiзделетiн өзге де мән-жайларды растайтын құжаттар қоса берiледi.</w:t>
      </w:r>
    </w:p>
    <w:bookmarkStart w:name="z225" w:id="237"/>
    <w:p>
      <w:pPr>
        <w:spacing w:after="0"/>
        <w:ind w:left="0"/>
        <w:jc w:val="both"/>
      </w:pPr>
      <w:r>
        <w:rPr>
          <w:rFonts w:ascii="Times New Roman"/>
          <w:b w:val="false"/>
          <w:i w:val="false"/>
          <w:color w:val="000000"/>
          <w:sz w:val="28"/>
        </w:rPr>
        <w:t>
      2. Борышкердi банкрот деп тану туралы оның өтiнiшiне сондай-ақ:</w:t>
      </w:r>
    </w:p>
    <w:bookmarkEnd w:id="237"/>
    <w:p>
      <w:pPr>
        <w:spacing w:after="0"/>
        <w:ind w:left="0"/>
        <w:jc w:val="both"/>
      </w:pPr>
      <w:r>
        <w:rPr>
          <w:rFonts w:ascii="Times New Roman"/>
          <w:b w:val="false"/>
          <w:i w:val="false"/>
          <w:color w:val="000000"/>
          <w:sz w:val="28"/>
        </w:rPr>
        <w:t>
      1) борышкердің өзін банкрот деп тану туралы өтінішпен сотқа жүгінуіне негіз болып табылатын, борышкер – дара кәсіпкердің, борышкер – заңды тұлға мүлкінің меншік иесінің (ол уәкілеттік берген органның), құрылтайшысының (қатысушысының) шешімі;</w:t>
      </w:r>
    </w:p>
    <w:p>
      <w:pPr>
        <w:spacing w:after="0"/>
        <w:ind w:left="0"/>
        <w:jc w:val="both"/>
      </w:pPr>
      <w:r>
        <w:rPr>
          <w:rFonts w:ascii="Times New Roman"/>
          <w:b w:val="false"/>
          <w:i w:val="false"/>
          <w:color w:val="000000"/>
          <w:sz w:val="28"/>
        </w:rPr>
        <w:t>
      2) өтініш берілген күнге және өтініш берілген жылдың басындағы, сондай-ақ осы Заңда көзделген жағдайда, өтініш берілген жылдың алдындағы жылдың басындағы қаржылық есептілік, тиісті берешектің сомалары мен түзілген күні көрсетіле отырып, барлық кредитор мен дебитордың тізбесі (жеке сәйкестендіру нөмірі немесе бизнес-сәйкестендіру нөмірі, тегі, аты, әкесінің аты (егер ол жеке басты куәландыратын құжатта көрсетілсе) және (немесе) толық атауы, заңды мекенжайы);</w:t>
      </w:r>
    </w:p>
    <w:p>
      <w:pPr>
        <w:spacing w:after="0"/>
        <w:ind w:left="0"/>
        <w:jc w:val="both"/>
      </w:pPr>
      <w:r>
        <w:rPr>
          <w:rFonts w:ascii="Times New Roman"/>
          <w:b w:val="false"/>
          <w:i w:val="false"/>
          <w:color w:val="000000"/>
          <w:sz w:val="28"/>
        </w:rPr>
        <w:t>
      3) еңбекке ақы төлеу бойынша кредиторлардың (осындай кредиторлар бар болған кезде) банкроттық туралы iске қатысу үшiн олардың өкiлi жасырын дауыс беру арқылы сайланған жиналысының (конференциясының) хаттамасы;</w:t>
      </w:r>
    </w:p>
    <w:p>
      <w:pPr>
        <w:spacing w:after="0"/>
        <w:ind w:left="0"/>
        <w:jc w:val="both"/>
      </w:pPr>
      <w:r>
        <w:rPr>
          <w:rFonts w:ascii="Times New Roman"/>
          <w:b w:val="false"/>
          <w:i w:val="false"/>
          <w:color w:val="000000"/>
          <w:sz w:val="28"/>
        </w:rPr>
        <w:t>
      4) құрылтайшылық құжаттарының көшiрмелерi;</w:t>
      </w:r>
    </w:p>
    <w:p>
      <w:pPr>
        <w:spacing w:after="0"/>
        <w:ind w:left="0"/>
        <w:jc w:val="both"/>
      </w:pPr>
      <w:r>
        <w:rPr>
          <w:rFonts w:ascii="Times New Roman"/>
          <w:b w:val="false"/>
          <w:i w:val="false"/>
          <w:color w:val="000000"/>
          <w:sz w:val="28"/>
        </w:rPr>
        <w:t>
      5) егер борышкер табиғи монополия субъектiсi болып табылса, табиғи монополиялар салаларында басшылықты жүзеге асыратын уәкiлеттi органның борышкердiң өзiн банкрот деп тану туралы сотқа жүгiнуi туралы жазбаша хабарламасын алған күннен бастап жеті жұмыс күнінен аспайтын мерзімде ұсынатын қорытындысы;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28.12.2016 </w:t>
      </w:r>
      <w:r>
        <w:rPr>
          <w:rFonts w:ascii="Times New Roman"/>
          <w:b w:val="false"/>
          <w:i w:val="false"/>
          <w:color w:val="000000"/>
          <w:sz w:val="28"/>
        </w:rPr>
        <w:t>№ 34-VI</w:t>
      </w:r>
      <w:r>
        <w:rPr>
          <w:rFonts w:ascii="Times New Roman"/>
          <w:b w:val="false"/>
          <w:i w:val="false"/>
          <w:color w:val="000000"/>
          <w:sz w:val="28"/>
        </w:rPr>
        <w:t xml:space="preserve"> (01.01.2017 бастап қолданысқа енгізіледі) Заңымен.</w:t>
      </w:r>
    </w:p>
    <w:p>
      <w:pPr>
        <w:spacing w:after="0"/>
        <w:ind w:left="0"/>
        <w:jc w:val="both"/>
      </w:pPr>
      <w:r>
        <w:rPr>
          <w:rFonts w:ascii="Times New Roman"/>
          <w:b w:val="false"/>
          <w:i w:val="false"/>
          <w:color w:val="000000"/>
          <w:sz w:val="28"/>
        </w:rPr>
        <w:t>
      7) соттар iс жүргiзуге қабылдаған, борышкерге қатысты талап қоюлар, сот бұйрығын шығару туралы өтініштер, сондай-ақ даусыз (акцептiсiз) есептен шығаруға қойылған талаптар туралы мәлiметтер;</w:t>
      </w:r>
    </w:p>
    <w:p>
      <w:pPr>
        <w:spacing w:after="0"/>
        <w:ind w:left="0"/>
        <w:jc w:val="both"/>
      </w:pPr>
      <w:r>
        <w:rPr>
          <w:rFonts w:ascii="Times New Roman"/>
          <w:b w:val="false"/>
          <w:i w:val="false"/>
          <w:color w:val="000000"/>
          <w:sz w:val="28"/>
        </w:rPr>
        <w:t>
      8) борышкер мен әкімші қызметін жүзеге асыру құқығы бар тұлға арасында жасалған, уақытша басқарушының өкілеттіктерін жүзеге асыру туралы келісімнің көшірмесі қоса беріледі.</w:t>
      </w:r>
    </w:p>
    <w:bookmarkStart w:name="z226" w:id="238"/>
    <w:p>
      <w:pPr>
        <w:spacing w:after="0"/>
        <w:ind w:left="0"/>
        <w:jc w:val="both"/>
      </w:pPr>
      <w:r>
        <w:rPr>
          <w:rFonts w:ascii="Times New Roman"/>
          <w:b w:val="false"/>
          <w:i w:val="false"/>
          <w:color w:val="000000"/>
          <w:sz w:val="28"/>
        </w:rPr>
        <w:t>
      3. Оңалтуды басқарушының оңалту рәсімін тоқтату, борышкерді банкрот деп тану және банкроттық рәсімін қозғай отырып, оны тарату туралы өтінішіне кредиторлар жиналысының хаттамасы, сондай-ақ борышкердің қаржылық орнықтылықтың ІІІ сыныбына жататындығы және оны банкрот деп тану үшін негіздердің бар екендігі туралы қорытынды қоса беріледі.</w:t>
      </w:r>
    </w:p>
    <w:bookmarkEnd w:id="238"/>
    <w:bookmarkStart w:name="z227" w:id="239"/>
    <w:p>
      <w:pPr>
        <w:spacing w:after="0"/>
        <w:ind w:left="0"/>
        <w:jc w:val="both"/>
      </w:pPr>
      <w:r>
        <w:rPr>
          <w:rFonts w:ascii="Times New Roman"/>
          <w:b w:val="false"/>
          <w:i w:val="false"/>
          <w:color w:val="000000"/>
          <w:sz w:val="28"/>
        </w:rPr>
        <w:t>
      4. Борышкердiң оңалту рәсiмiн қолдану туралы өтiнiшiне:</w:t>
      </w:r>
    </w:p>
    <w:bookmarkEnd w:id="239"/>
    <w:p>
      <w:pPr>
        <w:spacing w:after="0"/>
        <w:ind w:left="0"/>
        <w:jc w:val="both"/>
      </w:pPr>
      <w:r>
        <w:rPr>
          <w:rFonts w:ascii="Times New Roman"/>
          <w:b w:val="false"/>
          <w:i w:val="false"/>
          <w:color w:val="000000"/>
          <w:sz w:val="28"/>
        </w:rPr>
        <w:t>
      1) мемлекеттiк баждың белгiленген тәртiппен және мөлшерде төленгенiн;</w:t>
      </w:r>
    </w:p>
    <w:p>
      <w:pPr>
        <w:spacing w:after="0"/>
        <w:ind w:left="0"/>
        <w:jc w:val="both"/>
      </w:pPr>
      <w:r>
        <w:rPr>
          <w:rFonts w:ascii="Times New Roman"/>
          <w:b w:val="false"/>
          <w:i w:val="false"/>
          <w:color w:val="000000"/>
          <w:sz w:val="28"/>
        </w:rPr>
        <w:t>
      2) борышкердің осы Заңның 5-1-бабының 1-тармағына сәйкес оңалту рәсімін қолдану туралы өтінішпен жүгінуіне негіз болып табылатын уақытша төлем қабілетсіздігін;</w:t>
      </w:r>
    </w:p>
    <w:p>
      <w:pPr>
        <w:spacing w:after="0"/>
        <w:ind w:left="0"/>
        <w:jc w:val="both"/>
      </w:pPr>
      <w:r>
        <w:rPr>
          <w:rFonts w:ascii="Times New Roman"/>
          <w:b w:val="false"/>
          <w:i w:val="false"/>
          <w:color w:val="000000"/>
          <w:sz w:val="28"/>
        </w:rPr>
        <w:t>
      3) борышкердiң өтiнiшi негiзделетiн өзге де мән-жайларды растайтын құжаттар қоса берiледi.</w:t>
      </w:r>
    </w:p>
    <w:bookmarkStart w:name="z228" w:id="240"/>
    <w:p>
      <w:pPr>
        <w:spacing w:after="0"/>
        <w:ind w:left="0"/>
        <w:jc w:val="both"/>
      </w:pPr>
      <w:r>
        <w:rPr>
          <w:rFonts w:ascii="Times New Roman"/>
          <w:b w:val="false"/>
          <w:i w:val="false"/>
          <w:color w:val="000000"/>
          <w:sz w:val="28"/>
        </w:rPr>
        <w:t>
      5. Борышкердiң оңалту рәсiмiн қолдану туралы өтiнiшiне сондай-ақ:</w:t>
      </w:r>
    </w:p>
    <w:bookmarkEnd w:id="240"/>
    <w:p>
      <w:pPr>
        <w:spacing w:after="0"/>
        <w:ind w:left="0"/>
        <w:jc w:val="both"/>
      </w:pPr>
      <w:r>
        <w:rPr>
          <w:rFonts w:ascii="Times New Roman"/>
          <w:b w:val="false"/>
          <w:i w:val="false"/>
          <w:color w:val="000000"/>
          <w:sz w:val="28"/>
        </w:rPr>
        <w:t>
      1) борышкердің оңалту рәсімін қолдану туралы өтінішпен сотқа жүгінуіне негіз болып табылатын, борышкер – дара кәсіпкердің, борышкер – заңды тұлға мүлкінің меншік иесінің (ол уәкілеттік берген органның), құрылтайшысының (қатысушысының) шешімі;</w:t>
      </w:r>
    </w:p>
    <w:p>
      <w:pPr>
        <w:spacing w:after="0"/>
        <w:ind w:left="0"/>
        <w:jc w:val="both"/>
      </w:pPr>
      <w:r>
        <w:rPr>
          <w:rFonts w:ascii="Times New Roman"/>
          <w:b w:val="false"/>
          <w:i w:val="false"/>
          <w:color w:val="000000"/>
          <w:sz w:val="28"/>
        </w:rPr>
        <w:t>
      2) өтініш берілген күнге және өтініш берілген жылдың басындағы, сондай-ақ осы Заңда көзделген жағдайда, өтініш берілген жылдың алдындағы жылдың басындағы қаржылық есептілік, тиісті берешектің сомалары мен түзілген күні көрсетіле отырып, барлық кредитор мен дебитордың тізбесі (жеке сәйкестендіру нөмірі немесе бизнес-сәйкестендіру нөмірі, тегі, аты, әкесінің аты (егер ол жеке басты куәландыратын құжатта көрсетілсе) және (немесе) толық атауы, заңды мекенжайы);</w:t>
      </w:r>
    </w:p>
    <w:p>
      <w:pPr>
        <w:spacing w:after="0"/>
        <w:ind w:left="0"/>
        <w:jc w:val="both"/>
      </w:pPr>
      <w:r>
        <w:rPr>
          <w:rFonts w:ascii="Times New Roman"/>
          <w:b w:val="false"/>
          <w:i w:val="false"/>
          <w:color w:val="000000"/>
          <w:sz w:val="28"/>
        </w:rPr>
        <w:t>
      3) соттар iс жүргiзуге қабылдаған, борышкерге қатысты қуынымдар туралы, сондай-ақ даусыз (акцептiсiз) есептен шығаруға қойылған талаптар туралы мәлiметтер;</w:t>
      </w:r>
    </w:p>
    <w:p>
      <w:pPr>
        <w:spacing w:after="0"/>
        <w:ind w:left="0"/>
        <w:jc w:val="both"/>
      </w:pPr>
      <w:r>
        <w:rPr>
          <w:rFonts w:ascii="Times New Roman"/>
          <w:b w:val="false"/>
          <w:i w:val="false"/>
          <w:color w:val="000000"/>
          <w:sz w:val="28"/>
        </w:rPr>
        <w:t>
      4) құрылтайшылық құжаттарының көшiрмелерi;</w:t>
      </w:r>
    </w:p>
    <w:p>
      <w:pPr>
        <w:spacing w:after="0"/>
        <w:ind w:left="0"/>
        <w:jc w:val="both"/>
      </w:pPr>
      <w:r>
        <w:rPr>
          <w:rFonts w:ascii="Times New Roman"/>
          <w:b w:val="false"/>
          <w:i w:val="false"/>
          <w:color w:val="000000"/>
          <w:sz w:val="28"/>
        </w:rPr>
        <w:t>
      5) борышкер мен әкімші қызметін жүзеге асыру құқығы бар тұлға арасында жасалған, уақытша әкімшінің өкілеттіктерін жүзеге асыру туралы келісімнің көшірмесі қоса беріледі.</w:t>
      </w:r>
    </w:p>
    <w:bookmarkStart w:name="z604" w:id="241"/>
    <w:p>
      <w:pPr>
        <w:spacing w:after="0"/>
        <w:ind w:left="0"/>
        <w:jc w:val="both"/>
      </w:pPr>
      <w:r>
        <w:rPr>
          <w:rFonts w:ascii="Times New Roman"/>
          <w:b w:val="false"/>
          <w:i w:val="false"/>
          <w:color w:val="000000"/>
          <w:sz w:val="28"/>
        </w:rPr>
        <w:t>
      6. Осы Заңның 95-1-бабы 4-тармағында көзделген жағдайда борышкердiң оңалту рәсiмiн қолдану туралы өтiнiшiне:</w:t>
      </w:r>
    </w:p>
    <w:bookmarkEnd w:id="241"/>
    <w:bookmarkStart w:name="z605" w:id="242"/>
    <w:p>
      <w:pPr>
        <w:spacing w:after="0"/>
        <w:ind w:left="0"/>
        <w:jc w:val="both"/>
      </w:pPr>
      <w:r>
        <w:rPr>
          <w:rFonts w:ascii="Times New Roman"/>
          <w:b w:val="false"/>
          <w:i w:val="false"/>
          <w:color w:val="000000"/>
          <w:sz w:val="28"/>
        </w:rPr>
        <w:t>
      1) осы Заңның 95-1-бабында көзделген тәртіппен келісілген оңалту жоспары;</w:t>
      </w:r>
    </w:p>
    <w:bookmarkEnd w:id="242"/>
    <w:bookmarkStart w:name="z606" w:id="243"/>
    <w:p>
      <w:pPr>
        <w:spacing w:after="0"/>
        <w:ind w:left="0"/>
        <w:jc w:val="both"/>
      </w:pPr>
      <w:r>
        <w:rPr>
          <w:rFonts w:ascii="Times New Roman"/>
          <w:b w:val="false"/>
          <w:i w:val="false"/>
          <w:color w:val="000000"/>
          <w:sz w:val="28"/>
        </w:rPr>
        <w:t>
      2) оңалту жоспарын келiсу туралы кредиторлар жиналысының хаттамасы;</w:t>
      </w:r>
    </w:p>
    <w:bookmarkEnd w:id="243"/>
    <w:bookmarkStart w:name="z607" w:id="244"/>
    <w:p>
      <w:pPr>
        <w:spacing w:after="0"/>
        <w:ind w:left="0"/>
        <w:jc w:val="both"/>
      </w:pPr>
      <w:r>
        <w:rPr>
          <w:rFonts w:ascii="Times New Roman"/>
          <w:b w:val="false"/>
          <w:i w:val="false"/>
          <w:color w:val="000000"/>
          <w:sz w:val="28"/>
        </w:rPr>
        <w:t>
      3) оңалту жоспарында көзделген іс-шараларды іске асыру ескеріле отырып, борышкердің қаржылық орнықтылығы туралы банкроттықты басқарушының қорытындысы қоса берiледi.</w:t>
      </w:r>
    </w:p>
    <w:bookmarkEnd w:id="2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өзгерістер енгізілді - ҚР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29" w:id="245"/>
    <w:p>
      <w:pPr>
        <w:spacing w:after="0"/>
        <w:ind w:left="0"/>
        <w:jc w:val="left"/>
      </w:pPr>
      <w:r>
        <w:rPr>
          <w:rFonts w:ascii="Times New Roman"/>
          <w:b/>
          <w:i w:val="false"/>
          <w:color w:val="000000"/>
        </w:rPr>
        <w:t xml:space="preserve"> 43-бап. Борышкер өтiнiшiнiң қаралмай қайтарылуы</w:t>
      </w:r>
    </w:p>
    <w:bookmarkEnd w:id="245"/>
    <w:p>
      <w:pPr>
        <w:spacing w:after="0"/>
        <w:ind w:left="0"/>
        <w:jc w:val="both"/>
      </w:pPr>
      <w:r>
        <w:rPr>
          <w:rFonts w:ascii="Times New Roman"/>
          <w:b w:val="false"/>
          <w:i w:val="false"/>
          <w:color w:val="ff0000"/>
          <w:sz w:val="28"/>
        </w:rPr>
        <w:t xml:space="preserve">
      Ескерту. 43-бап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536" w:id="246"/>
    <w:p>
      <w:pPr>
        <w:spacing w:after="0"/>
        <w:ind w:left="0"/>
        <w:jc w:val="left"/>
      </w:pPr>
      <w:r>
        <w:rPr>
          <w:rFonts w:ascii="Times New Roman"/>
          <w:b/>
          <w:i w:val="false"/>
          <w:color w:val="000000"/>
        </w:rPr>
        <w:t xml:space="preserve"> 44-бап. Кредитордың (кредиторлардың) өтiнiшi</w:t>
      </w:r>
    </w:p>
    <w:bookmarkEnd w:id="246"/>
    <w:bookmarkStart w:name="z232" w:id="247"/>
    <w:p>
      <w:pPr>
        <w:spacing w:after="0"/>
        <w:ind w:left="0"/>
        <w:jc w:val="both"/>
      </w:pPr>
      <w:r>
        <w:rPr>
          <w:rFonts w:ascii="Times New Roman"/>
          <w:b w:val="false"/>
          <w:i w:val="false"/>
          <w:color w:val="000000"/>
          <w:sz w:val="28"/>
        </w:rPr>
        <w:t>
      1. Банкроттық немесе оңалту туралы iс азаматтық-құқықтық және өзге де мiндеттемелер бойынша кредитордың (кредиторлардың), сондай-ақ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банк-агенттің өтiнiшi негiзiнде қозғалуы мүмкiн.</w:t>
      </w:r>
    </w:p>
    <w:bookmarkEnd w:id="247"/>
    <w:bookmarkStart w:name="z233" w:id="248"/>
    <w:p>
      <w:pPr>
        <w:spacing w:after="0"/>
        <w:ind w:left="0"/>
        <w:jc w:val="both"/>
      </w:pPr>
      <w:r>
        <w:rPr>
          <w:rFonts w:ascii="Times New Roman"/>
          <w:b w:val="false"/>
          <w:i w:val="false"/>
          <w:color w:val="000000"/>
          <w:sz w:val="28"/>
        </w:rPr>
        <w:t>
      2. Кредитордың (кредиторлардың) өтiнiшiнде:</w:t>
      </w:r>
    </w:p>
    <w:bookmarkEnd w:id="248"/>
    <w:p>
      <w:pPr>
        <w:spacing w:after="0"/>
        <w:ind w:left="0"/>
        <w:jc w:val="both"/>
      </w:pPr>
      <w:r>
        <w:rPr>
          <w:rFonts w:ascii="Times New Roman"/>
          <w:b w:val="false"/>
          <w:i w:val="false"/>
          <w:color w:val="000000"/>
          <w:sz w:val="28"/>
        </w:rPr>
        <w:t>
      1) өтiнiш берiлiп отырған соттың атауы;</w:t>
      </w:r>
    </w:p>
    <w:p>
      <w:pPr>
        <w:spacing w:after="0"/>
        <w:ind w:left="0"/>
        <w:jc w:val="both"/>
      </w:pPr>
      <w:r>
        <w:rPr>
          <w:rFonts w:ascii="Times New Roman"/>
          <w:b w:val="false"/>
          <w:i w:val="false"/>
          <w:color w:val="000000"/>
          <w:sz w:val="28"/>
        </w:rPr>
        <w:t>
      2) борышкердің тегі, аты, әкесінің аты (егер ол жеке басты куәландыратын құжатта көрсетілсе) немесе атауы, тұрған жері;</w:t>
      </w:r>
    </w:p>
    <w:p>
      <w:pPr>
        <w:spacing w:after="0"/>
        <w:ind w:left="0"/>
        <w:jc w:val="both"/>
      </w:pPr>
      <w:r>
        <w:rPr>
          <w:rFonts w:ascii="Times New Roman"/>
          <w:b w:val="false"/>
          <w:i w:val="false"/>
          <w:color w:val="000000"/>
          <w:sz w:val="28"/>
        </w:rPr>
        <w:t>
      3) кредитор (кредиторлар) – жеке тұлғаның тегі, аты, әкесінің аты (егер ол жеке басты куәландыратын құжатта көрсетілсе), тұрғылықты жері немесе кредитор (кредиторлар) – заңды тұлғаның атауы, тұрған жері;</w:t>
      </w:r>
    </w:p>
    <w:p>
      <w:pPr>
        <w:spacing w:after="0"/>
        <w:ind w:left="0"/>
        <w:jc w:val="both"/>
      </w:pPr>
      <w:r>
        <w:rPr>
          <w:rFonts w:ascii="Times New Roman"/>
          <w:b w:val="false"/>
          <w:i w:val="false"/>
          <w:color w:val="000000"/>
          <w:sz w:val="28"/>
        </w:rPr>
        <w:t>
      4) борышкердiң кредитор (кредиторлар) алдындағы оның талабы туындаған мiндеттемесi, бұл мiндеттеменiң орындалу мерзiмi;</w:t>
      </w:r>
    </w:p>
    <w:p>
      <w:pPr>
        <w:spacing w:after="0"/>
        <w:ind w:left="0"/>
        <w:jc w:val="both"/>
      </w:pPr>
      <w:r>
        <w:rPr>
          <w:rFonts w:ascii="Times New Roman"/>
          <w:b w:val="false"/>
          <w:i w:val="false"/>
          <w:color w:val="000000"/>
          <w:sz w:val="28"/>
        </w:rPr>
        <w:t>
      5) осы кредитордың (кредиторлардың) борышкерге қойған талаптарының мәнi мен сомасы;</w:t>
      </w:r>
    </w:p>
    <w:p>
      <w:pPr>
        <w:spacing w:after="0"/>
        <w:ind w:left="0"/>
        <w:jc w:val="both"/>
      </w:pPr>
      <w:r>
        <w:rPr>
          <w:rFonts w:ascii="Times New Roman"/>
          <w:b w:val="false"/>
          <w:i w:val="false"/>
          <w:color w:val="000000"/>
          <w:sz w:val="28"/>
        </w:rPr>
        <w:t>
      6) мiндеттеме бойынша берешектің және осы сомаға есептелген сыйақының (мүдденің), борышкерден өндiрiп алуға жататын тұрақсыздық айыбының (айыппұлдың, өсiмпұлдың) және залалдың сомасы;</w:t>
      </w:r>
    </w:p>
    <w:p>
      <w:pPr>
        <w:spacing w:after="0"/>
        <w:ind w:left="0"/>
        <w:jc w:val="both"/>
      </w:pPr>
      <w:r>
        <w:rPr>
          <w:rFonts w:ascii="Times New Roman"/>
          <w:b w:val="false"/>
          <w:i w:val="false"/>
          <w:color w:val="000000"/>
          <w:sz w:val="28"/>
        </w:rPr>
        <w:t>
      7) кредитор (кредиторлар) талаптарының белгіленген құқықтық негіздері (борышкерден ақшаны өндіріп алу туралы заңды күшіне енген сот актісі немесе атқарушылық құжат, борышкердің борышты мойындауы, егер салықтар және кедендік төлемдер бойынша кредитор өтініш беруші болып табылған жағдайда – Қазақстан Республикасының салық және кеден заңнамасында көзделген тәртіппен салықтық берешекті, сондай-ақ кедендік төлемдер, арнайы, демпингке қарсы, өтемақы баждары, пайыздар бойынша берешекті мәжбүрлеп өндіріп алудың барлық шарасын қабылдау туралы мәліметтер);</w:t>
      </w:r>
    </w:p>
    <w:p>
      <w:pPr>
        <w:spacing w:after="0"/>
        <w:ind w:left="0"/>
        <w:jc w:val="both"/>
      </w:pPr>
      <w:r>
        <w:rPr>
          <w:rFonts w:ascii="Times New Roman"/>
          <w:b w:val="false"/>
          <w:i w:val="false"/>
          <w:color w:val="000000"/>
          <w:sz w:val="28"/>
        </w:rPr>
        <w:t>
      8) борышкердегі мүлiк туралы кредиторға (кредиторларға) белгiлi мәлiметтер;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9)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қоса берілетiн құжаттар тiзбесi;</w:t>
      </w:r>
    </w:p>
    <w:p>
      <w:pPr>
        <w:spacing w:after="0"/>
        <w:ind w:left="0"/>
        <w:jc w:val="both"/>
      </w:pPr>
      <w:r>
        <w:rPr>
          <w:rFonts w:ascii="Times New Roman"/>
          <w:b w:val="false"/>
          <w:i w:val="false"/>
          <w:color w:val="000000"/>
          <w:sz w:val="28"/>
        </w:rPr>
        <w:t>
      11) уақытша басқарушының немесе уақытша әкімшінің өкілеттіктерін жүзеге асыру туралы келісім жасасқан адамның тегі, аты, әкесінің аты (егер ол жеке басты куәландыратын құжатта көрсетілсе) немесе тұлғаның атауы, жеке сәйкестендіру нөмірі немесе бизнес-сәйкестендіру нөмірі көрсетілуге тиіс.</w:t>
      </w:r>
    </w:p>
    <w:p>
      <w:pPr>
        <w:spacing w:after="0"/>
        <w:ind w:left="0"/>
        <w:jc w:val="both"/>
      </w:pPr>
      <w:r>
        <w:rPr>
          <w:rFonts w:ascii="Times New Roman"/>
          <w:b w:val="false"/>
          <w:i w:val="false"/>
          <w:color w:val="000000"/>
          <w:sz w:val="28"/>
        </w:rPr>
        <w:t>
      Егер салықтар және кедендік төлемдер бойынша кредитор не мемлекеттік орган немесе мемлекет қатысатын заңды тұлға өтініш беруші болып табылған жағдайда, уақытша басқарушының кандидатурасын таңдау уәкілетті орган айқындаған тәртіппен жүзеге асырылады;</w:t>
      </w:r>
    </w:p>
    <w:p>
      <w:pPr>
        <w:spacing w:after="0"/>
        <w:ind w:left="0"/>
        <w:jc w:val="both"/>
      </w:pPr>
      <w:r>
        <w:rPr>
          <w:rFonts w:ascii="Times New Roman"/>
          <w:b w:val="false"/>
          <w:i w:val="false"/>
          <w:color w:val="000000"/>
          <w:sz w:val="28"/>
        </w:rPr>
        <w:t>
      12) егер банкроттық немесе оңалту туралы iстi қарау үшiн қажет болса, өзге де мәлiметтер көрсетiлуге тиiс.</w:t>
      </w:r>
    </w:p>
    <w:bookmarkStart w:name="z234" w:id="249"/>
    <w:p>
      <w:pPr>
        <w:spacing w:after="0"/>
        <w:ind w:left="0"/>
        <w:jc w:val="both"/>
      </w:pPr>
      <w:r>
        <w:rPr>
          <w:rFonts w:ascii="Times New Roman"/>
          <w:b w:val="false"/>
          <w:i w:val="false"/>
          <w:color w:val="000000"/>
          <w:sz w:val="28"/>
        </w:rPr>
        <w:t>
      3. Кредитор (кредиторлар) сотқа өтініш берумен бір мезгілде өтiнiштiң және оған қоса берілетiн құжаттардың көшiрмелерiн борышкерге, уәкiлеттi органға жiберуге мiндеттi.</w:t>
      </w:r>
    </w:p>
    <w:bookmarkEnd w:id="2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44-бапқа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36" w:id="250"/>
    <w:p>
      <w:pPr>
        <w:spacing w:after="0"/>
        <w:ind w:left="0"/>
        <w:jc w:val="left"/>
      </w:pPr>
      <w:r>
        <w:rPr>
          <w:rFonts w:ascii="Times New Roman"/>
          <w:b/>
          <w:i w:val="false"/>
          <w:color w:val="000000"/>
        </w:rPr>
        <w:t xml:space="preserve"> 45-бап. Кредитордың өтінішіне қоса берілетін құжаттар</w:t>
      </w:r>
    </w:p>
    <w:bookmarkEnd w:id="250"/>
    <w:bookmarkStart w:name="z237" w:id="251"/>
    <w:p>
      <w:pPr>
        <w:spacing w:after="0"/>
        <w:ind w:left="0"/>
        <w:jc w:val="both"/>
      </w:pPr>
      <w:r>
        <w:rPr>
          <w:rFonts w:ascii="Times New Roman"/>
          <w:b w:val="false"/>
          <w:i w:val="false"/>
          <w:color w:val="000000"/>
          <w:sz w:val="28"/>
        </w:rPr>
        <w:t>
      1. Кредитордың борышкердi банкрот деп тану туралы өтiнiшiне:</w:t>
      </w:r>
    </w:p>
    <w:bookmarkEnd w:id="251"/>
    <w:p>
      <w:pPr>
        <w:spacing w:after="0"/>
        <w:ind w:left="0"/>
        <w:jc w:val="both"/>
      </w:pPr>
      <w:r>
        <w:rPr>
          <w:rFonts w:ascii="Times New Roman"/>
          <w:b w:val="false"/>
          <w:i w:val="false"/>
          <w:color w:val="000000"/>
          <w:sz w:val="28"/>
        </w:rPr>
        <w:t>
      1) мемлекеттiк баждың белгiленген тәртiппен және мөлшерде төленгенiн;</w:t>
      </w:r>
    </w:p>
    <w:p>
      <w:pPr>
        <w:spacing w:after="0"/>
        <w:ind w:left="0"/>
        <w:jc w:val="both"/>
      </w:pPr>
      <w:r>
        <w:rPr>
          <w:rFonts w:ascii="Times New Roman"/>
          <w:b w:val="false"/>
          <w:i w:val="false"/>
          <w:color w:val="000000"/>
          <w:sz w:val="28"/>
        </w:rPr>
        <w:t>
      2) кредитордың өтiнiшi мен оған қоса берілетін құжаттар көшiрмелерінiң борышкерге және уәкiлеттi органға жiберiлгенiн;</w:t>
      </w:r>
    </w:p>
    <w:p>
      <w:pPr>
        <w:spacing w:after="0"/>
        <w:ind w:left="0"/>
        <w:jc w:val="both"/>
      </w:pPr>
      <w:r>
        <w:rPr>
          <w:rFonts w:ascii="Times New Roman"/>
          <w:b w:val="false"/>
          <w:i w:val="false"/>
          <w:color w:val="000000"/>
          <w:sz w:val="28"/>
        </w:rPr>
        <w:t>
      3) борышкердiң кредитор алдындағы мiндеттемелерiн, сондай-ақ осы мiндеттемелер бойынша берешектiң бар екендігін және сомасын;</w:t>
      </w:r>
    </w:p>
    <w:p>
      <w:pPr>
        <w:spacing w:after="0"/>
        <w:ind w:left="0"/>
        <w:jc w:val="both"/>
      </w:pPr>
      <w:r>
        <w:rPr>
          <w:rFonts w:ascii="Times New Roman"/>
          <w:b w:val="false"/>
          <w:i w:val="false"/>
          <w:color w:val="000000"/>
          <w:sz w:val="28"/>
        </w:rPr>
        <w:t>
      4) кредитор талаптарының (атқару құжаттары, соттың шешiмi немесе кредитор талаптарын борышкердiң жазбаша түрде тануы) негізділігін;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кредитордың өтiнiшi негiзделетін өзге де мән-жайларды (бар болған кезде) растайтын құжаттар қоса беріледi.</w:t>
      </w:r>
    </w:p>
    <w:p>
      <w:pPr>
        <w:spacing w:after="0"/>
        <w:ind w:left="0"/>
        <w:jc w:val="both"/>
      </w:pPr>
      <w:r>
        <w:rPr>
          <w:rFonts w:ascii="Times New Roman"/>
          <w:b w:val="false"/>
          <w:i w:val="false"/>
          <w:color w:val="000000"/>
          <w:sz w:val="28"/>
        </w:rPr>
        <w:t>
      Кредитордың өтiнiшiне кредитор мен әкімші қызметін жүзеге асыру құқығы бар тұлға арасында жасалған, уақытша басқарушының өкілеттіктерін жүзеге асыру туралы келісімнің көшірмесі қоса беріледі.</w:t>
      </w:r>
    </w:p>
    <w:p>
      <w:pPr>
        <w:spacing w:after="0"/>
        <w:ind w:left="0"/>
        <w:jc w:val="both"/>
      </w:pPr>
      <w:r>
        <w:rPr>
          <w:rFonts w:ascii="Times New Roman"/>
          <w:b w:val="false"/>
          <w:i w:val="false"/>
          <w:color w:val="000000"/>
          <w:sz w:val="28"/>
        </w:rPr>
        <w:t>
      Егер салықтар және кедендік төлемдер бойынша кредитор не мемлекеттік орган немесе мемлекет қатысатын заңды тұлға өтініш беруші болып табылған жағдайда, уақытша басқарушының өкілеттіктерін жүзеге асыру туралы келісім жасалмайды.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Оңалту рәсімін қолдану туралы кредитордың (кредиторлардың) өтінішіне:</w:t>
      </w:r>
    </w:p>
    <w:p>
      <w:pPr>
        <w:spacing w:after="0"/>
        <w:ind w:left="0"/>
        <w:jc w:val="both"/>
      </w:pPr>
      <w:r>
        <w:rPr>
          <w:rFonts w:ascii="Times New Roman"/>
          <w:b w:val="false"/>
          <w:i w:val="false"/>
          <w:color w:val="000000"/>
          <w:sz w:val="28"/>
        </w:rPr>
        <w:t>
      1) белгіленген тәртіппен және мөлшерде мемлекеттік баждың төленгенін;</w:t>
      </w:r>
    </w:p>
    <w:p>
      <w:pPr>
        <w:spacing w:after="0"/>
        <w:ind w:left="0"/>
        <w:jc w:val="both"/>
      </w:pPr>
      <w:r>
        <w:rPr>
          <w:rFonts w:ascii="Times New Roman"/>
          <w:b w:val="false"/>
          <w:i w:val="false"/>
          <w:color w:val="000000"/>
          <w:sz w:val="28"/>
        </w:rPr>
        <w:t>
      2) борышкерге өтініш пен оған қоса берілген құжаттардың көшірмелерінің жіберілгенін;</w:t>
      </w:r>
    </w:p>
    <w:p>
      <w:pPr>
        <w:spacing w:after="0"/>
        <w:ind w:left="0"/>
        <w:jc w:val="both"/>
      </w:pPr>
      <w:r>
        <w:rPr>
          <w:rFonts w:ascii="Times New Roman"/>
          <w:b w:val="false"/>
          <w:i w:val="false"/>
          <w:color w:val="000000"/>
          <w:sz w:val="28"/>
        </w:rPr>
        <w:t>
      3) борышкердің кредитор алдындағы міндеттемелерін, сондай-ақ осы міндеттемелер бойынша берешектің бар екендігін және сомасын;</w:t>
      </w:r>
    </w:p>
    <w:p>
      <w:pPr>
        <w:spacing w:after="0"/>
        <w:ind w:left="0"/>
        <w:jc w:val="both"/>
      </w:pPr>
      <w:r>
        <w:rPr>
          <w:rFonts w:ascii="Times New Roman"/>
          <w:b w:val="false"/>
          <w:i w:val="false"/>
          <w:color w:val="000000"/>
          <w:sz w:val="28"/>
        </w:rPr>
        <w:t xml:space="preserve">
      4) алып тасталды - ҚР 22.04.2015 </w:t>
      </w:r>
      <w:r>
        <w:rPr>
          <w:rFonts w:ascii="Times New Roman"/>
          <w:b w:val="false"/>
          <w:i w:val="false"/>
          <w:color w:val="000000"/>
          <w:sz w:val="28"/>
        </w:rPr>
        <w:t>№ 308-V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5) кредитор өтініші негізделетін өзге де мән-жайларды (болған кезде) растайтын құжаттар қоса беріледі.</w:t>
      </w:r>
    </w:p>
    <w:bookmarkStart w:name="z1241" w:id="252"/>
    <w:p>
      <w:pPr>
        <w:spacing w:after="0"/>
        <w:ind w:left="0"/>
        <w:jc w:val="both"/>
      </w:pPr>
      <w:r>
        <w:rPr>
          <w:rFonts w:ascii="Times New Roman"/>
          <w:b w:val="false"/>
          <w:i w:val="false"/>
          <w:color w:val="000000"/>
          <w:sz w:val="28"/>
        </w:rPr>
        <w:t>
      4. Кредиторлар синдикатына қатысушылардың атынан және мүдделерінде әрекет етуді жүзеге асыратын банк-агенттің өтінішіне осындай қатысушылардың Қазақстан Республикасының жобалық қаржыландыру және секьюритилендіру туралы заңнамасында көзделген тәртіппен қабылданған борышкерді банкрот деп тану немесе оңалту рәсімін қолдану туралы арызбен сотқа жүгіну туралы шешімі қоса беріледі.</w:t>
      </w:r>
    </w:p>
    <w:bookmarkEnd w:id="2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45-1-бап. Борышкердің немесе кредитордың (кредиторлардың) өтiнiшiн қараусыз қайтару</w:t>
      </w:r>
    </w:p>
    <w:bookmarkStart w:name="z1140" w:id="253"/>
    <w:p>
      <w:pPr>
        <w:spacing w:after="0"/>
        <w:ind w:left="0"/>
        <w:jc w:val="both"/>
      </w:pPr>
      <w:r>
        <w:rPr>
          <w:rFonts w:ascii="Times New Roman"/>
          <w:b w:val="false"/>
          <w:i w:val="false"/>
          <w:color w:val="000000"/>
          <w:sz w:val="28"/>
        </w:rPr>
        <w:t xml:space="preserve">
      1. Борышкердiң оңалту рәсiмiн қолдану немесе банкрот деп тану туралы, осы Заңның </w:t>
      </w:r>
      <w:r>
        <w:rPr>
          <w:rFonts w:ascii="Times New Roman"/>
          <w:b w:val="false"/>
          <w:i w:val="false"/>
          <w:color w:val="000000"/>
          <w:sz w:val="28"/>
        </w:rPr>
        <w:t>41</w:t>
      </w:r>
      <w:r>
        <w:rPr>
          <w:rFonts w:ascii="Times New Roman"/>
          <w:b w:val="false"/>
          <w:i w:val="false"/>
          <w:color w:val="000000"/>
          <w:sz w:val="28"/>
        </w:rPr>
        <w:t xml:space="preserve"> және </w:t>
      </w:r>
      <w:r>
        <w:rPr>
          <w:rFonts w:ascii="Times New Roman"/>
          <w:b w:val="false"/>
          <w:i w:val="false"/>
          <w:color w:val="000000"/>
          <w:sz w:val="28"/>
        </w:rPr>
        <w:t>42-баптарында</w:t>
      </w:r>
      <w:r>
        <w:rPr>
          <w:rFonts w:ascii="Times New Roman"/>
          <w:b w:val="false"/>
          <w:i w:val="false"/>
          <w:color w:val="000000"/>
          <w:sz w:val="28"/>
        </w:rPr>
        <w:t xml:space="preserve"> көзделген талаптарға сәйкес келмейтiн өтiнiшпен сотқа жүгiнуi соттың өтiнiштi қараусыз қайтаруына негiз болып табылады.</w:t>
      </w:r>
    </w:p>
    <w:bookmarkEnd w:id="253"/>
    <w:bookmarkStart w:name="z1141" w:id="254"/>
    <w:p>
      <w:pPr>
        <w:spacing w:after="0"/>
        <w:ind w:left="0"/>
        <w:jc w:val="both"/>
      </w:pPr>
      <w:r>
        <w:rPr>
          <w:rFonts w:ascii="Times New Roman"/>
          <w:b w:val="false"/>
          <w:i w:val="false"/>
          <w:color w:val="000000"/>
          <w:sz w:val="28"/>
        </w:rPr>
        <w:t>
      2. Борышкер үшiн банкрот деп тану туралы өтiнiшпен сотқа жүгiну осы Заңға сәйкес мiндеттi болып табылатын және қажеттi құжаттар өтiнiшке қоса берілмеген жағдайларда, мұндай өтiнiштi сот iс жүргiзуге қабылдайды, ал жетіспейтін құжаттарды сот талқылауына iстi дайындау тәртiбiмен сот талап етеді.</w:t>
      </w:r>
    </w:p>
    <w:bookmarkEnd w:id="254"/>
    <w:bookmarkStart w:name="z1142" w:id="255"/>
    <w:p>
      <w:pPr>
        <w:spacing w:after="0"/>
        <w:ind w:left="0"/>
        <w:jc w:val="both"/>
      </w:pPr>
      <w:r>
        <w:rPr>
          <w:rFonts w:ascii="Times New Roman"/>
          <w:b w:val="false"/>
          <w:i w:val="false"/>
          <w:color w:val="000000"/>
          <w:sz w:val="28"/>
        </w:rPr>
        <w:t xml:space="preserve">
      3. Кредитордың (кредиторлардың) осы Заңның </w:t>
      </w:r>
      <w:r>
        <w:rPr>
          <w:rFonts w:ascii="Times New Roman"/>
          <w:b w:val="false"/>
          <w:i w:val="false"/>
          <w:color w:val="000000"/>
          <w:sz w:val="28"/>
        </w:rPr>
        <w:t>44</w:t>
      </w:r>
      <w:r>
        <w:rPr>
          <w:rFonts w:ascii="Times New Roman"/>
          <w:b w:val="false"/>
          <w:i w:val="false"/>
          <w:color w:val="000000"/>
          <w:sz w:val="28"/>
        </w:rPr>
        <w:t xml:space="preserve"> және </w:t>
      </w:r>
      <w:r>
        <w:rPr>
          <w:rFonts w:ascii="Times New Roman"/>
          <w:b w:val="false"/>
          <w:i w:val="false"/>
          <w:color w:val="000000"/>
          <w:sz w:val="28"/>
        </w:rPr>
        <w:t>45-баптарында</w:t>
      </w:r>
      <w:r>
        <w:rPr>
          <w:rFonts w:ascii="Times New Roman"/>
          <w:b w:val="false"/>
          <w:i w:val="false"/>
          <w:color w:val="000000"/>
          <w:sz w:val="28"/>
        </w:rPr>
        <w:t xml:space="preserve"> көзделген талаптарға сәйкес келмейтін өтiнiшiн сот қараусыз қайтарады.</w:t>
      </w:r>
    </w:p>
    <w:bookmarkEnd w:id="2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45-1-баппен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39" w:id="256"/>
    <w:p>
      <w:pPr>
        <w:spacing w:after="0"/>
        <w:ind w:left="0"/>
        <w:jc w:val="left"/>
      </w:pPr>
      <w:r>
        <w:rPr>
          <w:rFonts w:ascii="Times New Roman"/>
          <w:b/>
          <w:i w:val="false"/>
          <w:color w:val="000000"/>
        </w:rPr>
        <w:t xml:space="preserve"> 46-бап. Бiр немесе бiрнеше кредитордың талаптарын бiрiктiру</w:t>
      </w:r>
    </w:p>
    <w:bookmarkEnd w:id="256"/>
    <w:bookmarkStart w:name="z240" w:id="257"/>
    <w:p>
      <w:pPr>
        <w:spacing w:after="0"/>
        <w:ind w:left="0"/>
        <w:jc w:val="both"/>
      </w:pPr>
      <w:r>
        <w:rPr>
          <w:rFonts w:ascii="Times New Roman"/>
          <w:b w:val="false"/>
          <w:i w:val="false"/>
          <w:color w:val="000000"/>
          <w:sz w:val="28"/>
        </w:rPr>
        <w:t>
      1. Кредитор әртүрлi мiндеттемелер бойынша борышкерге қойылған бiрнеше талапты бiр өтiнiшке бiрiктiруге құқылы.</w:t>
      </w:r>
    </w:p>
    <w:bookmarkEnd w:id="257"/>
    <w:bookmarkStart w:name="z241" w:id="258"/>
    <w:p>
      <w:pPr>
        <w:spacing w:after="0"/>
        <w:ind w:left="0"/>
        <w:jc w:val="both"/>
      </w:pPr>
      <w:r>
        <w:rPr>
          <w:rFonts w:ascii="Times New Roman"/>
          <w:b w:val="false"/>
          <w:i w:val="false"/>
          <w:color w:val="000000"/>
          <w:sz w:val="28"/>
        </w:rPr>
        <w:t>
      2. Кредиторлар борышкерге қойған өздерінің талаптарын бiрiктiруге және сотқа бiр өтiнiшпен жүгiнуге құқылы. Мұндай өтiнiшке өздерінің талаптарын бiрiктiрген кредиторлар қол қояды.</w:t>
      </w:r>
    </w:p>
    <w:bookmarkEnd w:id="258"/>
    <w:bookmarkStart w:name="z242" w:id="259"/>
    <w:p>
      <w:pPr>
        <w:spacing w:after="0"/>
        <w:ind w:left="0"/>
        <w:jc w:val="left"/>
      </w:pPr>
      <w:r>
        <w:rPr>
          <w:rFonts w:ascii="Times New Roman"/>
          <w:b/>
          <w:i w:val="false"/>
          <w:color w:val="000000"/>
        </w:rPr>
        <w:t xml:space="preserve"> 47-бап. Прокурордың өтінішi</w:t>
      </w:r>
    </w:p>
    <w:bookmarkEnd w:id="259"/>
    <w:bookmarkStart w:name="z243" w:id="260"/>
    <w:p>
      <w:pPr>
        <w:spacing w:after="0"/>
        <w:ind w:left="0"/>
        <w:jc w:val="both"/>
      </w:pPr>
      <w:r>
        <w:rPr>
          <w:rFonts w:ascii="Times New Roman"/>
          <w:b w:val="false"/>
          <w:i w:val="false"/>
          <w:color w:val="000000"/>
          <w:sz w:val="28"/>
        </w:rPr>
        <w:t>
      1. Прокурор:</w:t>
      </w:r>
    </w:p>
    <w:bookmarkEnd w:id="260"/>
    <w:p>
      <w:pPr>
        <w:spacing w:after="0"/>
        <w:ind w:left="0"/>
        <w:jc w:val="both"/>
      </w:pPr>
      <w:r>
        <w:rPr>
          <w:rFonts w:ascii="Times New Roman"/>
          <w:b w:val="false"/>
          <w:i w:val="false"/>
          <w:color w:val="000000"/>
          <w:sz w:val="28"/>
        </w:rPr>
        <w:t>
      1) ол әдейі банкроттық белгiлерiн анықтағанда;</w:t>
      </w:r>
    </w:p>
    <w:p>
      <w:pPr>
        <w:spacing w:after="0"/>
        <w:ind w:left="0"/>
        <w:jc w:val="both"/>
      </w:pPr>
      <w:r>
        <w:rPr>
          <w:rFonts w:ascii="Times New Roman"/>
          <w:b w:val="false"/>
          <w:i w:val="false"/>
          <w:color w:val="000000"/>
          <w:sz w:val="28"/>
        </w:rPr>
        <w:t>
      2) кредитор – Қазақстан Республикасының, мемлекеттік органдардың мүдделерінде борышкерді банкрот деп тану туралы өтінішпен сотқа жүгінеді.</w:t>
      </w:r>
    </w:p>
    <w:bookmarkStart w:name="z244" w:id="261"/>
    <w:p>
      <w:pPr>
        <w:spacing w:after="0"/>
        <w:ind w:left="0"/>
        <w:jc w:val="both"/>
      </w:pPr>
      <w:r>
        <w:rPr>
          <w:rFonts w:ascii="Times New Roman"/>
          <w:b w:val="false"/>
          <w:i w:val="false"/>
          <w:color w:val="000000"/>
          <w:sz w:val="28"/>
        </w:rPr>
        <w:t>
      2. Егер Қазақстан Республикасының заңнамалық актiлерiнде өзгеше көзделмесе немесе құқықтық қатынастардың мәнінен туындамаса, прокурордың өтінішi сотқа осы Заңда кредитордың өтiнiшiне қатысты көзделген талаптар сақтала отырып берiледi.</w:t>
      </w:r>
    </w:p>
    <w:bookmarkEnd w:id="261"/>
    <w:bookmarkStart w:name="z537" w:id="262"/>
    <w:p>
      <w:pPr>
        <w:spacing w:after="0"/>
        <w:ind w:left="0"/>
        <w:jc w:val="left"/>
      </w:pPr>
      <w:r>
        <w:rPr>
          <w:rFonts w:ascii="Times New Roman"/>
          <w:b/>
          <w:i w:val="false"/>
          <w:color w:val="000000"/>
        </w:rPr>
        <w:t xml:space="preserve"> 48-бап. Оңалту немесе банкроттық туралы iс бойынша iс жүргiзудi қозғау</w:t>
      </w:r>
    </w:p>
    <w:bookmarkEnd w:id="262"/>
    <w:bookmarkStart w:name="z245" w:id="263"/>
    <w:p>
      <w:pPr>
        <w:spacing w:after="0"/>
        <w:ind w:left="0"/>
        <w:jc w:val="both"/>
      </w:pPr>
      <w:r>
        <w:rPr>
          <w:rFonts w:ascii="Times New Roman"/>
          <w:b w:val="false"/>
          <w:i w:val="false"/>
          <w:color w:val="000000"/>
          <w:sz w:val="28"/>
        </w:rPr>
        <w:t xml:space="preserve">
      1. Осы Заңда белгiленген талаптарға сәйкес келетiн, оңалту рәсiмiн қолдану немесе борышкердi банкрот деп тану туралы өтiнiштi ала отырып, сот өтiнiш келiп түскен күннен бастап бес жұмыс күнiнен кешiктiрмей, ал осы Заңның 53-бабының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жағдайда, банкроттық туралы іс бойынша іс жүргізуді тоқтату туралы ұйғарым шығарылған күннен бастап үш жұмыс күнінен кешіктірмей іс қозғау туралы ұйғарым шығарады.</w:t>
      </w:r>
    </w:p>
    <w:bookmarkEnd w:id="263"/>
    <w:p>
      <w:pPr>
        <w:spacing w:after="0"/>
        <w:ind w:left="0"/>
        <w:jc w:val="both"/>
      </w:pPr>
      <w:r>
        <w:rPr>
          <w:rFonts w:ascii="Times New Roman"/>
          <w:b w:val="false"/>
          <w:i w:val="false"/>
          <w:color w:val="000000"/>
          <w:sz w:val="28"/>
        </w:rPr>
        <w:t>
      Іс қозғау туралы ұйғарым мүлікке құқықтарды тіркеуді жүзеге асыратын мемлекеттік органдардың және өзге де органдардың, сондай-ақ "Азаматтарға арналған үкімет" мемлекеттік корпорациясының осы Заңның 50-бабының 1-тармағында көзделген шектеулерді қолдану жөніндегі міндетін қамтуға тиіс.</w:t>
      </w:r>
    </w:p>
    <w:bookmarkStart w:name="z1143" w:id="264"/>
    <w:p>
      <w:pPr>
        <w:spacing w:after="0"/>
        <w:ind w:left="0"/>
        <w:jc w:val="both"/>
      </w:pPr>
      <w:r>
        <w:rPr>
          <w:rFonts w:ascii="Times New Roman"/>
          <w:b w:val="false"/>
          <w:i w:val="false"/>
          <w:color w:val="000000"/>
          <w:sz w:val="28"/>
        </w:rPr>
        <w:t>
      1-1. Сот, егер өтініш оңалту рәсімін қолданудан бас тарту туралы сот шешімі немесе оңалту рәсімін тоқтату туралы сот ұйғарымы заңды күшіне енген күннен бастап екі жыл өткенге дейін берілген жағдайда, оңалту рәсімін қолдану туралы өтінішті қайтарады.</w:t>
      </w:r>
    </w:p>
    <w:bookmarkEnd w:id="264"/>
    <w:bookmarkStart w:name="z246" w:id="265"/>
    <w:p>
      <w:pPr>
        <w:spacing w:after="0"/>
        <w:ind w:left="0"/>
        <w:jc w:val="both"/>
      </w:pPr>
      <w:r>
        <w:rPr>
          <w:rFonts w:ascii="Times New Roman"/>
          <w:b w:val="false"/>
          <w:i w:val="false"/>
          <w:color w:val="000000"/>
          <w:sz w:val="28"/>
        </w:rPr>
        <w:t>
      2. Іс қозғау туралы сот ұйғарымының көшiрмелерін сот борышкерге, өтiнiш берушiге, уәкiлеттi органға, мүлікке құқықтарды тіркеуді жүзеге асыратын мемлекеттiк органдарға және өзге де органдарға, сондай-ақ "Азаматтарға арналған үкiмет" мемлекеттiк корпорациясына, борышкер тұрған жердегі жеке сот орындаушыларының өңірлік палатасына және аумақтық әдiлет органына жібереді.</w:t>
      </w:r>
    </w:p>
    <w:bookmarkEnd w:id="265"/>
    <w:bookmarkStart w:name="z247" w:id="266"/>
    <w:p>
      <w:pPr>
        <w:spacing w:after="0"/>
        <w:ind w:left="0"/>
        <w:jc w:val="both"/>
      </w:pPr>
      <w:r>
        <w:rPr>
          <w:rFonts w:ascii="Times New Roman"/>
          <w:b w:val="false"/>
          <w:i w:val="false"/>
          <w:color w:val="000000"/>
          <w:sz w:val="28"/>
        </w:rPr>
        <w:t>
      3. Уәкілетті орган, егер салықтар және кедендік төлемдер бойынша кредитор не мемлекеттік орган немесе мемлекет қатысатын заңды тұлға өтініш беруші болып табылса, сот банкроттық туралы іс қозғау туралы ұйғарым шығарған күннен бастап екі жұмыс күні ішінде уақытша басқарушыны тағайындайды.</w:t>
      </w:r>
    </w:p>
    <w:bookmarkEnd w:id="2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48-бапқа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 07.04.2016 </w:t>
      </w:r>
      <w:r>
        <w:rPr>
          <w:rFonts w:ascii="Times New Roman"/>
          <w:b w:val="false"/>
          <w:i w:val="false"/>
          <w:color w:val="000000"/>
          <w:sz w:val="28"/>
        </w:rPr>
        <w:t>№ 487-V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50" w:id="267"/>
    <w:p>
      <w:pPr>
        <w:spacing w:after="0"/>
        <w:ind w:left="0"/>
        <w:jc w:val="left"/>
      </w:pPr>
      <w:r>
        <w:rPr>
          <w:rFonts w:ascii="Times New Roman"/>
          <w:b/>
          <w:i w:val="false"/>
          <w:color w:val="000000"/>
        </w:rPr>
        <w:t xml:space="preserve"> 49-бап. Уақытша әкімшінің және уақытша басқарушының борышкердің қаржылық орнықтылығы туралы қорытындысы</w:t>
      </w:r>
    </w:p>
    <w:bookmarkEnd w:id="267"/>
    <w:bookmarkStart w:name="z1144" w:id="268"/>
    <w:p>
      <w:pPr>
        <w:spacing w:after="0"/>
        <w:ind w:left="0"/>
        <w:jc w:val="both"/>
      </w:pPr>
      <w:r>
        <w:rPr>
          <w:rFonts w:ascii="Times New Roman"/>
          <w:b w:val="false"/>
          <w:i w:val="false"/>
          <w:color w:val="000000"/>
          <w:sz w:val="28"/>
        </w:rPr>
        <w:t>
      1. Борышкердің қаржылық жағдайы туралы мәліметтер жинауды жүзеге асыру нәтижелері бойынша уақытша басқарушы банкроттық туралы істі сотта қарау кезеңінде борышкердің қаржылық орнықтылығы туралы қорытынды жасайды, ол төменде санамаланған тұжырымдардың бірін қамтиды:</w:t>
      </w:r>
    </w:p>
    <w:bookmarkEnd w:id="268"/>
    <w:p>
      <w:pPr>
        <w:spacing w:after="0"/>
        <w:ind w:left="0"/>
        <w:jc w:val="both"/>
      </w:pPr>
      <w:r>
        <w:rPr>
          <w:rFonts w:ascii="Times New Roman"/>
          <w:b w:val="false"/>
          <w:i w:val="false"/>
          <w:color w:val="000000"/>
          <w:sz w:val="28"/>
        </w:rPr>
        <w:t>
      1) борышкер қаржылық орнықтылықтың I сыныбына жатады, банкрот деп тану туралы өтініш негізсіз болып табылады;</w:t>
      </w:r>
    </w:p>
    <w:p>
      <w:pPr>
        <w:spacing w:after="0"/>
        <w:ind w:left="0"/>
        <w:jc w:val="both"/>
      </w:pPr>
      <w:r>
        <w:rPr>
          <w:rFonts w:ascii="Times New Roman"/>
          <w:b w:val="false"/>
          <w:i w:val="false"/>
          <w:color w:val="000000"/>
          <w:sz w:val="28"/>
        </w:rPr>
        <w:t>
      2) борышкер қаржылық орнықтылықтың II сыныбына жатады, борышкерді банкрот деп тану үшін негіздер жоқ, бірақ оңалту рәсімін қолдану үшін негіздер бар;</w:t>
      </w:r>
    </w:p>
    <w:p>
      <w:pPr>
        <w:spacing w:after="0"/>
        <w:ind w:left="0"/>
        <w:jc w:val="both"/>
      </w:pPr>
      <w:r>
        <w:rPr>
          <w:rFonts w:ascii="Times New Roman"/>
          <w:b w:val="false"/>
          <w:i w:val="false"/>
          <w:color w:val="000000"/>
          <w:sz w:val="28"/>
        </w:rPr>
        <w:t>
      3) борышкер қаржылық орнықтылықтың ІІІ сыныбына жатады, оны банкрот деп тану үшін негіздер бар.</w:t>
      </w:r>
    </w:p>
    <w:bookmarkStart w:name="z1145" w:id="269"/>
    <w:p>
      <w:pPr>
        <w:spacing w:after="0"/>
        <w:ind w:left="0"/>
        <w:jc w:val="both"/>
      </w:pPr>
      <w:r>
        <w:rPr>
          <w:rFonts w:ascii="Times New Roman"/>
          <w:b w:val="false"/>
          <w:i w:val="false"/>
          <w:color w:val="000000"/>
          <w:sz w:val="28"/>
        </w:rPr>
        <w:t>
      2. Осы баптың 1-тармағында көзделген, борышкердің қаржылық орнықтылығы туралы қорытынды, егер:</w:t>
      </w:r>
    </w:p>
    <w:bookmarkEnd w:id="269"/>
    <w:p>
      <w:pPr>
        <w:spacing w:after="0"/>
        <w:ind w:left="0"/>
        <w:jc w:val="both"/>
      </w:pPr>
      <w:r>
        <w:rPr>
          <w:rFonts w:ascii="Times New Roman"/>
          <w:b w:val="false"/>
          <w:i w:val="false"/>
          <w:color w:val="000000"/>
          <w:sz w:val="28"/>
        </w:rPr>
        <w:t>
      1) борышкерде өтініш берушіден бөлек, басқа кредиторлар болмаған жағдайда жасалмайды.</w:t>
      </w:r>
    </w:p>
    <w:p>
      <w:pPr>
        <w:spacing w:after="0"/>
        <w:ind w:left="0"/>
        <w:jc w:val="both"/>
      </w:pPr>
      <w:r>
        <w:rPr>
          <w:rFonts w:ascii="Times New Roman"/>
          <w:b w:val="false"/>
          <w:i w:val="false"/>
          <w:color w:val="000000"/>
          <w:sz w:val="28"/>
        </w:rPr>
        <w:t xml:space="preserve">
      Осы тармақшаның ережелері салықтар және кедендік төлемдер бойынша кредитор немесе "Атқарушылық іс жүргізу және сот орындаушыларының мәртебесі туралы" Қазақстан Республикасы Заңының </w:t>
      </w:r>
      <w:r>
        <w:rPr>
          <w:rFonts w:ascii="Times New Roman"/>
          <w:b w:val="false"/>
          <w:i w:val="false"/>
          <w:color w:val="000000"/>
          <w:sz w:val="28"/>
        </w:rPr>
        <w:t>48-бабы</w:t>
      </w:r>
      <w:r>
        <w:rPr>
          <w:rFonts w:ascii="Times New Roman"/>
          <w:b w:val="false"/>
          <w:i w:val="false"/>
          <w:color w:val="000000"/>
          <w:sz w:val="28"/>
        </w:rPr>
        <w:t xml:space="preserve"> 1-тармағының 2) тармақшасына сәйкес атқарушылық құжат қайтарылған кредитор өтініш беруші болып табылатын жағдайларға қолданылмайды;</w:t>
      </w:r>
    </w:p>
    <w:p>
      <w:pPr>
        <w:spacing w:after="0"/>
        <w:ind w:left="0"/>
        <w:jc w:val="both"/>
      </w:pPr>
      <w:r>
        <w:rPr>
          <w:rFonts w:ascii="Times New Roman"/>
          <w:b w:val="false"/>
          <w:i w:val="false"/>
          <w:color w:val="000000"/>
          <w:sz w:val="28"/>
        </w:rPr>
        <w:t>
      2) борышкер уақытша басқарушыға есепке алу құжаттамасына қол жеткізуге рұқсат бермеген жағдайда жасалмайды.</w:t>
      </w:r>
    </w:p>
    <w:bookmarkStart w:name="z1146" w:id="270"/>
    <w:p>
      <w:pPr>
        <w:spacing w:after="0"/>
        <w:ind w:left="0"/>
        <w:jc w:val="both"/>
      </w:pPr>
      <w:r>
        <w:rPr>
          <w:rFonts w:ascii="Times New Roman"/>
          <w:b w:val="false"/>
          <w:i w:val="false"/>
          <w:color w:val="000000"/>
          <w:sz w:val="28"/>
        </w:rPr>
        <w:t>
      3. Уақытша басқарушы сот банкроттық туралы іс қозғау туралы ұйғарым шығарған күннен бастап он жұмыс күнінен кешіктірілмейтін мерзімде, ал егер салықтар және кедендік төлемдер бойынша кредитор не мемлекеттік орган немесе мемлекет қатысатын заңды тұлға өтініш беруші болып табылған жағдайда, өзі тағайындалған күннен бастап:</w:t>
      </w:r>
    </w:p>
    <w:bookmarkEnd w:id="270"/>
    <w:p>
      <w:pPr>
        <w:spacing w:after="0"/>
        <w:ind w:left="0"/>
        <w:jc w:val="both"/>
      </w:pPr>
      <w:r>
        <w:rPr>
          <w:rFonts w:ascii="Times New Roman"/>
          <w:b w:val="false"/>
          <w:i w:val="false"/>
          <w:color w:val="000000"/>
          <w:sz w:val="28"/>
        </w:rPr>
        <w:t>
      1) осы баптың 2-тармағының 1) тармақшасында көзделген жағдайда – борышкердің қаржылық орнықтылығы туралы қорытынды жасаудың орынсыздығы туралы;</w:t>
      </w:r>
    </w:p>
    <w:p>
      <w:pPr>
        <w:spacing w:after="0"/>
        <w:ind w:left="0"/>
        <w:jc w:val="both"/>
      </w:pPr>
      <w:r>
        <w:rPr>
          <w:rFonts w:ascii="Times New Roman"/>
          <w:b w:val="false"/>
          <w:i w:val="false"/>
          <w:color w:val="000000"/>
          <w:sz w:val="28"/>
        </w:rPr>
        <w:t>
      2) осы баптың 2-тармағының 2) тармақшасында көзделген жағдайда – борышкердің қаржылық орнықтылығы туралы қорытынды жасаудың мүмкін еместігі туралы акт жасайды.</w:t>
      </w:r>
    </w:p>
    <w:bookmarkStart w:name="z1147" w:id="271"/>
    <w:p>
      <w:pPr>
        <w:spacing w:after="0"/>
        <w:ind w:left="0"/>
        <w:jc w:val="both"/>
      </w:pPr>
      <w:r>
        <w:rPr>
          <w:rFonts w:ascii="Times New Roman"/>
          <w:b w:val="false"/>
          <w:i w:val="false"/>
          <w:color w:val="000000"/>
          <w:sz w:val="28"/>
        </w:rPr>
        <w:t>
      4. Оңалту туралы істі сотта қарау кезеңінде борышкердің қаржылық жағдайы туралы мәліметтер жинауды жүзеге асыру нәтижелері бойынша уақытша әкімші борышкердің қаржылық орнықтылығы туралы қорытынды жасайды, ол төменде санамаланған тұжырымдардың бірін қамтиды:</w:t>
      </w:r>
    </w:p>
    <w:bookmarkEnd w:id="271"/>
    <w:p>
      <w:pPr>
        <w:spacing w:after="0"/>
        <w:ind w:left="0"/>
        <w:jc w:val="both"/>
      </w:pPr>
      <w:r>
        <w:rPr>
          <w:rFonts w:ascii="Times New Roman"/>
          <w:b w:val="false"/>
          <w:i w:val="false"/>
          <w:color w:val="000000"/>
          <w:sz w:val="28"/>
        </w:rPr>
        <w:t>
      1) борышкер қаржылық орнықтылықтың I сыныбына жатады, оңалту рәсімін қолдану туралы өтініш негізсіз болып табылады;</w:t>
      </w:r>
    </w:p>
    <w:p>
      <w:pPr>
        <w:spacing w:after="0"/>
        <w:ind w:left="0"/>
        <w:jc w:val="both"/>
      </w:pPr>
      <w:r>
        <w:rPr>
          <w:rFonts w:ascii="Times New Roman"/>
          <w:b w:val="false"/>
          <w:i w:val="false"/>
          <w:color w:val="000000"/>
          <w:sz w:val="28"/>
        </w:rPr>
        <w:t>
      2) борышкер қаржылық орнықтылықтың II сыныбына жатады, оңалту рәсімін қолдану үшін негіздер бар;</w:t>
      </w:r>
    </w:p>
    <w:p>
      <w:pPr>
        <w:spacing w:after="0"/>
        <w:ind w:left="0"/>
        <w:jc w:val="both"/>
      </w:pPr>
      <w:r>
        <w:rPr>
          <w:rFonts w:ascii="Times New Roman"/>
          <w:b w:val="false"/>
          <w:i w:val="false"/>
          <w:color w:val="000000"/>
          <w:sz w:val="28"/>
        </w:rPr>
        <w:t>
      3) борышкер қаржылық орнықтылықтың ІІІ сыныбына жатады, оны банкрот деп тану үшін негіздер бар.</w:t>
      </w:r>
    </w:p>
    <w:bookmarkStart w:name="z1148" w:id="272"/>
    <w:p>
      <w:pPr>
        <w:spacing w:after="0"/>
        <w:ind w:left="0"/>
        <w:jc w:val="both"/>
      </w:pPr>
      <w:r>
        <w:rPr>
          <w:rFonts w:ascii="Times New Roman"/>
          <w:b w:val="false"/>
          <w:i w:val="false"/>
          <w:color w:val="000000"/>
          <w:sz w:val="28"/>
        </w:rPr>
        <w:t>
      5. Борышкердің қаржылық орнықтылығы туралы қорытындыны уақытша әкімші және уақытша басқарушы осы Заңның 49-1-бабының ережелерін ескере отырып жасайды.</w:t>
      </w:r>
    </w:p>
    <w:bookmarkEnd w:id="2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49-1-бап. Қаржылық орнықтылық сыныптарын айқындау</w:t>
      </w:r>
    </w:p>
    <w:bookmarkStart w:name="z1150" w:id="273"/>
    <w:p>
      <w:pPr>
        <w:spacing w:after="0"/>
        <w:ind w:left="0"/>
        <w:jc w:val="both"/>
      </w:pPr>
      <w:r>
        <w:rPr>
          <w:rFonts w:ascii="Times New Roman"/>
          <w:b w:val="false"/>
          <w:i w:val="false"/>
          <w:color w:val="000000"/>
          <w:sz w:val="28"/>
        </w:rPr>
        <w:t>
      1. Борышкердің қаржылық орнықтылық сыныбын айқындау оның қаржылық-шаруашылық қызметінің тиімділігін сипаттайтын коэффициенттерді есептеу арқылы жүзеге асырылады.</w:t>
      </w:r>
    </w:p>
    <w:bookmarkEnd w:id="273"/>
    <w:bookmarkStart w:name="z1151" w:id="274"/>
    <w:p>
      <w:pPr>
        <w:spacing w:after="0"/>
        <w:ind w:left="0"/>
        <w:jc w:val="both"/>
      </w:pPr>
      <w:r>
        <w:rPr>
          <w:rFonts w:ascii="Times New Roman"/>
          <w:b w:val="false"/>
          <w:i w:val="false"/>
          <w:color w:val="000000"/>
          <w:sz w:val="28"/>
        </w:rPr>
        <w:t>
      2. Қаржылық орнықтылық сыныбының шекараларына сәйкес борышкер мына сыныптардың біріне жатады: І сынып – қаржылық жағынан орнықты; ІІ сынып – банкроттық қатерімен ұштасқан, бірақ қаржылық орнықтылығын қалпына келтіру мүмкіндігі бар; ІІІ сынып – қаржылық жағынан орнықсыз.</w:t>
      </w:r>
    </w:p>
    <w:bookmarkEnd w:id="274"/>
    <w:bookmarkStart w:name="z1152" w:id="275"/>
    <w:p>
      <w:pPr>
        <w:spacing w:after="0"/>
        <w:ind w:left="0"/>
        <w:jc w:val="both"/>
      </w:pPr>
      <w:r>
        <w:rPr>
          <w:rFonts w:ascii="Times New Roman"/>
          <w:b w:val="false"/>
          <w:i w:val="false"/>
          <w:color w:val="000000"/>
          <w:sz w:val="28"/>
        </w:rPr>
        <w:t>
      3. Коэффициенттерді есептеу және қаржылық орнықтылық сыныптарының шекараларын айқындау тәртібін уәкілетті орган айқындайды.</w:t>
      </w:r>
    </w:p>
    <w:bookmarkEnd w:id="2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49-1-баппен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51" w:id="276"/>
    <w:p>
      <w:pPr>
        <w:spacing w:after="0"/>
        <w:ind w:left="0"/>
        <w:jc w:val="left"/>
      </w:pPr>
      <w:r>
        <w:rPr>
          <w:rFonts w:ascii="Times New Roman"/>
          <w:b/>
          <w:i w:val="false"/>
          <w:color w:val="000000"/>
        </w:rPr>
        <w:t xml:space="preserve"> 50-бап. Оңалту немесе банкроттық туралы iс бойынша iс қозғаудың салдарлары</w:t>
      </w:r>
    </w:p>
    <w:bookmarkEnd w:id="276"/>
    <w:bookmarkStart w:name="z252" w:id="277"/>
    <w:p>
      <w:pPr>
        <w:spacing w:after="0"/>
        <w:ind w:left="0"/>
        <w:jc w:val="both"/>
      </w:pPr>
      <w:r>
        <w:rPr>
          <w:rFonts w:ascii="Times New Roman"/>
          <w:b w:val="false"/>
          <w:i w:val="false"/>
          <w:color w:val="000000"/>
          <w:sz w:val="28"/>
        </w:rPr>
        <w:t>
      1. Оңалту немесе банкроттық туралы iс бойынша iс жүргізуді қозғау туралы ұйғарым шығарылған күннен бастап:</w:t>
      </w:r>
    </w:p>
    <w:bookmarkEnd w:id="277"/>
    <w:p>
      <w:pPr>
        <w:spacing w:after="0"/>
        <w:ind w:left="0"/>
        <w:jc w:val="both"/>
      </w:pPr>
      <w:r>
        <w:rPr>
          <w:rFonts w:ascii="Times New Roman"/>
          <w:b w:val="false"/>
          <w:i w:val="false"/>
          <w:color w:val="000000"/>
          <w:sz w:val="28"/>
        </w:rPr>
        <w:t>
      1) борышкер – дара кәсіпкерге, заңды тұлға мүлкінің меншік иесіне, құрылтайшысына (қатысушысына), барлық органдарына мүлiктi кәдімгі коммерциялық операциялар шеңберінен тыс пайдалануға және өткiзуге тыйым салынады;</w:t>
      </w:r>
    </w:p>
    <w:p>
      <w:pPr>
        <w:spacing w:after="0"/>
        <w:ind w:left="0"/>
        <w:jc w:val="both"/>
      </w:pPr>
      <w:r>
        <w:rPr>
          <w:rFonts w:ascii="Times New Roman"/>
          <w:b w:val="false"/>
          <w:i w:val="false"/>
          <w:color w:val="000000"/>
          <w:sz w:val="28"/>
        </w:rPr>
        <w:t>
      2) моральдық зиянның орнын толтыру туралы талаптарды есепке алмағанда, өмiрiне немесе денсаулығына зиян келтiргенi үшiн борышкер жауаптылықта болатын азаматтарға төленетін төлемдердi қоспағанда, борышкердің мүлкіне қатысты бұрын қабылданған соттардың шешімдерін, төреліктің шешімдерін, мемлекеттік кіріс органдарының, сондай-ақ борышкер меншiк иелерiнiң (құрылтайшыларының, қатысушыларының), олар уәкілеттік берген органдардың немесе органдарының шешiмдерiн орындау тоқтатыла тұрады;</w:t>
      </w:r>
    </w:p>
    <w:p>
      <w:pPr>
        <w:spacing w:after="0"/>
        <w:ind w:left="0"/>
        <w:jc w:val="both"/>
      </w:pPr>
      <w:r>
        <w:rPr>
          <w:rFonts w:ascii="Times New Roman"/>
          <w:b w:val="false"/>
          <w:i w:val="false"/>
          <w:color w:val="000000"/>
          <w:sz w:val="28"/>
        </w:rPr>
        <w:t>
      2-1) борышкер берешегінің барлық түрі бойынша тұрақсыздық айыбын (өсімпұлды, айыппұлдарды) есепке жазу тоқтатыла тұрады;</w:t>
      </w:r>
    </w:p>
    <w:p>
      <w:pPr>
        <w:spacing w:after="0"/>
        <w:ind w:left="0"/>
        <w:jc w:val="both"/>
      </w:pPr>
      <w:r>
        <w:rPr>
          <w:rFonts w:ascii="Times New Roman"/>
          <w:b w:val="false"/>
          <w:i w:val="false"/>
          <w:color w:val="000000"/>
          <w:sz w:val="28"/>
        </w:rPr>
        <w:t>
      3) үшінші тұлғалардың кепілдіктер мен кепілгерліктерді орындау бойынша талаптарын қоспағанда, кредиторлардың борышкерге қоятын кез келген талаптары осы Заңда көзделген оңалту немесе банкроттық рәсiмдерi шегiнде ғана қойылуы, сондай-ақ үшінші тұлғалар кепіл беруші болған жағдайларда, кепіл тұрғысында өндiрiп алуға қойылуы мүмкiн;</w:t>
      </w:r>
    </w:p>
    <w:p>
      <w:pPr>
        <w:spacing w:after="0"/>
        <w:ind w:left="0"/>
        <w:jc w:val="both"/>
      </w:pPr>
      <w:r>
        <w:rPr>
          <w:rFonts w:ascii="Times New Roman"/>
          <w:b w:val="false"/>
          <w:i w:val="false"/>
          <w:color w:val="000000"/>
          <w:sz w:val="28"/>
        </w:rPr>
        <w:t>
      4) кредиторлардың, мемлекеттік кіріс органы мен бюджетке төленетiн басқа да мiндеттi төлемдерді есептеуді және (немесе) жинауды жүзеге асыратын өзге де уәкiлеттi мемлекеттiк органның талаптары, оның iшiнде даусыз (акцептісiз) тәртiппен қанағаттандырылуға жататын талаптары бойынша борышкердiң банктік шоттарынан ақша өндiрiп алуға, сондай-ақ борышкердiң мүлкiне өндiрiп алуды қолдануға жол берiлмейдi;</w:t>
      </w:r>
    </w:p>
    <w:p>
      <w:pPr>
        <w:spacing w:after="0"/>
        <w:ind w:left="0"/>
        <w:jc w:val="both"/>
      </w:pPr>
      <w:r>
        <w:rPr>
          <w:rFonts w:ascii="Times New Roman"/>
          <w:b w:val="false"/>
          <w:i w:val="false"/>
          <w:color w:val="000000"/>
          <w:sz w:val="28"/>
        </w:rPr>
        <w:t>
      5) борышкердiң акцияларын, жарғылық капиталындағы үлестерiн иелiктен шығаруға тыйым салынады.</w:t>
      </w:r>
    </w:p>
    <w:bookmarkStart w:name="z253" w:id="278"/>
    <w:p>
      <w:pPr>
        <w:spacing w:after="0"/>
        <w:ind w:left="0"/>
        <w:jc w:val="both"/>
      </w:pPr>
      <w:r>
        <w:rPr>
          <w:rFonts w:ascii="Times New Roman"/>
          <w:b w:val="false"/>
          <w:i w:val="false"/>
          <w:color w:val="000000"/>
          <w:sz w:val="28"/>
        </w:rPr>
        <w:t>
      2. Сот Қазақстан Республикасының бүкiл аумағында және борышкердiң тұрған жерi бойынша тиiстi әкiмшiлiк-аумақтық бiрлiкте таратылатын, белгiленген тәртiппен заңнамалық актілерді ресми жариялау құқығын алған мерзiмдi баспасөз басылымдарында, оның ішінде соттың интернет-ресурсында да оңалту туралы iс бойынша iс жүргізуді қозғау туралы хабарландыруды қазақ және орыс тiлдерiнде бес жұмыс күнінен аспайтын мерзімде жариялауға мiндеттi.</w:t>
      </w:r>
    </w:p>
    <w:bookmarkEnd w:id="278"/>
    <w:p>
      <w:pPr>
        <w:spacing w:after="0"/>
        <w:ind w:left="0"/>
        <w:jc w:val="both"/>
      </w:pPr>
      <w:r>
        <w:rPr>
          <w:rFonts w:ascii="Times New Roman"/>
          <w:b w:val="false"/>
          <w:i w:val="false"/>
          <w:color w:val="000000"/>
          <w:sz w:val="28"/>
        </w:rPr>
        <w:t>
      Хабарландыруды жариялау оңалту рәсімін қолдану туралы өтiнiш берген борышкердің қаражаты есебiнен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54" w:id="279"/>
    <w:p>
      <w:pPr>
        <w:spacing w:after="0"/>
        <w:ind w:left="0"/>
        <w:jc w:val="left"/>
      </w:pPr>
      <w:r>
        <w:rPr>
          <w:rFonts w:ascii="Times New Roman"/>
          <w:b/>
          <w:i w:val="false"/>
          <w:color w:val="000000"/>
        </w:rPr>
        <w:t xml:space="preserve"> 51-бап. Кредиторлар талаптарын қамтамасыз ету</w:t>
      </w:r>
    </w:p>
    <w:bookmarkEnd w:id="279"/>
    <w:p>
      <w:pPr>
        <w:spacing w:after="0"/>
        <w:ind w:left="0"/>
        <w:jc w:val="both"/>
      </w:pPr>
      <w:r>
        <w:rPr>
          <w:rFonts w:ascii="Times New Roman"/>
          <w:b w:val="false"/>
          <w:i w:val="false"/>
          <w:color w:val="000000"/>
          <w:sz w:val="28"/>
        </w:rPr>
        <w:t>
      Сот кредитордың, прокурордың не iске қатысушы өзге тұлғаның өтiнiшi бойынша кредиторлардың талаптарын қамтамасыз ету жөнінде мынадай шараларды қолдануға:</w:t>
      </w:r>
    </w:p>
    <w:p>
      <w:pPr>
        <w:spacing w:after="0"/>
        <w:ind w:left="0"/>
        <w:jc w:val="both"/>
      </w:pPr>
      <w:r>
        <w:rPr>
          <w:rFonts w:ascii="Times New Roman"/>
          <w:b w:val="false"/>
          <w:i w:val="false"/>
          <w:color w:val="000000"/>
          <w:sz w:val="28"/>
        </w:rPr>
        <w:t>
      1) борышкерге тиесiлi мүлiкке (мүліктің бiр бөлiгiне), оның iшiнде ақшаға тыйым салуға;</w:t>
      </w:r>
    </w:p>
    <w:p>
      <w:pPr>
        <w:spacing w:after="0"/>
        <w:ind w:left="0"/>
        <w:jc w:val="both"/>
      </w:pPr>
      <w:r>
        <w:rPr>
          <w:rFonts w:ascii="Times New Roman"/>
          <w:b w:val="false"/>
          <w:i w:val="false"/>
          <w:color w:val="000000"/>
          <w:sz w:val="28"/>
        </w:rPr>
        <w:t>
      2) борышкерге оның мүлкiнiң азаюына әкеп соқтыруы не кредиторлардың мүдделерiне өзгеше түрде нұқсан келтiруi мүмкiн іс-әрекеттер жасауға тыйым салуға;</w:t>
      </w:r>
    </w:p>
    <w:p>
      <w:pPr>
        <w:spacing w:after="0"/>
        <w:ind w:left="0"/>
        <w:jc w:val="both"/>
      </w:pPr>
      <w:r>
        <w:rPr>
          <w:rFonts w:ascii="Times New Roman"/>
          <w:b w:val="false"/>
          <w:i w:val="false"/>
          <w:color w:val="000000"/>
          <w:sz w:val="28"/>
        </w:rPr>
        <w:t>
      3) өндiрiп алу даусыз (акцептісiз) тәртiппен жүргiзiлетiн атқару құжаттары немесе өзге де құжаттар бойынша өндiрiп алуды тоқтата тұруға;</w:t>
      </w:r>
    </w:p>
    <w:p>
      <w:pPr>
        <w:spacing w:after="0"/>
        <w:ind w:left="0"/>
        <w:jc w:val="both"/>
      </w:pPr>
      <w:r>
        <w:rPr>
          <w:rFonts w:ascii="Times New Roman"/>
          <w:b w:val="false"/>
          <w:i w:val="false"/>
          <w:color w:val="000000"/>
          <w:sz w:val="28"/>
        </w:rPr>
        <w:t>
      4) банкроттық туралы істі қарау кезеңінде борышкердің мүлкін сақтауға бағытталған өзге де әрекеттерді қолдануға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55" w:id="280"/>
    <w:p>
      <w:pPr>
        <w:spacing w:after="0"/>
        <w:ind w:left="0"/>
        <w:jc w:val="left"/>
      </w:pPr>
      <w:r>
        <w:rPr>
          <w:rFonts w:ascii="Times New Roman"/>
          <w:b/>
          <w:i w:val="false"/>
          <w:color w:val="000000"/>
        </w:rPr>
        <w:t xml:space="preserve"> 52-бап. Оңалту немесе банкроттық туралы істi сот талқылауына дайындау</w:t>
      </w:r>
    </w:p>
    <w:bookmarkEnd w:id="280"/>
    <w:bookmarkStart w:name="z538" w:id="281"/>
    <w:p>
      <w:pPr>
        <w:spacing w:after="0"/>
        <w:ind w:left="0"/>
        <w:jc w:val="both"/>
      </w:pPr>
      <w:r>
        <w:rPr>
          <w:rFonts w:ascii="Times New Roman"/>
          <w:b w:val="false"/>
          <w:i w:val="false"/>
          <w:color w:val="000000"/>
          <w:sz w:val="28"/>
        </w:rPr>
        <w:t xml:space="preserve">
      1. Оңалту немесе банкроттық туралы iсті сот талқылауына дайындау кезiнде Қазақстан Республикасының азаматтық сот ісін жүргізу </w:t>
      </w:r>
      <w:r>
        <w:rPr>
          <w:rFonts w:ascii="Times New Roman"/>
          <w:b w:val="false"/>
          <w:i w:val="false"/>
          <w:color w:val="000000"/>
          <w:sz w:val="28"/>
        </w:rPr>
        <w:t>заңнамасында</w:t>
      </w:r>
      <w:r>
        <w:rPr>
          <w:rFonts w:ascii="Times New Roman"/>
          <w:b w:val="false"/>
          <w:i w:val="false"/>
          <w:color w:val="000000"/>
          <w:sz w:val="28"/>
        </w:rPr>
        <w:t xml:space="preserve"> көзделген іс-әрекеттерден басқа сот iстiң сот отырысында қаралатын уақыты мен орны туралы уәкілетті органға, борышкерге, кредиторларға, прокурорға және iске қатысатын өзге де адамдарға хабарлайды.</w:t>
      </w:r>
    </w:p>
    <w:bookmarkEnd w:id="281"/>
    <w:bookmarkStart w:name="z539" w:id="282"/>
    <w:p>
      <w:pPr>
        <w:spacing w:after="0"/>
        <w:ind w:left="0"/>
        <w:jc w:val="both"/>
      </w:pPr>
      <w:r>
        <w:rPr>
          <w:rFonts w:ascii="Times New Roman"/>
          <w:b w:val="false"/>
          <w:i w:val="false"/>
          <w:color w:val="000000"/>
          <w:sz w:val="28"/>
        </w:rPr>
        <w:t>
      2. Оңалту немесе банкроттық туралы iсті сот талқылауына дайындау туралы ұйғарымның көшірмелері уәкілетті органға, борышкерге, кредиторларға, прокурорға және іске қатысатын өзге де адамдарға жіберіледі.</w:t>
      </w:r>
    </w:p>
    <w:bookmarkEnd w:id="2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56" w:id="283"/>
    <w:p>
      <w:pPr>
        <w:spacing w:after="0"/>
        <w:ind w:left="0"/>
        <w:jc w:val="left"/>
      </w:pPr>
      <w:r>
        <w:rPr>
          <w:rFonts w:ascii="Times New Roman"/>
          <w:b/>
          <w:i w:val="false"/>
          <w:color w:val="000000"/>
        </w:rPr>
        <w:t xml:space="preserve"> 53-бап. Банкроттық туралы іс бойынша іс жүргізуді тоқтата тұру және қайта бастау</w:t>
      </w:r>
    </w:p>
    <w:bookmarkEnd w:id="283"/>
    <w:bookmarkStart w:name="z257" w:id="284"/>
    <w:p>
      <w:pPr>
        <w:spacing w:after="0"/>
        <w:ind w:left="0"/>
        <w:jc w:val="both"/>
      </w:pPr>
      <w:r>
        <w:rPr>
          <w:rFonts w:ascii="Times New Roman"/>
          <w:b w:val="false"/>
          <w:i w:val="false"/>
          <w:color w:val="000000"/>
          <w:sz w:val="28"/>
        </w:rPr>
        <w:t>
      1. Сот борышкердің банкроттық туралы іс бойынша іс жүргізу шеңберінде оңалту рәсімін қолдану туралы өтінішін алып, банкроттық туралы іске бастамашылық жасаған кредитордың келісімімен, өтініш келіп түскеннен кейінгі бес жұмыс күнінен кешіктірмей банкроттық туралы іс бойынша іс жүргізуді тоқтата тұру туралы ұйғарым шығарады.</w:t>
      </w:r>
    </w:p>
    <w:bookmarkEnd w:id="284"/>
    <w:bookmarkStart w:name="z258" w:id="285"/>
    <w:p>
      <w:pPr>
        <w:spacing w:after="0"/>
        <w:ind w:left="0"/>
        <w:jc w:val="both"/>
      </w:pPr>
      <w:r>
        <w:rPr>
          <w:rFonts w:ascii="Times New Roman"/>
          <w:b w:val="false"/>
          <w:i w:val="false"/>
          <w:color w:val="000000"/>
          <w:sz w:val="28"/>
        </w:rPr>
        <w:t>
      2. Соттың банкроттық туралы іс бойынша іс жүргізуді тоқтата тұру туралы ұйғарымының көшірмелерін сот борышкерге, өтініш берушіге, уәкілетті органға, жеке сот орындаушыларының өңiрлiк палатасына және борышкердiң орналасқан жерi бойынша аумақтық әділет органына жiбередi.</w:t>
      </w:r>
    </w:p>
    <w:bookmarkEnd w:id="285"/>
    <w:bookmarkStart w:name="z259" w:id="286"/>
    <w:p>
      <w:pPr>
        <w:spacing w:after="0"/>
        <w:ind w:left="0"/>
        <w:jc w:val="both"/>
      </w:pPr>
      <w:r>
        <w:rPr>
          <w:rFonts w:ascii="Times New Roman"/>
          <w:b w:val="false"/>
          <w:i w:val="false"/>
          <w:color w:val="000000"/>
          <w:sz w:val="28"/>
        </w:rPr>
        <w:t xml:space="preserve">
      3. Бұрын тоқтатыла тұрған банкроттық туралы іс бойынша іс жүргізуді сот осы Заңның </w:t>
      </w:r>
      <w:r>
        <w:rPr>
          <w:rFonts w:ascii="Times New Roman"/>
          <w:b w:val="false"/>
          <w:i w:val="false"/>
          <w:color w:val="000000"/>
          <w:sz w:val="28"/>
        </w:rPr>
        <w:t>82-бабының</w:t>
      </w:r>
      <w:r>
        <w:rPr>
          <w:rFonts w:ascii="Times New Roman"/>
          <w:b w:val="false"/>
          <w:i w:val="false"/>
          <w:color w:val="000000"/>
          <w:sz w:val="28"/>
        </w:rPr>
        <w:t xml:space="preserve"> 2 және 5-тармақтарында көзделген негіздер бойынша оңалту рәсiмiн қолданудан бас тартылған немесе ол тоқтатылған кезде қайта бастайды.</w:t>
      </w:r>
    </w:p>
    <w:bookmarkEnd w:id="2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60" w:id="287"/>
    <w:p>
      <w:pPr>
        <w:spacing w:after="0"/>
        <w:ind w:left="0"/>
        <w:jc w:val="left"/>
      </w:pPr>
      <w:r>
        <w:rPr>
          <w:rFonts w:ascii="Times New Roman"/>
          <w:b/>
          <w:i w:val="false"/>
          <w:color w:val="000000"/>
        </w:rPr>
        <w:t xml:space="preserve"> 54-бап. Сот талқылауы</w:t>
      </w:r>
    </w:p>
    <w:bookmarkEnd w:id="287"/>
    <w:bookmarkStart w:name="z261" w:id="288"/>
    <w:p>
      <w:pPr>
        <w:spacing w:after="0"/>
        <w:ind w:left="0"/>
        <w:jc w:val="both"/>
      </w:pPr>
      <w:r>
        <w:rPr>
          <w:rFonts w:ascii="Times New Roman"/>
          <w:b w:val="false"/>
          <w:i w:val="false"/>
          <w:color w:val="000000"/>
          <w:sz w:val="28"/>
        </w:rPr>
        <w:t>
      1. Алдын ала дайындау аяқталғаннан кейiн оңалту немесе банкроттық туралы iс сот талқылауына тағайындалуға тиiс, бұл жөнінде сот ұйғарым шығарады.</w:t>
      </w:r>
    </w:p>
    <w:bookmarkEnd w:id="288"/>
    <w:p>
      <w:pPr>
        <w:spacing w:after="0"/>
        <w:ind w:left="0"/>
        <w:jc w:val="both"/>
      </w:pPr>
      <w:r>
        <w:rPr>
          <w:rFonts w:ascii="Times New Roman"/>
          <w:b w:val="false"/>
          <w:i w:val="false"/>
          <w:color w:val="000000"/>
          <w:sz w:val="28"/>
        </w:rPr>
        <w:t>
      Оңалту немесе банкроттық туралы іс қозғалған күнінен бастап екі айдан аспайтын мерзiмде сот отырысында қаралуға тиiс.</w:t>
      </w:r>
    </w:p>
    <w:bookmarkStart w:name="z1153" w:id="289"/>
    <w:p>
      <w:pPr>
        <w:spacing w:after="0"/>
        <w:ind w:left="0"/>
        <w:jc w:val="both"/>
      </w:pPr>
      <w:r>
        <w:rPr>
          <w:rFonts w:ascii="Times New Roman"/>
          <w:b w:val="false"/>
          <w:i w:val="false"/>
          <w:color w:val="000000"/>
          <w:sz w:val="28"/>
        </w:rPr>
        <w:t>
      2. Борышкерді банкрот деп тану туралы өтініш берген кредитор сот отырысына келмеген жағдайда, сот өтінішті қараусыз қалдыру туралы ұйғарым шығарады.</w:t>
      </w:r>
    </w:p>
    <w:bookmarkEnd w:id="289"/>
    <w:p>
      <w:pPr>
        <w:spacing w:after="0"/>
        <w:ind w:left="0"/>
        <w:jc w:val="both"/>
      </w:pPr>
      <w:r>
        <w:rPr>
          <w:rFonts w:ascii="Times New Roman"/>
          <w:b w:val="false"/>
          <w:i w:val="false"/>
          <w:color w:val="000000"/>
          <w:sz w:val="28"/>
        </w:rPr>
        <w:t>
      Борышкер сот отырысына келмеген жағдайда, сот оны мәжбүрлеп келтіру туралы ұйғарым шығарады.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64" w:id="290"/>
    <w:p>
      <w:pPr>
        <w:spacing w:after="0"/>
        <w:ind w:left="0"/>
        <w:jc w:val="left"/>
      </w:pPr>
      <w:r>
        <w:rPr>
          <w:rFonts w:ascii="Times New Roman"/>
          <w:b/>
          <w:i w:val="false"/>
          <w:color w:val="000000"/>
        </w:rPr>
        <w:t xml:space="preserve"> 55-бап. Оңалту немесе банкроттық туралы iс бойынша сот актілері</w:t>
      </w:r>
    </w:p>
    <w:bookmarkEnd w:id="290"/>
    <w:bookmarkStart w:name="z265" w:id="291"/>
    <w:p>
      <w:pPr>
        <w:spacing w:after="0"/>
        <w:ind w:left="0"/>
        <w:jc w:val="both"/>
      </w:pPr>
      <w:r>
        <w:rPr>
          <w:rFonts w:ascii="Times New Roman"/>
          <w:b w:val="false"/>
          <w:i w:val="false"/>
          <w:color w:val="000000"/>
          <w:sz w:val="28"/>
        </w:rPr>
        <w:t>
      1. Сот оңалту немесе банкроттық туралы iстi сот отырысында қарап, мынадай сот актiлерiнiң бiрiн:</w:t>
      </w:r>
    </w:p>
    <w:bookmarkEnd w:id="291"/>
    <w:p>
      <w:pPr>
        <w:spacing w:after="0"/>
        <w:ind w:left="0"/>
        <w:jc w:val="both"/>
      </w:pPr>
      <w:r>
        <w:rPr>
          <w:rFonts w:ascii="Times New Roman"/>
          <w:b w:val="false"/>
          <w:i w:val="false"/>
          <w:color w:val="000000"/>
          <w:sz w:val="28"/>
        </w:rPr>
        <w:t>
      1) борышкердi банкрот деп тану және банкроттық рәсімін қозғай отырып, оны тарату туралы шешiм;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борышкердi банкрот деп танудан бас тарту туралы шешiм;</w:t>
      </w:r>
    </w:p>
    <w:p>
      <w:pPr>
        <w:spacing w:after="0"/>
        <w:ind w:left="0"/>
        <w:jc w:val="both"/>
      </w:pPr>
      <w:r>
        <w:rPr>
          <w:rFonts w:ascii="Times New Roman"/>
          <w:b w:val="false"/>
          <w:i w:val="false"/>
          <w:color w:val="000000"/>
          <w:sz w:val="28"/>
        </w:rPr>
        <w:t>
      4) оңалту рәсімін қолдану туралы шешім;</w:t>
      </w:r>
    </w:p>
    <w:p>
      <w:pPr>
        <w:spacing w:after="0"/>
        <w:ind w:left="0"/>
        <w:jc w:val="both"/>
      </w:pPr>
      <w:r>
        <w:rPr>
          <w:rFonts w:ascii="Times New Roman"/>
          <w:b w:val="false"/>
          <w:i w:val="false"/>
          <w:color w:val="000000"/>
          <w:sz w:val="28"/>
        </w:rPr>
        <w:t>
      5) оңалту рәсімін қолданудан бас тарту туралы шешім;</w:t>
      </w:r>
    </w:p>
    <w:p>
      <w:pPr>
        <w:spacing w:after="0"/>
        <w:ind w:left="0"/>
        <w:jc w:val="both"/>
      </w:pPr>
      <w:r>
        <w:rPr>
          <w:rFonts w:ascii="Times New Roman"/>
          <w:b w:val="false"/>
          <w:i w:val="false"/>
          <w:color w:val="000000"/>
          <w:sz w:val="28"/>
        </w:rPr>
        <w:t>
      5-1) борышкердi банкрот деп тану және банкроттық рәсімін қозғай отырып оны тарату туралы шешiмнің күшін жою туралы ұйғарым;</w:t>
      </w:r>
    </w:p>
    <w:p>
      <w:pPr>
        <w:spacing w:after="0"/>
        <w:ind w:left="0"/>
        <w:jc w:val="both"/>
      </w:pPr>
      <w:r>
        <w:rPr>
          <w:rFonts w:ascii="Times New Roman"/>
          <w:b w:val="false"/>
          <w:i w:val="false"/>
          <w:color w:val="000000"/>
          <w:sz w:val="28"/>
        </w:rPr>
        <w:t>
      5-2) банкроттық рәсімін тоқтату, оңалту рәсімін қолдану және оңалту жоспарын бекіту туралы шешім;</w:t>
      </w:r>
    </w:p>
    <w:p>
      <w:pPr>
        <w:spacing w:after="0"/>
        <w:ind w:left="0"/>
        <w:jc w:val="both"/>
      </w:pPr>
      <w:r>
        <w:rPr>
          <w:rFonts w:ascii="Times New Roman"/>
          <w:b w:val="false"/>
          <w:i w:val="false"/>
          <w:color w:val="000000"/>
          <w:sz w:val="28"/>
        </w:rPr>
        <w:t>
      5-3) банкроттық рәсімін тоқтатудан, оңалту рәсімін қолданудан және оңалту жоспарын бекітуден бас тарту туралы шешім;</w:t>
      </w:r>
    </w:p>
    <w:p>
      <w:pPr>
        <w:spacing w:after="0"/>
        <w:ind w:left="0"/>
        <w:jc w:val="both"/>
      </w:pPr>
      <w:r>
        <w:rPr>
          <w:rFonts w:ascii="Times New Roman"/>
          <w:b w:val="false"/>
          <w:i w:val="false"/>
          <w:color w:val="000000"/>
          <w:sz w:val="28"/>
        </w:rPr>
        <w:t>
      6) іс бойынша iс жүргiзудi тоқтату туралы ұйғарым;</w:t>
      </w:r>
    </w:p>
    <w:p>
      <w:pPr>
        <w:spacing w:after="0"/>
        <w:ind w:left="0"/>
        <w:jc w:val="both"/>
      </w:pPr>
      <w:r>
        <w:rPr>
          <w:rFonts w:ascii="Times New Roman"/>
          <w:b w:val="false"/>
          <w:i w:val="false"/>
          <w:color w:val="000000"/>
          <w:sz w:val="28"/>
        </w:rPr>
        <w:t>
      6-1) бітімгершілік келісімін бекіту және банкроттық рәсімін тоқтату туралы ұйғарым қабылдауы мүмкін.</w:t>
      </w:r>
    </w:p>
    <w:bookmarkStart w:name="z266" w:id="292"/>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сот шешiмдерi мен ұйғарымы осы Заңда көзделген ерекшелiктер ескеріле отырып, Қазақстан Республикасының азаматтық сот ісін жүргізу туралы </w:t>
      </w:r>
      <w:r>
        <w:rPr>
          <w:rFonts w:ascii="Times New Roman"/>
          <w:b w:val="false"/>
          <w:i w:val="false"/>
          <w:color w:val="000000"/>
          <w:sz w:val="28"/>
        </w:rPr>
        <w:t>заңнамасының</w:t>
      </w:r>
      <w:r>
        <w:rPr>
          <w:rFonts w:ascii="Times New Roman"/>
          <w:b w:val="false"/>
          <w:i w:val="false"/>
          <w:color w:val="000000"/>
          <w:sz w:val="28"/>
        </w:rPr>
        <w:t xml:space="preserve"> талаптарына сәйкес болуға тиiс.</w:t>
      </w:r>
    </w:p>
    <w:bookmarkEnd w:id="2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55-бапқа өзгерістер енгізілді - ҚР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67" w:id="293"/>
    <w:p>
      <w:pPr>
        <w:spacing w:after="0"/>
        <w:ind w:left="0"/>
        <w:jc w:val="left"/>
      </w:pPr>
      <w:r>
        <w:rPr>
          <w:rFonts w:ascii="Times New Roman"/>
          <w:b/>
          <w:i w:val="false"/>
          <w:color w:val="000000"/>
        </w:rPr>
        <w:t xml:space="preserve"> 56-бап. Борышкердi банкрот деп тану және банкроттық рәсімін қозғай отырып, оны тарату туралы шешiм</w:t>
      </w:r>
    </w:p>
    <w:bookmarkEnd w:id="293"/>
    <w:bookmarkStart w:name="z268" w:id="294"/>
    <w:p>
      <w:pPr>
        <w:spacing w:after="0"/>
        <w:ind w:left="0"/>
        <w:jc w:val="both"/>
      </w:pPr>
      <w:r>
        <w:rPr>
          <w:rFonts w:ascii="Times New Roman"/>
          <w:b w:val="false"/>
          <w:i w:val="false"/>
          <w:color w:val="000000"/>
          <w:sz w:val="28"/>
        </w:rPr>
        <w:t xml:space="preserve">
      1. Борышкерді банкрот деп тану және банкроттық рәсімін қозғай отырып, оны тарату туралы шешімді сот уақытша басқарушының осы Заңның </w:t>
      </w:r>
      <w:r>
        <w:rPr>
          <w:rFonts w:ascii="Times New Roman"/>
          <w:b w:val="false"/>
          <w:i w:val="false"/>
          <w:color w:val="000000"/>
          <w:sz w:val="28"/>
        </w:rPr>
        <w:t>49-бабы</w:t>
      </w:r>
      <w:r>
        <w:rPr>
          <w:rFonts w:ascii="Times New Roman"/>
          <w:b w:val="false"/>
          <w:i w:val="false"/>
          <w:color w:val="000000"/>
          <w:sz w:val="28"/>
        </w:rPr>
        <w:t xml:space="preserve"> 1-тармағының 3) тармақшасында көзделген борышкердің қаржылық орнықтылығы туралы қорытындысын немесе осы Заңның </w:t>
      </w:r>
      <w:r>
        <w:rPr>
          <w:rFonts w:ascii="Times New Roman"/>
          <w:b w:val="false"/>
          <w:i w:val="false"/>
          <w:color w:val="000000"/>
          <w:sz w:val="28"/>
        </w:rPr>
        <w:t>49-бабы</w:t>
      </w:r>
      <w:r>
        <w:rPr>
          <w:rFonts w:ascii="Times New Roman"/>
          <w:b w:val="false"/>
          <w:i w:val="false"/>
          <w:color w:val="000000"/>
          <w:sz w:val="28"/>
        </w:rPr>
        <w:t xml:space="preserve"> 3-тармағының 2) тармақшасында көзделген актіні ескере отырып, қабылдайды.</w:t>
      </w:r>
    </w:p>
    <w:bookmarkEnd w:id="294"/>
    <w:bookmarkStart w:name="z1154" w:id="295"/>
    <w:p>
      <w:pPr>
        <w:spacing w:after="0"/>
        <w:ind w:left="0"/>
        <w:jc w:val="both"/>
      </w:pPr>
      <w:r>
        <w:rPr>
          <w:rFonts w:ascii="Times New Roman"/>
          <w:b w:val="false"/>
          <w:i w:val="false"/>
          <w:color w:val="000000"/>
          <w:sz w:val="28"/>
        </w:rPr>
        <w:t>
      2. Соттың борышкерді банкрот деп тану туралы шешімінде:</w:t>
      </w:r>
    </w:p>
    <w:bookmarkEnd w:id="295"/>
    <w:p>
      <w:pPr>
        <w:spacing w:after="0"/>
        <w:ind w:left="0"/>
        <w:jc w:val="both"/>
      </w:pPr>
      <w:r>
        <w:rPr>
          <w:rFonts w:ascii="Times New Roman"/>
          <w:b w:val="false"/>
          <w:i w:val="false"/>
          <w:color w:val="000000"/>
          <w:sz w:val="28"/>
        </w:rPr>
        <w:t>
      1) банкроттық рәсімін қозғай отырып, борышкерді тарату;</w:t>
      </w:r>
    </w:p>
    <w:p>
      <w:pPr>
        <w:spacing w:after="0"/>
        <w:ind w:left="0"/>
        <w:jc w:val="both"/>
      </w:pPr>
      <w:r>
        <w:rPr>
          <w:rFonts w:ascii="Times New Roman"/>
          <w:b w:val="false"/>
          <w:i w:val="false"/>
          <w:color w:val="000000"/>
          <w:sz w:val="28"/>
        </w:rPr>
        <w:t>
      2) борышкерді басқару құқығының уақытша басқарушыға өтуі;</w:t>
      </w:r>
    </w:p>
    <w:p>
      <w:pPr>
        <w:spacing w:after="0"/>
        <w:ind w:left="0"/>
        <w:jc w:val="both"/>
      </w:pPr>
      <w:r>
        <w:rPr>
          <w:rFonts w:ascii="Times New Roman"/>
          <w:b w:val="false"/>
          <w:i w:val="false"/>
          <w:color w:val="000000"/>
          <w:sz w:val="28"/>
        </w:rPr>
        <w:t>
      3) шешім шығарылғанға дейін сотқа жүгінген кредиторлардың мәлімделген талаптарының сомасы;</w:t>
      </w:r>
    </w:p>
    <w:p>
      <w:pPr>
        <w:spacing w:after="0"/>
        <w:ind w:left="0"/>
        <w:jc w:val="both"/>
      </w:pPr>
      <w:r>
        <w:rPr>
          <w:rFonts w:ascii="Times New Roman"/>
          <w:b w:val="false"/>
          <w:i w:val="false"/>
          <w:color w:val="000000"/>
          <w:sz w:val="28"/>
        </w:rPr>
        <w:t>
      4) банкроттың лауазымды адамдарының уақытша басқарушыға соттың борышкерді банкрот деп тану туралы шешімі шығарылған күннен бастап үш жұмыс күні ішінде – құрылтай құжаттарын, мөрлерді (олар болған кезде), мөртабандарды, он жұмыс күні ішінде – есепке алу құжаттамасын, банкроттың мүлкіне құқық белгілейтін құжаттарды, жиырма жұмыс күні ішінде банкротқа тиесілі материалдық және өзге де құндылықтарды беруі;</w:t>
      </w:r>
    </w:p>
    <w:p>
      <w:pPr>
        <w:spacing w:after="0"/>
        <w:ind w:left="0"/>
        <w:jc w:val="both"/>
      </w:pPr>
      <w:r>
        <w:rPr>
          <w:rFonts w:ascii="Times New Roman"/>
          <w:b w:val="false"/>
          <w:i w:val="false"/>
          <w:color w:val="000000"/>
          <w:sz w:val="28"/>
        </w:rPr>
        <w:t>
      5) банкрот мүлкіне салынған барлық шектеулер мен ауыртпалықтарды (банкрот шоттарына қойылған инкассолық өкімдерді, мүлікке тыйым салуларды және басқаларды) оларды тағайындаған органдардың тиісті шешімдері қабылданбастан, әкімшінің өтініші негізінде алу туралы нұсқаулар қамтылуға тиіс.</w:t>
      </w:r>
    </w:p>
    <w:bookmarkStart w:name="z1155" w:id="296"/>
    <w:p>
      <w:pPr>
        <w:spacing w:after="0"/>
        <w:ind w:left="0"/>
        <w:jc w:val="both"/>
      </w:pPr>
      <w:r>
        <w:rPr>
          <w:rFonts w:ascii="Times New Roman"/>
          <w:b w:val="false"/>
          <w:i w:val="false"/>
          <w:color w:val="000000"/>
          <w:sz w:val="28"/>
        </w:rPr>
        <w:t>
      3. Борышкерді банкрот деп тану және банкроттық рәсімін қозғай отырып, оны тарату туралы қазақ және орыс тілдеріндегі хабарландыруды уақытша басқарушы уәкілетті органның интернет-ресурсында орналастыру үшін уәкілетті органға борышкерді банкрот деп таныған күннен бастап екі жұмыс күнінен кешіктірілмейтін мерзімде жібереді.</w:t>
      </w:r>
    </w:p>
    <w:bookmarkEnd w:id="296"/>
    <w:p>
      <w:pPr>
        <w:spacing w:after="0"/>
        <w:ind w:left="0"/>
        <w:jc w:val="both"/>
      </w:pPr>
      <w:r>
        <w:rPr>
          <w:rFonts w:ascii="Times New Roman"/>
          <w:b w:val="false"/>
          <w:i w:val="false"/>
          <w:color w:val="000000"/>
          <w:sz w:val="28"/>
        </w:rPr>
        <w:t>
      Уәкілетті орган хабарландыруды алған күннен бастап екі жұмыс күні ішінде оны өзінің интернет-ресурсында қазақ және орыс тілдерінде орналастыруға міндетті.</w:t>
      </w:r>
    </w:p>
    <w:p>
      <w:pPr>
        <w:spacing w:after="0"/>
        <w:ind w:left="0"/>
        <w:jc w:val="both"/>
      </w:pPr>
      <w:r>
        <w:rPr>
          <w:rFonts w:ascii="Times New Roman"/>
          <w:b w:val="false"/>
          <w:i w:val="false"/>
          <w:color w:val="000000"/>
          <w:sz w:val="28"/>
        </w:rPr>
        <w:t>
      Борышкердi банкрот деп тану туралы жарияланымда:</w:t>
      </w:r>
    </w:p>
    <w:p>
      <w:pPr>
        <w:spacing w:after="0"/>
        <w:ind w:left="0"/>
        <w:jc w:val="both"/>
      </w:pPr>
      <w:r>
        <w:rPr>
          <w:rFonts w:ascii="Times New Roman"/>
          <w:b w:val="false"/>
          <w:i w:val="false"/>
          <w:color w:val="000000"/>
          <w:sz w:val="28"/>
        </w:rPr>
        <w:t>
      1) борышкердi банкрот деп тану және банкроттық рәсімін қозғай отырып, оны тарату туралы шешiм шығарған соттың атауы;</w:t>
      </w:r>
    </w:p>
    <w:p>
      <w:pPr>
        <w:spacing w:after="0"/>
        <w:ind w:left="0"/>
        <w:jc w:val="both"/>
      </w:pPr>
      <w:r>
        <w:rPr>
          <w:rFonts w:ascii="Times New Roman"/>
          <w:b w:val="false"/>
          <w:i w:val="false"/>
          <w:color w:val="000000"/>
          <w:sz w:val="28"/>
        </w:rPr>
        <w:t>
      2) банкроттың тегі, аты, әкесінің аты (егер ол жеке басты куәландыратын құжатта көрсетілсе) немесе атауы, жеке сәйкестендіру нөмірі немесе бизнес-сәйкестендіру нөмірі және орналасқан жерi;</w:t>
      </w:r>
    </w:p>
    <w:p>
      <w:pPr>
        <w:spacing w:after="0"/>
        <w:ind w:left="0"/>
        <w:jc w:val="both"/>
      </w:pPr>
      <w:r>
        <w:rPr>
          <w:rFonts w:ascii="Times New Roman"/>
          <w:b w:val="false"/>
          <w:i w:val="false"/>
          <w:color w:val="000000"/>
          <w:sz w:val="28"/>
        </w:rPr>
        <w:t>
      3) банкротты мемлекеттік тіркеу туралы мәліметтер қамтылуға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73" w:id="297"/>
    <w:p>
      <w:pPr>
        <w:spacing w:after="0"/>
        <w:ind w:left="0"/>
        <w:jc w:val="left"/>
      </w:pPr>
      <w:r>
        <w:rPr>
          <w:rFonts w:ascii="Times New Roman"/>
          <w:b/>
          <w:i w:val="false"/>
          <w:color w:val="000000"/>
        </w:rPr>
        <w:t xml:space="preserve"> 57-бап. Кредитордың немесе прокурордың өтініші бойынша борышкердi банкрот деп тану және банкроттық рәсімін қозғамай оны тарату туралы шешiм</w:t>
      </w:r>
    </w:p>
    <w:bookmarkEnd w:id="297"/>
    <w:p>
      <w:pPr>
        <w:spacing w:after="0"/>
        <w:ind w:left="0"/>
        <w:jc w:val="both"/>
      </w:pPr>
      <w:r>
        <w:rPr>
          <w:rFonts w:ascii="Times New Roman"/>
          <w:b w:val="false"/>
          <w:i w:val="false"/>
          <w:color w:val="ff0000"/>
          <w:sz w:val="28"/>
        </w:rPr>
        <w:t xml:space="preserve">
      Ескерту. 57-бап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76" w:id="298"/>
    <w:p>
      <w:pPr>
        <w:spacing w:after="0"/>
        <w:ind w:left="0"/>
        <w:jc w:val="left"/>
      </w:pPr>
      <w:r>
        <w:rPr>
          <w:rFonts w:ascii="Times New Roman"/>
          <w:b/>
          <w:i w:val="false"/>
          <w:color w:val="000000"/>
        </w:rPr>
        <w:t xml:space="preserve"> 58-бап. Соттың борышкердi банкрот деп танудан бас тарту туралы шешiмi</w:t>
      </w:r>
    </w:p>
    <w:bookmarkEnd w:id="298"/>
    <w:p>
      <w:pPr>
        <w:spacing w:after="0"/>
        <w:ind w:left="0"/>
        <w:jc w:val="both"/>
      </w:pPr>
      <w:r>
        <w:rPr>
          <w:rFonts w:ascii="Times New Roman"/>
          <w:b w:val="false"/>
          <w:i w:val="false"/>
          <w:color w:val="ff0000"/>
          <w:sz w:val="28"/>
        </w:rPr>
        <w:t xml:space="preserve">
      Ескерту. 58-баптың тақырыбына өзгеріс енгізілді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77" w:id="299"/>
    <w:p>
      <w:pPr>
        <w:spacing w:after="0"/>
        <w:ind w:left="0"/>
        <w:jc w:val="both"/>
      </w:pPr>
      <w:r>
        <w:rPr>
          <w:rFonts w:ascii="Times New Roman"/>
          <w:b w:val="false"/>
          <w:i w:val="false"/>
          <w:color w:val="000000"/>
          <w:sz w:val="28"/>
        </w:rPr>
        <w:t xml:space="preserve">
      1. Борышкерді банкрот деп танудан бас тарту туралы шешімді сот уақытша басқарушының осы Заңның </w:t>
      </w:r>
      <w:r>
        <w:rPr>
          <w:rFonts w:ascii="Times New Roman"/>
          <w:b w:val="false"/>
          <w:i w:val="false"/>
          <w:color w:val="000000"/>
          <w:sz w:val="28"/>
        </w:rPr>
        <w:t>49-бабы</w:t>
      </w:r>
      <w:r>
        <w:rPr>
          <w:rFonts w:ascii="Times New Roman"/>
          <w:b w:val="false"/>
          <w:i w:val="false"/>
          <w:color w:val="000000"/>
          <w:sz w:val="28"/>
        </w:rPr>
        <w:t xml:space="preserve"> 1-тармағының 1) және 2) тармақшаларында көзделген борышкердің қаржылық орнықтылығы туралы қорытындысын немесе осы Заңның </w:t>
      </w:r>
      <w:r>
        <w:rPr>
          <w:rFonts w:ascii="Times New Roman"/>
          <w:b w:val="false"/>
          <w:i w:val="false"/>
          <w:color w:val="000000"/>
          <w:sz w:val="28"/>
        </w:rPr>
        <w:t>49-бабы</w:t>
      </w:r>
      <w:r>
        <w:rPr>
          <w:rFonts w:ascii="Times New Roman"/>
          <w:b w:val="false"/>
          <w:i w:val="false"/>
          <w:color w:val="000000"/>
          <w:sz w:val="28"/>
        </w:rPr>
        <w:t xml:space="preserve"> 3-тармағының 1) тармақшасында көзделген актіні ескере отырып қабылдайды.</w:t>
      </w:r>
    </w:p>
    <w:bookmarkEnd w:id="299"/>
    <w:bookmarkStart w:name="z278" w:id="300"/>
    <w:p>
      <w:pPr>
        <w:spacing w:after="0"/>
        <w:ind w:left="0"/>
        <w:jc w:val="both"/>
      </w:pPr>
      <w:r>
        <w:rPr>
          <w:rFonts w:ascii="Times New Roman"/>
          <w:b w:val="false"/>
          <w:i w:val="false"/>
          <w:color w:val="000000"/>
          <w:sz w:val="28"/>
        </w:rPr>
        <w:t xml:space="preserve">
      2. Сот уақытша басқарушының осы Заңның </w:t>
      </w:r>
      <w:r>
        <w:rPr>
          <w:rFonts w:ascii="Times New Roman"/>
          <w:b w:val="false"/>
          <w:i w:val="false"/>
          <w:color w:val="000000"/>
          <w:sz w:val="28"/>
        </w:rPr>
        <w:t>49-бабы</w:t>
      </w:r>
      <w:r>
        <w:rPr>
          <w:rFonts w:ascii="Times New Roman"/>
          <w:b w:val="false"/>
          <w:i w:val="false"/>
          <w:color w:val="000000"/>
          <w:sz w:val="28"/>
        </w:rPr>
        <w:t xml:space="preserve"> 1-тармағының 1) және 2) тармақшаларында көзделген борышкердің қаржылық орнықтылығы туралы қорытындысын ескере отырып, борышкерді банкрот деп танудан бас тарту туралы шешім шығарған жағдайда, борышкер өтініш берушіден Қазақстан Республикасының заңнамасында көзделген тәртіппен залалдардың орнын толтыруды талап етуге құқылы.</w:t>
      </w:r>
    </w:p>
    <w:bookmarkEnd w:id="300"/>
    <w:bookmarkStart w:name="z279" w:id="301"/>
    <w:p>
      <w:pPr>
        <w:spacing w:after="0"/>
        <w:ind w:left="0"/>
        <w:jc w:val="both"/>
      </w:pPr>
      <w:r>
        <w:rPr>
          <w:rFonts w:ascii="Times New Roman"/>
          <w:b w:val="false"/>
          <w:i w:val="false"/>
          <w:color w:val="000000"/>
          <w:sz w:val="28"/>
        </w:rPr>
        <w:t>
      3. Соттың борышкердi банкрот деп танудан бас тарту туралы шешiмi кредиторларды Қазақстан Республикасының азаматтық сот ісін жүргізу туралы заңнамасында көзделген тәртiппен борышкерге өз талаптарын қою құқығынан айырмайды.</w:t>
      </w:r>
    </w:p>
    <w:bookmarkEnd w:id="3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80" w:id="302"/>
    <w:p>
      <w:pPr>
        <w:spacing w:after="0"/>
        <w:ind w:left="0"/>
        <w:jc w:val="left"/>
      </w:pPr>
      <w:r>
        <w:rPr>
          <w:rFonts w:ascii="Times New Roman"/>
          <w:b/>
          <w:i w:val="false"/>
          <w:color w:val="000000"/>
        </w:rPr>
        <w:t xml:space="preserve"> 59-бап. Оңалту туралы іс бойынша шешім</w:t>
      </w:r>
    </w:p>
    <w:bookmarkEnd w:id="302"/>
    <w:bookmarkStart w:name="z281" w:id="303"/>
    <w:p>
      <w:pPr>
        <w:spacing w:after="0"/>
        <w:ind w:left="0"/>
        <w:jc w:val="both"/>
      </w:pPr>
      <w:r>
        <w:rPr>
          <w:rFonts w:ascii="Times New Roman"/>
          <w:b w:val="false"/>
          <w:i w:val="false"/>
          <w:color w:val="000000"/>
          <w:sz w:val="28"/>
        </w:rPr>
        <w:t xml:space="preserve">
      1. Оңалту рәсімін қолдану туралы шешімді сот уақытша әкімшінің осы Заңның </w:t>
      </w:r>
      <w:r>
        <w:rPr>
          <w:rFonts w:ascii="Times New Roman"/>
          <w:b w:val="false"/>
          <w:i w:val="false"/>
          <w:color w:val="000000"/>
          <w:sz w:val="28"/>
        </w:rPr>
        <w:t>49-бабы</w:t>
      </w:r>
      <w:r>
        <w:rPr>
          <w:rFonts w:ascii="Times New Roman"/>
          <w:b w:val="false"/>
          <w:i w:val="false"/>
          <w:color w:val="000000"/>
          <w:sz w:val="28"/>
        </w:rPr>
        <w:t xml:space="preserve"> 4-тармағының 2) тармақшасында көзделген борышкердің қаржылық орнықтылығы туралы қорытындысын ескере отырып қабылдайды.</w:t>
      </w:r>
    </w:p>
    <w:bookmarkEnd w:id="303"/>
    <w:p>
      <w:pPr>
        <w:spacing w:after="0"/>
        <w:ind w:left="0"/>
        <w:jc w:val="both"/>
      </w:pPr>
      <w:r>
        <w:rPr>
          <w:rFonts w:ascii="Times New Roman"/>
          <w:b w:val="false"/>
          <w:i w:val="false"/>
          <w:color w:val="000000"/>
          <w:sz w:val="28"/>
        </w:rPr>
        <w:t xml:space="preserve">
      Уақытша әкімші осы Заңның </w:t>
      </w:r>
      <w:r>
        <w:rPr>
          <w:rFonts w:ascii="Times New Roman"/>
          <w:b w:val="false"/>
          <w:i w:val="false"/>
          <w:color w:val="000000"/>
          <w:sz w:val="28"/>
        </w:rPr>
        <w:t>49-бабы</w:t>
      </w:r>
      <w:r>
        <w:rPr>
          <w:rFonts w:ascii="Times New Roman"/>
          <w:b w:val="false"/>
          <w:i w:val="false"/>
          <w:color w:val="000000"/>
          <w:sz w:val="28"/>
        </w:rPr>
        <w:t xml:space="preserve"> 4-тармағының 3) тармақшасында көзделген борышкердің қаржылық орнықтылығы туралы қорытындыны жасаған жағдайда, сот кредиторлар жиналысы келіскен кезде оңалту рәсімін қолдану туралы шешім шығарады.</w:t>
      </w:r>
    </w:p>
    <w:bookmarkStart w:name="z1156" w:id="304"/>
    <w:p>
      <w:pPr>
        <w:spacing w:after="0"/>
        <w:ind w:left="0"/>
        <w:jc w:val="both"/>
      </w:pPr>
      <w:r>
        <w:rPr>
          <w:rFonts w:ascii="Times New Roman"/>
          <w:b w:val="false"/>
          <w:i w:val="false"/>
          <w:color w:val="000000"/>
          <w:sz w:val="28"/>
        </w:rPr>
        <w:t>
      2. Соттың борышкерге оңалту рәсімін қолдану туралы шешімінде:</w:t>
      </w:r>
    </w:p>
    <w:bookmarkEnd w:id="304"/>
    <w:p>
      <w:pPr>
        <w:spacing w:after="0"/>
        <w:ind w:left="0"/>
        <w:jc w:val="both"/>
      </w:pPr>
      <w:r>
        <w:rPr>
          <w:rFonts w:ascii="Times New Roman"/>
          <w:b w:val="false"/>
          <w:i w:val="false"/>
          <w:color w:val="000000"/>
          <w:sz w:val="28"/>
        </w:rPr>
        <w:t>
      1) оңалту рәсімін қолдану;</w:t>
      </w:r>
    </w:p>
    <w:p>
      <w:pPr>
        <w:spacing w:after="0"/>
        <w:ind w:left="0"/>
        <w:jc w:val="both"/>
      </w:pPr>
      <w:r>
        <w:rPr>
          <w:rFonts w:ascii="Times New Roman"/>
          <w:b w:val="false"/>
          <w:i w:val="false"/>
          <w:color w:val="000000"/>
          <w:sz w:val="28"/>
        </w:rPr>
        <w:t>
      2) уақытша әкімшінің өкілеттігін тоқтату;</w:t>
      </w:r>
    </w:p>
    <w:p>
      <w:pPr>
        <w:spacing w:after="0"/>
        <w:ind w:left="0"/>
        <w:jc w:val="both"/>
      </w:pPr>
      <w:r>
        <w:rPr>
          <w:rFonts w:ascii="Times New Roman"/>
          <w:b w:val="false"/>
          <w:i w:val="false"/>
          <w:color w:val="000000"/>
          <w:sz w:val="28"/>
        </w:rPr>
        <w:t xml:space="preserve">
      3) борышкерді оңалту жоспары бекітілгенге дейін осы Заңның </w:t>
      </w:r>
      <w:r>
        <w:rPr>
          <w:rFonts w:ascii="Times New Roman"/>
          <w:b w:val="false"/>
          <w:i w:val="false"/>
          <w:color w:val="000000"/>
          <w:sz w:val="28"/>
        </w:rPr>
        <w:t>69-бабы</w:t>
      </w:r>
      <w:r>
        <w:rPr>
          <w:rFonts w:ascii="Times New Roman"/>
          <w:b w:val="false"/>
          <w:i w:val="false"/>
          <w:color w:val="000000"/>
          <w:sz w:val="28"/>
        </w:rPr>
        <w:t xml:space="preserve"> 1-тармағының 1) тармақшасында айқындалған тұлғаның басқаруы;</w:t>
      </w:r>
    </w:p>
    <w:p>
      <w:pPr>
        <w:spacing w:after="0"/>
        <w:ind w:left="0"/>
        <w:jc w:val="both"/>
      </w:pPr>
      <w:r>
        <w:rPr>
          <w:rFonts w:ascii="Times New Roman"/>
          <w:b w:val="false"/>
          <w:i w:val="false"/>
          <w:color w:val="000000"/>
          <w:sz w:val="28"/>
        </w:rPr>
        <w:t>
      4) борышкердің кредиторлар жиналысымен келісілген борышкерді оңалту жоспарын оңалту рәсімін қолдану туралы шешім заңды күшіне енген күннен бастап үш айдан кешіктірілмейтін мерзімде ұсынуы;</w:t>
      </w:r>
    </w:p>
    <w:p>
      <w:pPr>
        <w:spacing w:after="0"/>
        <w:ind w:left="0"/>
        <w:jc w:val="both"/>
      </w:pPr>
      <w:r>
        <w:rPr>
          <w:rFonts w:ascii="Times New Roman"/>
          <w:b w:val="false"/>
          <w:i w:val="false"/>
          <w:color w:val="000000"/>
          <w:sz w:val="28"/>
        </w:rPr>
        <w:t>
      5) оңалту рәсімін қолданудың осы Заңда көзделген салдарының басталуы туралы нұсқау қамтылуға тиіс.</w:t>
      </w:r>
    </w:p>
    <w:bookmarkStart w:name="z1157" w:id="305"/>
    <w:p>
      <w:pPr>
        <w:spacing w:after="0"/>
        <w:ind w:left="0"/>
        <w:jc w:val="both"/>
      </w:pPr>
      <w:r>
        <w:rPr>
          <w:rFonts w:ascii="Times New Roman"/>
          <w:b w:val="false"/>
          <w:i w:val="false"/>
          <w:color w:val="000000"/>
          <w:sz w:val="28"/>
        </w:rPr>
        <w:t>
      3. Сот:</w:t>
      </w:r>
    </w:p>
    <w:bookmarkEnd w:id="305"/>
    <w:p>
      <w:pPr>
        <w:spacing w:after="0"/>
        <w:ind w:left="0"/>
        <w:jc w:val="both"/>
      </w:pPr>
      <w:r>
        <w:rPr>
          <w:rFonts w:ascii="Times New Roman"/>
          <w:b w:val="false"/>
          <w:i w:val="false"/>
          <w:color w:val="000000"/>
          <w:sz w:val="28"/>
        </w:rPr>
        <w:t xml:space="preserve">
      1) уақытша әкімші осы Заңның </w:t>
      </w:r>
      <w:r>
        <w:rPr>
          <w:rFonts w:ascii="Times New Roman"/>
          <w:b w:val="false"/>
          <w:i w:val="false"/>
          <w:color w:val="000000"/>
          <w:sz w:val="28"/>
        </w:rPr>
        <w:t>49-бабы</w:t>
      </w:r>
      <w:r>
        <w:rPr>
          <w:rFonts w:ascii="Times New Roman"/>
          <w:b w:val="false"/>
          <w:i w:val="false"/>
          <w:color w:val="000000"/>
          <w:sz w:val="28"/>
        </w:rPr>
        <w:t xml:space="preserve"> 4-тармағының 1) тармақшасында көзделген борышкердің қаржылық орнықтылығы туралы қорытындыны жасаған;</w:t>
      </w:r>
    </w:p>
    <w:p>
      <w:pPr>
        <w:spacing w:after="0"/>
        <w:ind w:left="0"/>
        <w:jc w:val="both"/>
      </w:pPr>
      <w:r>
        <w:rPr>
          <w:rFonts w:ascii="Times New Roman"/>
          <w:b w:val="false"/>
          <w:i w:val="false"/>
          <w:color w:val="000000"/>
          <w:sz w:val="28"/>
        </w:rPr>
        <w:t xml:space="preserve">
      2) уақытша әкімші осы Заңның </w:t>
      </w:r>
      <w:r>
        <w:rPr>
          <w:rFonts w:ascii="Times New Roman"/>
          <w:b w:val="false"/>
          <w:i w:val="false"/>
          <w:color w:val="000000"/>
          <w:sz w:val="28"/>
        </w:rPr>
        <w:t>49-бабы</w:t>
      </w:r>
      <w:r>
        <w:rPr>
          <w:rFonts w:ascii="Times New Roman"/>
          <w:b w:val="false"/>
          <w:i w:val="false"/>
          <w:color w:val="000000"/>
          <w:sz w:val="28"/>
        </w:rPr>
        <w:t xml:space="preserve"> 4-тармағының 3) тармақшасында көзделген борышкердің қаржылық орнықтылығы туралы қорытындыны жасаған кезде кредиторлар жиналысы оңалту рәсімін қолдануға келіспеген жағдайларда, оңалту рәсімін қолданудан бас тартады.</w:t>
      </w:r>
    </w:p>
    <w:p>
      <w:pPr>
        <w:spacing w:after="0"/>
        <w:ind w:left="0"/>
        <w:jc w:val="both"/>
      </w:pPr>
      <w:r>
        <w:rPr>
          <w:rFonts w:ascii="Times New Roman"/>
          <w:b w:val="false"/>
          <w:i w:val="false"/>
          <w:color w:val="000000"/>
          <w:sz w:val="28"/>
        </w:rPr>
        <w:t>
      Соттың оңалту рәсімін қолданудан бас тарту туралы шешімінде кредитордың оңалту рәсімін қолдану туралы өтініш беру салдарынан келтірілген залалдардың орнын толтыруды борышкерден талап ету құқығына нұсқау қамтылуға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08" w:id="306"/>
    <w:p>
      <w:pPr>
        <w:spacing w:after="0"/>
        <w:ind w:left="0"/>
        <w:jc w:val="left"/>
      </w:pPr>
      <w:r>
        <w:rPr>
          <w:rFonts w:ascii="Times New Roman"/>
          <w:b/>
          <w:i w:val="false"/>
          <w:color w:val="000000"/>
        </w:rPr>
        <w:t xml:space="preserve"> 59-1-бап. Банкроттық рәсімін тоқтату, оңалту рәсімін қолдану және оңалту жоспарын бекіту туралы шешім</w:t>
      </w:r>
    </w:p>
    <w:bookmarkEnd w:id="306"/>
    <w:bookmarkStart w:name="z609" w:id="307"/>
    <w:p>
      <w:pPr>
        <w:spacing w:after="0"/>
        <w:ind w:left="0"/>
        <w:jc w:val="both"/>
      </w:pPr>
      <w:r>
        <w:rPr>
          <w:rFonts w:ascii="Times New Roman"/>
          <w:b w:val="false"/>
          <w:i w:val="false"/>
          <w:color w:val="000000"/>
          <w:sz w:val="28"/>
        </w:rPr>
        <w:t>
      1. Банкроттық рәсімін тоқтату, оңалту рәсімін қолдану және оңалту жоспарын бекіту туралы сот шешімін оңалту жоспарында көзделген іс-шаралардың іске асырылу қорытындысы бойынша борышкер қаржылық орнықтылықтың І сыныбына жатқызылатын, борышкердің қаржылық орнықтылығы туралы банкроттықты басқарушының қорытындысын ескере отырып, осы Заңның 95-1-бабында көзделген шарттарда және тәртiппен сот қабылдайды.</w:t>
      </w:r>
    </w:p>
    <w:bookmarkEnd w:id="307"/>
    <w:bookmarkStart w:name="z610" w:id="308"/>
    <w:p>
      <w:pPr>
        <w:spacing w:after="0"/>
        <w:ind w:left="0"/>
        <w:jc w:val="both"/>
      </w:pPr>
      <w:r>
        <w:rPr>
          <w:rFonts w:ascii="Times New Roman"/>
          <w:b w:val="false"/>
          <w:i w:val="false"/>
          <w:color w:val="000000"/>
          <w:sz w:val="28"/>
        </w:rPr>
        <w:t>
      2. Банкроттық рәсімін тоқтату, оңалту рәсімін қолдану және оңалту жоспарын бекіту туралы сот шешімінде:</w:t>
      </w:r>
    </w:p>
    <w:bookmarkEnd w:id="308"/>
    <w:bookmarkStart w:name="z611" w:id="309"/>
    <w:p>
      <w:pPr>
        <w:spacing w:after="0"/>
        <w:ind w:left="0"/>
        <w:jc w:val="both"/>
      </w:pPr>
      <w:r>
        <w:rPr>
          <w:rFonts w:ascii="Times New Roman"/>
          <w:b w:val="false"/>
          <w:i w:val="false"/>
          <w:color w:val="000000"/>
          <w:sz w:val="28"/>
        </w:rPr>
        <w:t>
      1) банкроттық рәсімін тоқтату және борышкерді банкрот деп тану туралы сот шешімін орындау және банкроттық рәсімін қозғай отырып, оны тарату;</w:t>
      </w:r>
    </w:p>
    <w:bookmarkEnd w:id="309"/>
    <w:bookmarkStart w:name="z612" w:id="310"/>
    <w:p>
      <w:pPr>
        <w:spacing w:after="0"/>
        <w:ind w:left="0"/>
        <w:jc w:val="both"/>
      </w:pPr>
      <w:r>
        <w:rPr>
          <w:rFonts w:ascii="Times New Roman"/>
          <w:b w:val="false"/>
          <w:i w:val="false"/>
          <w:color w:val="000000"/>
          <w:sz w:val="28"/>
        </w:rPr>
        <w:t>
      2) банкроттықты басқарушының өкілеттіктерін тоқтату;</w:t>
      </w:r>
    </w:p>
    <w:bookmarkEnd w:id="310"/>
    <w:bookmarkStart w:name="z613" w:id="311"/>
    <w:p>
      <w:pPr>
        <w:spacing w:after="0"/>
        <w:ind w:left="0"/>
        <w:jc w:val="both"/>
      </w:pPr>
      <w:r>
        <w:rPr>
          <w:rFonts w:ascii="Times New Roman"/>
          <w:b w:val="false"/>
          <w:i w:val="false"/>
          <w:color w:val="000000"/>
          <w:sz w:val="28"/>
        </w:rPr>
        <w:t>
      3) оңалту рәсімін қолдану және оңалту жоспарын бекіту;</w:t>
      </w:r>
    </w:p>
    <w:bookmarkEnd w:id="311"/>
    <w:bookmarkStart w:name="z614" w:id="312"/>
    <w:p>
      <w:pPr>
        <w:spacing w:after="0"/>
        <w:ind w:left="0"/>
        <w:jc w:val="both"/>
      </w:pPr>
      <w:r>
        <w:rPr>
          <w:rFonts w:ascii="Times New Roman"/>
          <w:b w:val="false"/>
          <w:i w:val="false"/>
          <w:color w:val="000000"/>
          <w:sz w:val="28"/>
        </w:rPr>
        <w:t>
      4) осы Заңда көзделген оңалту рәсiмiн қолдану салдарларының басталуы;</w:t>
      </w:r>
    </w:p>
    <w:bookmarkEnd w:id="3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16" w:id="313"/>
    <w:p>
      <w:pPr>
        <w:spacing w:after="0"/>
        <w:ind w:left="0"/>
        <w:jc w:val="both"/>
      </w:pPr>
      <w:r>
        <w:rPr>
          <w:rFonts w:ascii="Times New Roman"/>
          <w:b w:val="false"/>
          <w:i w:val="false"/>
          <w:color w:val="000000"/>
          <w:sz w:val="28"/>
        </w:rPr>
        <w:t xml:space="preserve">
      6) банкроттықты басқарушының кредиторлар жиналысы осы Заңның </w:t>
      </w:r>
      <w:r>
        <w:rPr>
          <w:rFonts w:ascii="Times New Roman"/>
          <w:b w:val="false"/>
          <w:i w:val="false"/>
          <w:color w:val="000000"/>
          <w:sz w:val="28"/>
        </w:rPr>
        <w:t>69-бабында</w:t>
      </w:r>
      <w:r>
        <w:rPr>
          <w:rFonts w:ascii="Times New Roman"/>
          <w:b w:val="false"/>
          <w:i w:val="false"/>
          <w:color w:val="000000"/>
          <w:sz w:val="28"/>
        </w:rPr>
        <w:t xml:space="preserve"> көзделген тәртіппен борышкерді басқару жөніндегі өкілеттікті жүктеген органға немесе тұлғаға құрылтай құжаттарын, есепке алу құжаттамасын, мүлікке құқық белгілейтін құжаттарды, мөрлерді (олар болған кезде), мөртабандарды, материалдық және өзге де құндылықтарды беру туралы нұсқау қамтылуға тиiс.</w:t>
      </w:r>
    </w:p>
    <w:bookmarkEnd w:id="313"/>
    <w:bookmarkStart w:name="z617" w:id="314"/>
    <w:p>
      <w:pPr>
        <w:spacing w:after="0"/>
        <w:ind w:left="0"/>
        <w:jc w:val="both"/>
      </w:pPr>
      <w:r>
        <w:rPr>
          <w:rFonts w:ascii="Times New Roman"/>
          <w:b w:val="false"/>
          <w:i w:val="false"/>
          <w:color w:val="000000"/>
          <w:sz w:val="28"/>
        </w:rPr>
        <w:t xml:space="preserve">
      3. Сот: </w:t>
      </w:r>
    </w:p>
    <w:bookmarkEnd w:id="314"/>
    <w:bookmarkStart w:name="z618" w:id="315"/>
    <w:p>
      <w:pPr>
        <w:spacing w:after="0"/>
        <w:ind w:left="0"/>
        <w:jc w:val="both"/>
      </w:pPr>
      <w:r>
        <w:rPr>
          <w:rFonts w:ascii="Times New Roman"/>
          <w:b w:val="false"/>
          <w:i w:val="false"/>
          <w:color w:val="000000"/>
          <w:sz w:val="28"/>
        </w:rPr>
        <w:t>
      оңалту жоспарын бекіту туралы кредиторлар жиналысының келісімі болмаған;</w:t>
      </w:r>
    </w:p>
    <w:bookmarkEnd w:id="315"/>
    <w:bookmarkStart w:name="z619" w:id="316"/>
    <w:p>
      <w:pPr>
        <w:spacing w:after="0"/>
        <w:ind w:left="0"/>
        <w:jc w:val="both"/>
      </w:pPr>
      <w:r>
        <w:rPr>
          <w:rFonts w:ascii="Times New Roman"/>
          <w:b w:val="false"/>
          <w:i w:val="false"/>
          <w:color w:val="000000"/>
          <w:sz w:val="28"/>
        </w:rPr>
        <w:t>
      егер борышкер сот талқылауы барысында төлем қабілеттілігін қалпына келтіру мүмкіндігін дәлелдемеген жағдайларда банкроттық рәсiмiн тоқтатудан, оңалту рәсiмiн қолданудан және оңалту жоспарын бекітуден бас тартады.</w:t>
      </w:r>
    </w:p>
    <w:bookmarkEnd w:id="3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59-1-баппен толықтырылды - ҚР 13.11.2015 </w:t>
      </w:r>
      <w:r>
        <w:rPr>
          <w:rFonts w:ascii="Times New Roman"/>
          <w:b w:val="false"/>
          <w:i w:val="false"/>
          <w:color w:val="00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88" w:id="317"/>
    <w:p>
      <w:pPr>
        <w:spacing w:after="0"/>
        <w:ind w:left="0"/>
        <w:jc w:val="left"/>
      </w:pPr>
      <w:r>
        <w:rPr>
          <w:rFonts w:ascii="Times New Roman"/>
          <w:b/>
          <w:i w:val="false"/>
          <w:color w:val="000000"/>
        </w:rPr>
        <w:t xml:space="preserve"> 60-бап. Жалған банкроттық кезiндегi сот шешiмi</w:t>
      </w:r>
    </w:p>
    <w:bookmarkEnd w:id="317"/>
    <w:p>
      <w:pPr>
        <w:spacing w:after="0"/>
        <w:ind w:left="0"/>
        <w:jc w:val="both"/>
      </w:pPr>
      <w:r>
        <w:rPr>
          <w:rFonts w:ascii="Times New Roman"/>
          <w:b w:val="false"/>
          <w:i w:val="false"/>
          <w:color w:val="ff0000"/>
          <w:sz w:val="28"/>
        </w:rPr>
        <w:t xml:space="preserve">
      Ескерту. 60-бап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90" w:id="318"/>
    <w:p>
      <w:pPr>
        <w:spacing w:after="0"/>
        <w:ind w:left="0"/>
        <w:jc w:val="left"/>
      </w:pPr>
      <w:r>
        <w:rPr>
          <w:rFonts w:ascii="Times New Roman"/>
          <w:b/>
          <w:i w:val="false"/>
          <w:color w:val="000000"/>
        </w:rPr>
        <w:t xml:space="preserve"> 61-бап. Әкiмшiлiк шығыстарды бөлу</w:t>
      </w:r>
    </w:p>
    <w:bookmarkEnd w:id="318"/>
    <w:bookmarkStart w:name="z291" w:id="319"/>
    <w:p>
      <w:pPr>
        <w:spacing w:after="0"/>
        <w:ind w:left="0"/>
        <w:jc w:val="both"/>
      </w:pPr>
      <w:r>
        <w:rPr>
          <w:rFonts w:ascii="Times New Roman"/>
          <w:b w:val="false"/>
          <w:i w:val="false"/>
          <w:color w:val="000000"/>
          <w:sz w:val="28"/>
        </w:rPr>
        <w:t>
      1. Борышкерді банкрот деп тану, оңалту рәсімін қолдану туралы шешім қабылданған кезде әкімшілік шығыстар борышкердің мүлкіне жатқызылады және осы мүлік есебінен кезектен тыс орны толтырылады.</w:t>
      </w:r>
    </w:p>
    <w:bookmarkEnd w:id="319"/>
    <w:bookmarkStart w:name="z1158" w:id="320"/>
    <w:p>
      <w:pPr>
        <w:spacing w:after="0"/>
        <w:ind w:left="0"/>
        <w:jc w:val="both"/>
      </w:pPr>
      <w:r>
        <w:rPr>
          <w:rFonts w:ascii="Times New Roman"/>
          <w:b w:val="false"/>
          <w:i w:val="false"/>
          <w:color w:val="000000"/>
          <w:sz w:val="28"/>
        </w:rPr>
        <w:t>
      2. Осы баптың 1-тармағында көзделген әкімшілік шығыстарды сотқа жүгінген өтініш беруші сот:</w:t>
      </w:r>
    </w:p>
    <w:bookmarkEnd w:id="320"/>
    <w:p>
      <w:pPr>
        <w:spacing w:after="0"/>
        <w:ind w:left="0"/>
        <w:jc w:val="both"/>
      </w:pPr>
      <w:r>
        <w:rPr>
          <w:rFonts w:ascii="Times New Roman"/>
          <w:b w:val="false"/>
          <w:i w:val="false"/>
          <w:color w:val="000000"/>
          <w:sz w:val="28"/>
        </w:rPr>
        <w:t>
      1) оңалту немесе банкроттық туралы іс бойынша іс жүргізуді тоқтату туралы ұйғарым;</w:t>
      </w:r>
    </w:p>
    <w:p>
      <w:pPr>
        <w:spacing w:after="0"/>
        <w:ind w:left="0"/>
        <w:jc w:val="both"/>
      </w:pPr>
      <w:r>
        <w:rPr>
          <w:rFonts w:ascii="Times New Roman"/>
          <w:b w:val="false"/>
          <w:i w:val="false"/>
          <w:color w:val="000000"/>
          <w:sz w:val="28"/>
        </w:rPr>
        <w:t>
      2) оңалту рәсімін қолданудан немесе борышкерді банкрот деп танудан бас тарту туралы шешім шығарған жағдайларда төлейді.</w:t>
      </w:r>
    </w:p>
    <w:p>
      <w:pPr>
        <w:spacing w:after="0"/>
        <w:ind w:left="0"/>
        <w:jc w:val="both"/>
      </w:pPr>
      <w:r>
        <w:rPr>
          <w:rFonts w:ascii="Times New Roman"/>
          <w:b w:val="false"/>
          <w:i w:val="false"/>
          <w:color w:val="000000"/>
          <w:sz w:val="28"/>
        </w:rPr>
        <w:t>
      Осы тармақтың бірінші бөлігінде көрсетілген жағдайларда, сотқа екі және одан көп кредитор жүгінген кезде әкімшілік шығыстар осындай кредиторлар арасында олардың талаптарына пропорционал бөлiнедi.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94" w:id="321"/>
    <w:p>
      <w:pPr>
        <w:spacing w:after="0"/>
        <w:ind w:left="0"/>
        <w:jc w:val="left"/>
      </w:pPr>
      <w:r>
        <w:rPr>
          <w:rFonts w:ascii="Times New Roman"/>
          <w:b/>
          <w:i w:val="false"/>
          <w:color w:val="000000"/>
        </w:rPr>
        <w:t xml:space="preserve"> 62-бап. Сот шешiмiнiң (ұйғарымының) заңды күшiне енуi, шешiмдi (ұйғарымды) қайта қарау</w:t>
      </w:r>
    </w:p>
    <w:bookmarkEnd w:id="321"/>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55-бабында</w:t>
      </w:r>
      <w:r>
        <w:rPr>
          <w:rFonts w:ascii="Times New Roman"/>
          <w:b w:val="false"/>
          <w:i w:val="false"/>
          <w:color w:val="000000"/>
          <w:sz w:val="28"/>
        </w:rPr>
        <w:t xml:space="preserve"> көрсетілген сот актілерінің заңды күшіне енуі және жаңадан ашылған мән-жайлар бойынша оларды қайта қарау, сондай-ақ оларға шағым жасау (наразылық білдіру) Қазақстан Республикасының азаматтық процестік заңнамасында көзделген тәртiппен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 жаңа редакцияда - ҚР 13.11.2015 </w:t>
      </w:r>
      <w:r>
        <w:rPr>
          <w:rFonts w:ascii="Times New Roman"/>
          <w:b w:val="false"/>
          <w:i w:val="false"/>
          <w:color w:val="00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95" w:id="322"/>
    <w:p>
      <w:pPr>
        <w:spacing w:after="0"/>
        <w:ind w:left="0"/>
        <w:jc w:val="left"/>
      </w:pPr>
      <w:r>
        <w:rPr>
          <w:rFonts w:ascii="Times New Roman"/>
          <w:b/>
          <w:i w:val="false"/>
          <w:color w:val="000000"/>
        </w:rPr>
        <w:t xml:space="preserve"> 5-тарау. ОҢАЛТУ РӘСIМI</w:t>
      </w:r>
    </w:p>
    <w:bookmarkEnd w:id="322"/>
    <w:bookmarkStart w:name="z296" w:id="323"/>
    <w:p>
      <w:pPr>
        <w:spacing w:after="0"/>
        <w:ind w:left="0"/>
        <w:jc w:val="left"/>
      </w:pPr>
      <w:r>
        <w:rPr>
          <w:rFonts w:ascii="Times New Roman"/>
          <w:b/>
          <w:i w:val="false"/>
          <w:color w:val="000000"/>
        </w:rPr>
        <w:t xml:space="preserve"> 63-бап. Оңалту рәсiмiн қолдану</w:t>
      </w:r>
    </w:p>
    <w:bookmarkEnd w:id="323"/>
    <w:p>
      <w:pPr>
        <w:spacing w:after="0"/>
        <w:ind w:left="0"/>
        <w:jc w:val="both"/>
      </w:pPr>
      <w:r>
        <w:rPr>
          <w:rFonts w:ascii="Times New Roman"/>
          <w:b w:val="false"/>
          <w:i w:val="false"/>
          <w:color w:val="000000"/>
          <w:sz w:val="28"/>
        </w:rPr>
        <w:t>
      Оңалту рәсiмi борышкерлерге қатысты сот тәртiбiмен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97" w:id="324"/>
    <w:p>
      <w:pPr>
        <w:spacing w:after="0"/>
        <w:ind w:left="0"/>
        <w:jc w:val="left"/>
      </w:pPr>
      <w:r>
        <w:rPr>
          <w:rFonts w:ascii="Times New Roman"/>
          <w:b/>
          <w:i w:val="false"/>
          <w:color w:val="000000"/>
        </w:rPr>
        <w:t xml:space="preserve"> 64-бап. Оңалту рәсiмiн жүргізу мерзiмi</w:t>
      </w:r>
    </w:p>
    <w:bookmarkEnd w:id="324"/>
    <w:p>
      <w:pPr>
        <w:spacing w:after="0"/>
        <w:ind w:left="0"/>
        <w:jc w:val="both"/>
      </w:pPr>
      <w:r>
        <w:rPr>
          <w:rFonts w:ascii="Times New Roman"/>
          <w:b w:val="false"/>
          <w:i w:val="false"/>
          <w:color w:val="000000"/>
          <w:sz w:val="28"/>
        </w:rPr>
        <w:t>
      Оңалту рәсiмiн жүргiзу мерзiмiн сот оңалту жоспарын бекіту туралы ұйғарым шығарған кезде белгiлейдi және мұндай ұйғарым заңды күшіне енген күннен бастап есептеледі. Егер осы бапта өзгеше белгіленбесе, сот оңалтуды басқарушының өтінішхаты бойынша кредиторлар жиналысының келiсімімен бұл мерзiмдi бір рет, бірақ алты айдан аспайтын мерзімге ұзартуға құқылы.</w:t>
      </w:r>
    </w:p>
    <w:p>
      <w:pPr>
        <w:spacing w:after="0"/>
        <w:ind w:left="0"/>
        <w:jc w:val="both"/>
      </w:pPr>
      <w:r>
        <w:rPr>
          <w:rFonts w:ascii="Times New Roman"/>
          <w:b w:val="false"/>
          <w:i w:val="false"/>
          <w:color w:val="000000"/>
          <w:sz w:val="28"/>
        </w:rPr>
        <w:t>
      Табиғи монополиялар субъектiлерi болып табылатын не Қазақстан Республикасының экономикасы үшiн маңызды стратегиялық мәнi бар, азаматтардың өмiрiне, денсаулығына, ұлттық қауiпсiздiкке немесе қоршаған ортаға әсер ете алатын ұйымдар мен дара кәсіпкерлер, сондай-ақ қала құраушы заңды тұлғалар болып табылатын ұйымдар үшін сот оңалтуды басқарушының өтінішхаты бойынша кредиторлар жиналысының келiсімімен оңалту рәсімін жүргізу мерзімін бір рет, бірақ екі жылдан аспайтын мерзімге ұзартуға құқылы.</w:t>
      </w:r>
    </w:p>
    <w:p>
      <w:pPr>
        <w:spacing w:after="0"/>
        <w:ind w:left="0"/>
        <w:jc w:val="both"/>
      </w:pPr>
      <w:r>
        <w:rPr>
          <w:rFonts w:ascii="Times New Roman"/>
          <w:b w:val="false"/>
          <w:i w:val="false"/>
          <w:color w:val="000000"/>
          <w:sz w:val="28"/>
        </w:rPr>
        <w:t>
      Оңалту рәсімін жүргізу мерзімін ұзарту туралы өтінішхатты оңалтуды басқарушы оңалту рәсімін жүргізу мерзімі өткенге дейін жиырма жұмыс күні бұрын береді.</w:t>
      </w:r>
    </w:p>
    <w:p>
      <w:pPr>
        <w:spacing w:after="0"/>
        <w:ind w:left="0"/>
        <w:jc w:val="both"/>
      </w:pPr>
      <w:r>
        <w:rPr>
          <w:rFonts w:ascii="Times New Roman"/>
          <w:b w:val="false"/>
          <w:i w:val="false"/>
          <w:color w:val="000000"/>
          <w:sz w:val="28"/>
        </w:rPr>
        <w:t>
      Осы баптың үшінші бөлігінде көрсетілген мерзімді сақтамау соттың оңалту рәсімін жүргізу мерзімін ұзартудан бас тартуы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98" w:id="325"/>
    <w:p>
      <w:pPr>
        <w:spacing w:after="0"/>
        <w:ind w:left="0"/>
        <w:jc w:val="left"/>
      </w:pPr>
      <w:r>
        <w:rPr>
          <w:rFonts w:ascii="Times New Roman"/>
          <w:b/>
          <w:i w:val="false"/>
          <w:color w:val="000000"/>
        </w:rPr>
        <w:t xml:space="preserve"> 65-бап. Мемлекеттiк қолдау шараларына қатысушы үшiн оңалту рәсiмiн тоқтата тұру және қайта бастау</w:t>
      </w:r>
    </w:p>
    <w:bookmarkEnd w:id="325"/>
    <w:p>
      <w:pPr>
        <w:spacing w:after="0"/>
        <w:ind w:left="0"/>
        <w:jc w:val="both"/>
      </w:pPr>
      <w:r>
        <w:rPr>
          <w:rFonts w:ascii="Times New Roman"/>
          <w:b w:val="false"/>
          <w:i w:val="false"/>
          <w:color w:val="ff0000"/>
          <w:sz w:val="28"/>
        </w:rPr>
        <w:t xml:space="preserve">
      Ескерту. 65-бап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302" w:id="326"/>
    <w:p>
      <w:pPr>
        <w:spacing w:after="0"/>
        <w:ind w:left="0"/>
        <w:jc w:val="left"/>
      </w:pPr>
      <w:r>
        <w:rPr>
          <w:rFonts w:ascii="Times New Roman"/>
          <w:b/>
          <w:i w:val="false"/>
          <w:color w:val="000000"/>
        </w:rPr>
        <w:t xml:space="preserve"> 66-бап. Оңалту рәсіміне қатысушылар</w:t>
      </w:r>
    </w:p>
    <w:bookmarkEnd w:id="326"/>
    <w:p>
      <w:pPr>
        <w:spacing w:after="0"/>
        <w:ind w:left="0"/>
        <w:jc w:val="both"/>
      </w:pPr>
      <w:r>
        <w:rPr>
          <w:rFonts w:ascii="Times New Roman"/>
          <w:b w:val="false"/>
          <w:i w:val="false"/>
          <w:color w:val="000000"/>
          <w:sz w:val="28"/>
        </w:rPr>
        <w:t>
      Мыналар:</w:t>
      </w:r>
    </w:p>
    <w:p>
      <w:pPr>
        <w:spacing w:after="0"/>
        <w:ind w:left="0"/>
        <w:jc w:val="both"/>
      </w:pPr>
      <w:r>
        <w:rPr>
          <w:rFonts w:ascii="Times New Roman"/>
          <w:b w:val="false"/>
          <w:i w:val="false"/>
          <w:color w:val="000000"/>
          <w:sz w:val="28"/>
        </w:rPr>
        <w:t>
      1) сот;</w:t>
      </w:r>
    </w:p>
    <w:p>
      <w:pPr>
        <w:spacing w:after="0"/>
        <w:ind w:left="0"/>
        <w:jc w:val="both"/>
      </w:pPr>
      <w:r>
        <w:rPr>
          <w:rFonts w:ascii="Times New Roman"/>
          <w:b w:val="false"/>
          <w:i w:val="false"/>
          <w:color w:val="000000"/>
          <w:sz w:val="28"/>
        </w:rPr>
        <w:t>
      2) кредиторлар;</w:t>
      </w:r>
    </w:p>
    <w:p>
      <w:pPr>
        <w:spacing w:after="0"/>
        <w:ind w:left="0"/>
        <w:jc w:val="both"/>
      </w:pPr>
      <w:r>
        <w:rPr>
          <w:rFonts w:ascii="Times New Roman"/>
          <w:b w:val="false"/>
          <w:i w:val="false"/>
          <w:color w:val="000000"/>
          <w:sz w:val="28"/>
        </w:rPr>
        <w:t>
      3) борышкер;</w:t>
      </w:r>
    </w:p>
    <w:p>
      <w:pPr>
        <w:spacing w:after="0"/>
        <w:ind w:left="0"/>
        <w:jc w:val="both"/>
      </w:pPr>
      <w:r>
        <w:rPr>
          <w:rFonts w:ascii="Times New Roman"/>
          <w:b w:val="false"/>
          <w:i w:val="false"/>
          <w:color w:val="000000"/>
          <w:sz w:val="28"/>
        </w:rPr>
        <w:t>
      4) борышкер – заңды тұлға мүлкінің меншік иесі (ол уәкілеттік берген орган), оның құрылтайшылары (қатысушылары);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оңалтуды басқарушы;</w:t>
      </w:r>
    </w:p>
    <w:p>
      <w:pPr>
        <w:spacing w:after="0"/>
        <w:ind w:left="0"/>
        <w:jc w:val="both"/>
      </w:pPr>
      <w:r>
        <w:rPr>
          <w:rFonts w:ascii="Times New Roman"/>
          <w:b w:val="false"/>
          <w:i w:val="false"/>
          <w:color w:val="000000"/>
          <w:sz w:val="28"/>
        </w:rPr>
        <w:t>
      7) уәкілетті орган;</w:t>
      </w:r>
    </w:p>
    <w:p>
      <w:pPr>
        <w:spacing w:after="0"/>
        <w:ind w:left="0"/>
        <w:jc w:val="both"/>
      </w:pPr>
      <w:r>
        <w:rPr>
          <w:rFonts w:ascii="Times New Roman"/>
          <w:b w:val="false"/>
          <w:i w:val="false"/>
          <w:color w:val="000000"/>
          <w:sz w:val="28"/>
        </w:rPr>
        <w:t>
      8) басқа да мүдделі тұлғалар оңалту рәсіміне қатысушылар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03" w:id="327"/>
    <w:p>
      <w:pPr>
        <w:spacing w:after="0"/>
        <w:ind w:left="0"/>
        <w:jc w:val="left"/>
      </w:pPr>
      <w:r>
        <w:rPr>
          <w:rFonts w:ascii="Times New Roman"/>
          <w:b/>
          <w:i w:val="false"/>
          <w:color w:val="000000"/>
        </w:rPr>
        <w:t xml:space="preserve"> 67-бап. Соттың оңалту рәсіміндегі өкілеттіктері</w:t>
      </w:r>
    </w:p>
    <w:bookmarkEnd w:id="327"/>
    <w:p>
      <w:pPr>
        <w:spacing w:after="0"/>
        <w:ind w:left="0"/>
        <w:jc w:val="both"/>
      </w:pPr>
      <w:r>
        <w:rPr>
          <w:rFonts w:ascii="Times New Roman"/>
          <w:b w:val="false"/>
          <w:i w:val="false"/>
          <w:color w:val="000000"/>
          <w:sz w:val="28"/>
        </w:rPr>
        <w:t>
      Сот оңалту рәсімінде:</w:t>
      </w:r>
    </w:p>
    <w:p>
      <w:pPr>
        <w:spacing w:after="0"/>
        <w:ind w:left="0"/>
        <w:jc w:val="both"/>
      </w:pPr>
      <w:r>
        <w:rPr>
          <w:rFonts w:ascii="Times New Roman"/>
          <w:b w:val="false"/>
          <w:i w:val="false"/>
          <w:color w:val="000000"/>
          <w:sz w:val="28"/>
        </w:rPr>
        <w:t>
      1) оңалту рәсімін қолданады және тоқтатады;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оңалту жоспарын бекітеді;</w:t>
      </w:r>
    </w:p>
    <w:p>
      <w:pPr>
        <w:spacing w:after="0"/>
        <w:ind w:left="0"/>
        <w:jc w:val="both"/>
      </w:pPr>
      <w:r>
        <w:rPr>
          <w:rFonts w:ascii="Times New Roman"/>
          <w:b w:val="false"/>
          <w:i w:val="false"/>
          <w:color w:val="000000"/>
          <w:sz w:val="28"/>
        </w:rPr>
        <w:t>
      4) оңалту жоспарына өзгерістер мен толықтыруларды бекітеді;</w:t>
      </w:r>
    </w:p>
    <w:p>
      <w:pPr>
        <w:spacing w:after="0"/>
        <w:ind w:left="0"/>
        <w:jc w:val="both"/>
      </w:pPr>
      <w:r>
        <w:rPr>
          <w:rFonts w:ascii="Times New Roman"/>
          <w:b w:val="false"/>
          <w:i w:val="false"/>
          <w:color w:val="000000"/>
          <w:sz w:val="28"/>
        </w:rPr>
        <w:t>
      5) борышкер жауапкер ретiнде әрекет ететін мүлiктiк сипаттағы даулар бойынша iсті өзiнiң іс жүргiзуiне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оңалту рәсіміне қатысушылар арасындағы дауларды шешеді.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04" w:id="328"/>
    <w:p>
      <w:pPr>
        <w:spacing w:after="0"/>
        <w:ind w:left="0"/>
        <w:jc w:val="left"/>
      </w:pPr>
      <w:r>
        <w:rPr>
          <w:rFonts w:ascii="Times New Roman"/>
          <w:b/>
          <w:i w:val="false"/>
          <w:color w:val="000000"/>
        </w:rPr>
        <w:t xml:space="preserve"> 68-бап. Оңалту рәсімін қолданудың салдары</w:t>
      </w:r>
    </w:p>
    <w:bookmarkEnd w:id="328"/>
    <w:bookmarkStart w:name="z305" w:id="329"/>
    <w:p>
      <w:pPr>
        <w:spacing w:after="0"/>
        <w:ind w:left="0"/>
        <w:jc w:val="both"/>
      </w:pPr>
      <w:r>
        <w:rPr>
          <w:rFonts w:ascii="Times New Roman"/>
          <w:b w:val="false"/>
          <w:i w:val="false"/>
          <w:color w:val="000000"/>
          <w:sz w:val="28"/>
        </w:rPr>
        <w:t>
      1. Соттың оңалту рәсімін қолдану туралы шешімі заңды күшіне енген күннен бастап мынадай салдар басталады:</w:t>
      </w:r>
    </w:p>
    <w:bookmarkEnd w:id="329"/>
    <w:p>
      <w:pPr>
        <w:spacing w:after="0"/>
        <w:ind w:left="0"/>
        <w:jc w:val="both"/>
      </w:pPr>
      <w:r>
        <w:rPr>
          <w:rFonts w:ascii="Times New Roman"/>
          <w:b w:val="false"/>
          <w:i w:val="false"/>
          <w:color w:val="000000"/>
          <w:sz w:val="28"/>
        </w:rPr>
        <w:t>
      1) кәдімгі коммерциялық операциялар шеңберінен тыс мүлікпен мәмілелер жасасуға тыйым салынады;</w:t>
      </w:r>
    </w:p>
    <w:p>
      <w:pPr>
        <w:spacing w:after="0"/>
        <w:ind w:left="0"/>
        <w:jc w:val="both"/>
      </w:pPr>
      <w:r>
        <w:rPr>
          <w:rFonts w:ascii="Times New Roman"/>
          <w:b w:val="false"/>
          <w:i w:val="false"/>
          <w:color w:val="000000"/>
          <w:sz w:val="28"/>
        </w:rPr>
        <w:t>
      2) алынған қарыздар және шығарылған облигациялар бойынша сыйақыларды есепке жазу тоқтатылады;</w:t>
      </w:r>
    </w:p>
    <w:p>
      <w:pPr>
        <w:spacing w:after="0"/>
        <w:ind w:left="0"/>
        <w:jc w:val="both"/>
      </w:pPr>
      <w:r>
        <w:rPr>
          <w:rFonts w:ascii="Times New Roman"/>
          <w:b w:val="false"/>
          <w:i w:val="false"/>
          <w:color w:val="000000"/>
          <w:sz w:val="28"/>
        </w:rPr>
        <w:t>
      3) төлеу мерзімі оңалту рәсімін қолданғаннан кейін басталған, моральдық зиянның орнын толтыру туралы талаптарды есепке алмағанда, өмiріне немесе денсаулығына зиян келтiргенi үшiн борышкер жауапты болатын азаматтарға төленетін төлемдердi қоспағанда, өз мүлкіне қатысты қабылданған соттардың шешімдерін, төрелік шешімдерді, мемлекеттік кіріс органдарының, сондай-ақ борышкер – дара кәсіпкердің, борышкер – заңды тұлға мүлкі меншік иесінің (ол уәкілеттік берген органның), құрылтайшыларының (қатысушыларының) шешімдерін орындау тоқтатыла тұрады.</w:t>
      </w:r>
    </w:p>
    <w:bookmarkStart w:name="z1159" w:id="330"/>
    <w:p>
      <w:pPr>
        <w:spacing w:after="0"/>
        <w:ind w:left="0"/>
        <w:jc w:val="both"/>
      </w:pPr>
      <w:r>
        <w:rPr>
          <w:rFonts w:ascii="Times New Roman"/>
          <w:b w:val="false"/>
          <w:i w:val="false"/>
          <w:color w:val="000000"/>
          <w:sz w:val="28"/>
        </w:rPr>
        <w:t>
      2. Оңалту жоспары бекітілгеннен кейін:</w:t>
      </w:r>
    </w:p>
    <w:bookmarkEnd w:id="330"/>
    <w:p>
      <w:pPr>
        <w:spacing w:after="0"/>
        <w:ind w:left="0"/>
        <w:jc w:val="both"/>
      </w:pPr>
      <w:r>
        <w:rPr>
          <w:rFonts w:ascii="Times New Roman"/>
          <w:b w:val="false"/>
          <w:i w:val="false"/>
          <w:color w:val="000000"/>
          <w:sz w:val="28"/>
        </w:rPr>
        <w:t xml:space="preserve">
      1) борышкерді басқаруды осы Заңның </w:t>
      </w:r>
      <w:r>
        <w:rPr>
          <w:rFonts w:ascii="Times New Roman"/>
          <w:b w:val="false"/>
          <w:i w:val="false"/>
          <w:color w:val="000000"/>
          <w:sz w:val="28"/>
        </w:rPr>
        <w:t>69-бабында</w:t>
      </w:r>
      <w:r>
        <w:rPr>
          <w:rFonts w:ascii="Times New Roman"/>
          <w:b w:val="false"/>
          <w:i w:val="false"/>
          <w:color w:val="000000"/>
          <w:sz w:val="28"/>
        </w:rPr>
        <w:t xml:space="preserve"> көзделген тәртіппен кредиторлар жиналысы айқындаған тұлға жүзеге асырады;</w:t>
      </w:r>
    </w:p>
    <w:p>
      <w:pPr>
        <w:spacing w:after="0"/>
        <w:ind w:left="0"/>
        <w:jc w:val="both"/>
      </w:pPr>
      <w:r>
        <w:rPr>
          <w:rFonts w:ascii="Times New Roman"/>
          <w:b w:val="false"/>
          <w:i w:val="false"/>
          <w:color w:val="000000"/>
          <w:sz w:val="28"/>
        </w:rPr>
        <w:t>
      2) оңалту жоспарында көзделгендерді қоспағанда, кәдімгі коммерциялық операциялар шеңберінен тыс мүлікпен мәмілелер кредиторлар жиналысының келісімімен жасалады;</w:t>
      </w:r>
    </w:p>
    <w:p>
      <w:pPr>
        <w:spacing w:after="0"/>
        <w:ind w:left="0"/>
        <w:jc w:val="both"/>
      </w:pPr>
      <w:r>
        <w:rPr>
          <w:rFonts w:ascii="Times New Roman"/>
          <w:b w:val="false"/>
          <w:i w:val="false"/>
          <w:color w:val="000000"/>
          <w:sz w:val="28"/>
        </w:rPr>
        <w:t>
      3) борышкердің өтініші және соттың оңалту жоспарын бекіту туралы заңды күшіне енген ұйғарымының көшірмесі негізінде борышкер мүлкіне салынған барлық шектеулер мен ауыртпалықтар (борышкер шоттарына қойылған инкассолық өкімдер, мүлікке тыйым салуларды және басқалар) оларды салған органдардың тиісті шешімдері қабылданбастан 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07" w:id="331"/>
    <w:p>
      <w:pPr>
        <w:spacing w:after="0"/>
        <w:ind w:left="0"/>
        <w:jc w:val="left"/>
      </w:pPr>
      <w:r>
        <w:rPr>
          <w:rFonts w:ascii="Times New Roman"/>
          <w:b/>
          <w:i w:val="false"/>
          <w:color w:val="000000"/>
        </w:rPr>
        <w:t xml:space="preserve"> 69-бап. Оңалту рәсімінде борышкерді басқару</w:t>
      </w:r>
    </w:p>
    <w:bookmarkEnd w:id="331"/>
    <w:bookmarkStart w:name="z308" w:id="332"/>
    <w:p>
      <w:pPr>
        <w:spacing w:after="0"/>
        <w:ind w:left="0"/>
        <w:jc w:val="both"/>
      </w:pPr>
      <w:r>
        <w:rPr>
          <w:rFonts w:ascii="Times New Roman"/>
          <w:b w:val="false"/>
          <w:i w:val="false"/>
          <w:color w:val="000000"/>
          <w:sz w:val="28"/>
        </w:rPr>
        <w:t>
      1. Оңалту рәсімінде борышкерді басқаруды кредиторлар жиналысының шешімі бойынша :</w:t>
      </w:r>
    </w:p>
    <w:bookmarkEnd w:id="332"/>
    <w:p>
      <w:pPr>
        <w:spacing w:after="0"/>
        <w:ind w:left="0"/>
        <w:jc w:val="both"/>
      </w:pPr>
      <w:r>
        <w:rPr>
          <w:rFonts w:ascii="Times New Roman"/>
          <w:b w:val="false"/>
          <w:i w:val="false"/>
          <w:color w:val="000000"/>
          <w:sz w:val="28"/>
        </w:rPr>
        <w:t>
      1) борышкер – дара кәсіпкер не борышкер – заңды тұлға мүлкінің меншік иесі, құрылтайшысы (қатысушысы) уәкілеттік берген орган немесе тұлға;</w:t>
      </w:r>
    </w:p>
    <w:p>
      <w:pPr>
        <w:spacing w:after="0"/>
        <w:ind w:left="0"/>
        <w:jc w:val="both"/>
      </w:pPr>
      <w:r>
        <w:rPr>
          <w:rFonts w:ascii="Times New Roman"/>
          <w:b w:val="false"/>
          <w:i w:val="false"/>
          <w:color w:val="000000"/>
          <w:sz w:val="28"/>
        </w:rPr>
        <w:t>
      2) оңалтуды басқарушы жүзеге асыруға құқылы.</w:t>
      </w:r>
    </w:p>
    <w:p>
      <w:pPr>
        <w:spacing w:after="0"/>
        <w:ind w:left="0"/>
        <w:jc w:val="both"/>
      </w:pPr>
      <w:r>
        <w:rPr>
          <w:rFonts w:ascii="Times New Roman"/>
          <w:b w:val="false"/>
          <w:i w:val="false"/>
          <w:color w:val="000000"/>
          <w:sz w:val="28"/>
        </w:rPr>
        <w:t>
      Осы Заңның мақсаттары үшін дара кәсіпкерді оңалту рәсімінде борышкерді басқару деп оның істерін және мүлкін басқару түсініледі.</w:t>
      </w:r>
    </w:p>
    <w:bookmarkStart w:name="z1160" w:id="333"/>
    <w:p>
      <w:pPr>
        <w:spacing w:after="0"/>
        <w:ind w:left="0"/>
        <w:jc w:val="both"/>
      </w:pPr>
      <w:r>
        <w:rPr>
          <w:rFonts w:ascii="Times New Roman"/>
          <w:b w:val="false"/>
          <w:i w:val="false"/>
          <w:color w:val="000000"/>
          <w:sz w:val="28"/>
        </w:rPr>
        <w:t>
      2. Егер кредиторлардың алғашқы жиналысында борышкерді басқару жөніндегі өкілеттіктерді осы баптың 1-тармағының 2) тармақшасында көрсетілген тұлғаға жүктеу туралы шешім қабылданса, онда кредиторлардың алғашқы жиналысы хабарламалары әкімші қызметін жүзеге асыру құқығы бар тұлғалар хабарламаларының тізіліміне енгізілген тұлғалар арасынан оңалтуды басқарушының кандидатурасын таңдайды.</w:t>
      </w:r>
    </w:p>
    <w:bookmarkEnd w:id="333"/>
    <w:p>
      <w:pPr>
        <w:spacing w:after="0"/>
        <w:ind w:left="0"/>
        <w:jc w:val="both"/>
      </w:pPr>
      <w:r>
        <w:rPr>
          <w:rFonts w:ascii="Times New Roman"/>
          <w:b w:val="false"/>
          <w:i w:val="false"/>
          <w:color w:val="000000"/>
          <w:sz w:val="28"/>
        </w:rPr>
        <w:t>
      Оңалтуды басқарушының кандидатурасын таңдаған кезде әкімші қызметін жүзеге асыру құқығы бар тұлғалар хабарламаларының тізілімінде тұрған тұлғаларға қатысты ұсынымдарды кредиторлар жиналысы осындай тұлғалардың кәсіптік бірлестіктерінен алуы мүмкін.</w:t>
      </w:r>
    </w:p>
    <w:p>
      <w:pPr>
        <w:spacing w:after="0"/>
        <w:ind w:left="0"/>
        <w:jc w:val="both"/>
      </w:pPr>
      <w:r>
        <w:rPr>
          <w:rFonts w:ascii="Times New Roman"/>
          <w:b w:val="false"/>
          <w:i w:val="false"/>
          <w:color w:val="000000"/>
          <w:sz w:val="28"/>
        </w:rPr>
        <w:t>
      Кредиторлардың алғашқы жиналысы оңалтуды басқарушы сайланған күннен бастап үш жұмыс күнінен кешіктірмей уәкілетті органға оның кандидатурасы ұсынылғанға дейін мұндай оңалтуды басқарушыны хабардар етуге міндетті.</w:t>
      </w:r>
    </w:p>
    <w:p>
      <w:pPr>
        <w:spacing w:after="0"/>
        <w:ind w:left="0"/>
        <w:jc w:val="both"/>
      </w:pPr>
      <w:r>
        <w:rPr>
          <w:rFonts w:ascii="Times New Roman"/>
          <w:b w:val="false"/>
          <w:i w:val="false"/>
          <w:color w:val="000000"/>
          <w:sz w:val="28"/>
        </w:rPr>
        <w:t>
      Уақытша әкімші осы тармақтың бірінші бөлігінде көрсетілген шешім шығарылған күннен бастап үш жұмыс күні ішінде уәкілетті органға кредиторлар жиналысының хаттамасын ұсынуға міндетті.</w:t>
      </w:r>
    </w:p>
    <w:p>
      <w:pPr>
        <w:spacing w:after="0"/>
        <w:ind w:left="0"/>
        <w:jc w:val="both"/>
      </w:pPr>
      <w:r>
        <w:rPr>
          <w:rFonts w:ascii="Times New Roman"/>
          <w:b w:val="false"/>
          <w:i w:val="false"/>
          <w:color w:val="000000"/>
          <w:sz w:val="28"/>
        </w:rPr>
        <w:t>
      Уәкілетті орган кредиторлар жиналысының хаттамасын алған күннен бастап екі жұмыс күні ішінде кредиторлар жиналысы таңдаған кандидатураны оңалтуды басқарушы етіп тағайындауға міндетті.</w:t>
      </w:r>
    </w:p>
    <w:p>
      <w:pPr>
        <w:spacing w:after="0"/>
        <w:ind w:left="0"/>
        <w:jc w:val="both"/>
      </w:pPr>
      <w:r>
        <w:rPr>
          <w:rFonts w:ascii="Times New Roman"/>
          <w:b w:val="false"/>
          <w:i w:val="false"/>
          <w:color w:val="000000"/>
          <w:sz w:val="28"/>
        </w:rPr>
        <w:t xml:space="preserve">
      Уәкілетті орган кандидатураны осы Заңның </w:t>
      </w:r>
      <w:r>
        <w:rPr>
          <w:rFonts w:ascii="Times New Roman"/>
          <w:b w:val="false"/>
          <w:i w:val="false"/>
          <w:color w:val="000000"/>
          <w:sz w:val="28"/>
        </w:rPr>
        <w:t>12-бабы</w:t>
      </w:r>
      <w:r>
        <w:rPr>
          <w:rFonts w:ascii="Times New Roman"/>
          <w:b w:val="false"/>
          <w:i w:val="false"/>
          <w:color w:val="000000"/>
          <w:sz w:val="28"/>
        </w:rPr>
        <w:t xml:space="preserve"> 5-тармағының бірінші бөлігі негізінде оңалтуды басқарушы етіп тағайындауға кедергі келтіретін мән-жайларды анықтаған кезде уәкілетті орган анықталған күннен бастап бес жұмыс күні ішінде кредиторлар жиналысына оңалтуды басқарушының кандидатурасын тағайындаудан уәжді бас тартуды не осы Заңның </w:t>
      </w:r>
      <w:r>
        <w:rPr>
          <w:rFonts w:ascii="Times New Roman"/>
          <w:b w:val="false"/>
          <w:i w:val="false"/>
          <w:color w:val="000000"/>
          <w:sz w:val="28"/>
        </w:rPr>
        <w:t>12-бабы</w:t>
      </w:r>
      <w:r>
        <w:rPr>
          <w:rFonts w:ascii="Times New Roman"/>
          <w:b w:val="false"/>
          <w:i w:val="false"/>
          <w:color w:val="000000"/>
          <w:sz w:val="28"/>
        </w:rPr>
        <w:t xml:space="preserve"> 8-тармағының 3) тармақшасы негізінде әкімші қызметін жүзеге асыру құқығы бар тұлғалар хабарламаларының тізілімінен оңалтуды басқарушының хабарламасын алып тастау туралы хабар жіберуге міндетті.</w:t>
      </w:r>
    </w:p>
    <w:p>
      <w:pPr>
        <w:spacing w:after="0"/>
        <w:ind w:left="0"/>
        <w:jc w:val="both"/>
      </w:pPr>
      <w:r>
        <w:rPr>
          <w:rFonts w:ascii="Times New Roman"/>
          <w:b w:val="false"/>
          <w:i w:val="false"/>
          <w:color w:val="000000"/>
          <w:sz w:val="28"/>
        </w:rPr>
        <w:t>
      Уәкілетті орган ұсынылған кандидатураны тағайындаудан бас тартқан кезде кредиторлар жиналысы оңалтуды басқарушы етіп тағайындау үшін басқа кандидатураны ұсынуға міндетті.</w:t>
      </w:r>
    </w:p>
    <w:bookmarkStart w:name="z1161" w:id="334"/>
    <w:p>
      <w:pPr>
        <w:spacing w:after="0"/>
        <w:ind w:left="0"/>
        <w:jc w:val="both"/>
      </w:pPr>
      <w:r>
        <w:rPr>
          <w:rFonts w:ascii="Times New Roman"/>
          <w:b w:val="false"/>
          <w:i w:val="false"/>
          <w:color w:val="000000"/>
          <w:sz w:val="28"/>
        </w:rPr>
        <w:t>
      3. Оңалту рәсімі барысында кредиторлар жиналысы борышкерді басқару жөніндегі өкілеттіктерді жүктеу туралы шешімді:</w:t>
      </w:r>
    </w:p>
    <w:bookmarkEnd w:id="334"/>
    <w:p>
      <w:pPr>
        <w:spacing w:after="0"/>
        <w:ind w:left="0"/>
        <w:jc w:val="both"/>
      </w:pPr>
      <w:r>
        <w:rPr>
          <w:rFonts w:ascii="Times New Roman"/>
          <w:b w:val="false"/>
          <w:i w:val="false"/>
          <w:color w:val="000000"/>
          <w:sz w:val="28"/>
        </w:rPr>
        <w:t>
      1) борышкерді басқару жөніндегі өкілеттіктерді оңалтуды басқарушыға жүктей отырып, борышкер – дара кәсіпкерді не борышкер – заңды тұлға мүлкінің меншік иесі, құрылтайшысы (қатысушысы) уәкілеттік берген органды немесе тұлғаны мұндай өкілеттіктерді орындаудан шеттету;</w:t>
      </w:r>
    </w:p>
    <w:p>
      <w:pPr>
        <w:spacing w:after="0"/>
        <w:ind w:left="0"/>
        <w:jc w:val="both"/>
      </w:pPr>
      <w:r>
        <w:rPr>
          <w:rFonts w:ascii="Times New Roman"/>
          <w:b w:val="false"/>
          <w:i w:val="false"/>
          <w:color w:val="000000"/>
          <w:sz w:val="28"/>
        </w:rPr>
        <w:t>
      2) борышкерді басқару жөніндегі өкілеттіктерді борышкер – дара кәсіпкерге не борышкер – заңды тұлға мүлкінің меншік иесі, құрылтайшысы (қатысушысы) уәкілеттік берген органға немесе тұлғаға жүктей отырып, оңалтуды басқарушыны мұндай өкілеттіктерді орындаудан шеттету жолымен бір рет өзгертуге құқылы.</w:t>
      </w:r>
    </w:p>
    <w:p>
      <w:pPr>
        <w:spacing w:after="0"/>
        <w:ind w:left="0"/>
        <w:jc w:val="both"/>
      </w:pPr>
      <w:r>
        <w:rPr>
          <w:rFonts w:ascii="Times New Roman"/>
          <w:b w:val="false"/>
          <w:i w:val="false"/>
          <w:color w:val="000000"/>
          <w:sz w:val="28"/>
        </w:rPr>
        <w:t>
      Кредиторлар жиналысы осы тармақтың бірінші бөлігінің 1) тармақшасында көзделген шешімді қабылдаған кезде кредиторлар жиналысы осы баптың 2-тармағында көзделген тәртіппен оңалтуды басқарушының кандидатурасын таңдауды жүзеге асырады.</w:t>
      </w:r>
    </w:p>
    <w:p>
      <w:pPr>
        <w:spacing w:after="0"/>
        <w:ind w:left="0"/>
        <w:jc w:val="both"/>
      </w:pPr>
      <w:r>
        <w:rPr>
          <w:rFonts w:ascii="Times New Roman"/>
          <w:b w:val="false"/>
          <w:i w:val="false"/>
          <w:color w:val="000000"/>
          <w:sz w:val="28"/>
        </w:rPr>
        <w:t>
      Кредиторлар комитеті осы тармақтың бірінші бөлігінде көрсетілген шешім шығарылған күннен бастап үш жұмыс күні ішінде уәкілетті органға кредиторлар жиналысының хаттамасын ұсынуға міндетті.</w:t>
      </w:r>
    </w:p>
    <w:bookmarkStart w:name="z1162" w:id="335"/>
    <w:p>
      <w:pPr>
        <w:spacing w:after="0"/>
        <w:ind w:left="0"/>
        <w:jc w:val="both"/>
      </w:pPr>
      <w:r>
        <w:rPr>
          <w:rFonts w:ascii="Times New Roman"/>
          <w:b w:val="false"/>
          <w:i w:val="false"/>
          <w:color w:val="000000"/>
          <w:sz w:val="28"/>
        </w:rPr>
        <w:t>
      4. Кредиторлар жиналысының күн тәртібіне борышкерді басқару жөніндегі өкілеттіктерді борышкер – дара кәсіпкерге не борышкер – заңды тұлға мүлкінің меншік иесі, құрылтайшысы (қатысушысы) уәкілеттік берген органға немесе тұлғаға жүктей отырып, оңалтуды басқарушыны мұндай өкілеттіктерді орындаудан шеттету туралы мәселе енгізілген кезде кредиторлар комитеті кредиторлар жиналысы өткізілгенге дейін он жұмыс күні бұрын борышкер – дара кәсіпкерді, борышкер – заңды тұлға мүлкінің меншік иесін (ол уәкілеттік берген органды), құрылтайшысын (қатысушысын) осындай мәселенің қаралатыны туралы хабардар етеді.</w:t>
      </w:r>
    </w:p>
    <w:bookmarkEnd w:id="335"/>
    <w:p>
      <w:pPr>
        <w:spacing w:after="0"/>
        <w:ind w:left="0"/>
        <w:jc w:val="both"/>
      </w:pPr>
      <w:r>
        <w:rPr>
          <w:rFonts w:ascii="Times New Roman"/>
          <w:b w:val="false"/>
          <w:i w:val="false"/>
          <w:color w:val="000000"/>
          <w:sz w:val="28"/>
        </w:rPr>
        <w:t>
      Кредиторлар жиналысы осы баптың 3-тармағы бірінші бөлігінің 2) тармақшасында көрсетілген шешімді қабылдаған жағдайда, борышкер – заңды тұлға мүлкінің меншік иесі (ол уәкілеттік берген орган) немесе құрылтайшысы (қатысушысы) кредиторлар жиналысының отырысы өткізілген күннен бастап екі жұмыс күні ішінде борышкерді басқару жөніндегі өкілеттіктер жүктелген орган немесе тұлға туралы құжаттарды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13" w:id="336"/>
    <w:p>
      <w:pPr>
        <w:spacing w:after="0"/>
        <w:ind w:left="0"/>
        <w:jc w:val="left"/>
      </w:pPr>
      <w:r>
        <w:rPr>
          <w:rFonts w:ascii="Times New Roman"/>
          <w:b/>
          <w:i w:val="false"/>
          <w:color w:val="000000"/>
        </w:rPr>
        <w:t xml:space="preserve"> 70-бап. Уақытша әкімшінің өкілеттіктері</w:t>
      </w:r>
    </w:p>
    <w:bookmarkEnd w:id="336"/>
    <w:bookmarkStart w:name="z314" w:id="337"/>
    <w:p>
      <w:pPr>
        <w:spacing w:after="0"/>
        <w:ind w:left="0"/>
        <w:jc w:val="both"/>
      </w:pPr>
      <w:r>
        <w:rPr>
          <w:rFonts w:ascii="Times New Roman"/>
          <w:b w:val="false"/>
          <w:i w:val="false"/>
          <w:color w:val="000000"/>
          <w:sz w:val="28"/>
        </w:rPr>
        <w:t>
      1. Уақытша әкімші кредиторлардан мәлімделген талаптардың негізі мен сомасын растайтын құжаттарды сұратуға құқылы.</w:t>
      </w:r>
    </w:p>
    <w:bookmarkEnd w:id="337"/>
    <w:bookmarkStart w:name="z315" w:id="338"/>
    <w:p>
      <w:pPr>
        <w:spacing w:after="0"/>
        <w:ind w:left="0"/>
        <w:jc w:val="both"/>
      </w:pPr>
      <w:r>
        <w:rPr>
          <w:rFonts w:ascii="Times New Roman"/>
          <w:b w:val="false"/>
          <w:i w:val="false"/>
          <w:color w:val="000000"/>
          <w:sz w:val="28"/>
        </w:rPr>
        <w:t>
      2. Уақытша әкімші:</w:t>
      </w:r>
    </w:p>
    <w:bookmarkEnd w:id="338"/>
    <w:p>
      <w:pPr>
        <w:spacing w:after="0"/>
        <w:ind w:left="0"/>
        <w:jc w:val="both"/>
      </w:pPr>
      <w:r>
        <w:rPr>
          <w:rFonts w:ascii="Times New Roman"/>
          <w:b w:val="false"/>
          <w:i w:val="false"/>
          <w:color w:val="000000"/>
          <w:sz w:val="28"/>
        </w:rPr>
        <w:t>
      1) қаржылық орнықтылық туралы қорытынды жасау мақсатында бухгалтерлік есепке алу мен қаржылық есептілік құжаттары негізінде борышкердің қаржылық жағдайы туралы мәліметтер жинауды жүзеге асыруға;</w:t>
      </w:r>
    </w:p>
    <w:p>
      <w:pPr>
        <w:spacing w:after="0"/>
        <w:ind w:left="0"/>
        <w:jc w:val="both"/>
      </w:pPr>
      <w:r>
        <w:rPr>
          <w:rFonts w:ascii="Times New Roman"/>
          <w:b w:val="false"/>
          <w:i w:val="false"/>
          <w:color w:val="000000"/>
          <w:sz w:val="28"/>
        </w:rPr>
        <w:t>
      2) үлгілік нысанға сәйкес борышкердің қаржылық орнықтылығы туралы қорытындыны сотқа ұсынуға;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5)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кредиторлардың алғашқы жиналысының өткізілу орны мен күні туралы барлық кредиторларға хабарлауға;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7-1) кредиторлардың алғашқы жиналысын ұйымдастыруға және өткізуге;</w:t>
      </w:r>
    </w:p>
    <w:p>
      <w:pPr>
        <w:spacing w:after="0"/>
        <w:ind w:left="0"/>
        <w:jc w:val="both"/>
      </w:pPr>
      <w:r>
        <w:rPr>
          <w:rFonts w:ascii="Times New Roman"/>
          <w:b w:val="false"/>
          <w:i w:val="false"/>
          <w:color w:val="000000"/>
          <w:sz w:val="28"/>
        </w:rPr>
        <w:t>
      8) осы Заңға және Қазақстан Республикасының заңнамасына сәйкес өзге де өкілеттіктерді орындауға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70-бапқа өзгерістер енгізілді - ҚР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16" w:id="339"/>
    <w:p>
      <w:pPr>
        <w:spacing w:after="0"/>
        <w:ind w:left="0"/>
        <w:jc w:val="left"/>
      </w:pPr>
      <w:r>
        <w:rPr>
          <w:rFonts w:ascii="Times New Roman"/>
          <w:b/>
          <w:i w:val="false"/>
          <w:color w:val="000000"/>
        </w:rPr>
        <w:t xml:space="preserve"> 71-бап. Оңалтуды басқарушының өкiлеттiгi</w:t>
      </w:r>
    </w:p>
    <w:bookmarkEnd w:id="339"/>
    <w:bookmarkStart w:name="z317" w:id="340"/>
    <w:p>
      <w:pPr>
        <w:spacing w:after="0"/>
        <w:ind w:left="0"/>
        <w:jc w:val="both"/>
      </w:pPr>
      <w:r>
        <w:rPr>
          <w:rFonts w:ascii="Times New Roman"/>
          <w:b w:val="false"/>
          <w:i w:val="false"/>
          <w:color w:val="000000"/>
          <w:sz w:val="28"/>
        </w:rPr>
        <w:t>
      1. Оңалтуды басқарушы:</w:t>
      </w:r>
    </w:p>
    <w:bookmarkEnd w:id="340"/>
    <w:p>
      <w:pPr>
        <w:spacing w:after="0"/>
        <w:ind w:left="0"/>
        <w:jc w:val="both"/>
      </w:pPr>
      <w:r>
        <w:rPr>
          <w:rFonts w:ascii="Times New Roman"/>
          <w:b w:val="false"/>
          <w:i w:val="false"/>
          <w:color w:val="000000"/>
          <w:sz w:val="28"/>
        </w:rPr>
        <w:t>
      1) ұйымдардан, мемлекеттік органдардан және олардың лауазымды адамдарынан борышкер туралы ақпаратты сұратуға және алуға;</w:t>
      </w:r>
    </w:p>
    <w:p>
      <w:pPr>
        <w:spacing w:after="0"/>
        <w:ind w:left="0"/>
        <w:jc w:val="both"/>
      </w:pPr>
      <w:r>
        <w:rPr>
          <w:rFonts w:ascii="Times New Roman"/>
          <w:b w:val="false"/>
          <w:i w:val="false"/>
          <w:color w:val="000000"/>
          <w:sz w:val="28"/>
        </w:rPr>
        <w:t>
      2) кредиторлар жиналысының келісімімен кәдімгі коммерциялық операциялар шеңберінен тыс мәмілелер жасауға;</w:t>
      </w:r>
    </w:p>
    <w:p>
      <w:pPr>
        <w:spacing w:after="0"/>
        <w:ind w:left="0"/>
        <w:jc w:val="both"/>
      </w:pPr>
      <w:r>
        <w:rPr>
          <w:rFonts w:ascii="Times New Roman"/>
          <w:b w:val="false"/>
          <w:i w:val="false"/>
          <w:color w:val="000000"/>
          <w:sz w:val="28"/>
        </w:rPr>
        <w:t>
      3) кредиторлар жиналысының келісімімен борышкердің шығыстарын, оның ішінде борышкер жұмыскерлерінің еңбегіне ақы төлеуге арналған шығыстарын ұлғайтуға алып келетін шешімдер қабылдауға;</w:t>
      </w:r>
    </w:p>
    <w:p>
      <w:pPr>
        <w:spacing w:after="0"/>
        <w:ind w:left="0"/>
        <w:jc w:val="both"/>
      </w:pPr>
      <w:r>
        <w:rPr>
          <w:rFonts w:ascii="Times New Roman"/>
          <w:b w:val="false"/>
          <w:i w:val="false"/>
          <w:color w:val="000000"/>
          <w:sz w:val="28"/>
        </w:rPr>
        <w:t>
      4) кредиторлардан мәлімделген талаптардың негізі мен сомасын растайтын құжаттарды сұратуға;</w:t>
      </w:r>
    </w:p>
    <w:p>
      <w:pPr>
        <w:spacing w:after="0"/>
        <w:ind w:left="0"/>
        <w:jc w:val="both"/>
      </w:pPr>
      <w:r>
        <w:rPr>
          <w:rFonts w:ascii="Times New Roman"/>
          <w:b w:val="false"/>
          <w:i w:val="false"/>
          <w:color w:val="000000"/>
          <w:sz w:val="28"/>
        </w:rPr>
        <w:t>
      5) ақпараттық жүйені қолдана отырып, Қазақстан Республикасының оңалту және банкроттық туралы заңнамасымен реттелетін қатынастарға қатысуға;</w:t>
      </w:r>
    </w:p>
    <w:p>
      <w:pPr>
        <w:spacing w:after="0"/>
        <w:ind w:left="0"/>
        <w:jc w:val="both"/>
      </w:pPr>
      <w:r>
        <w:rPr>
          <w:rFonts w:ascii="Times New Roman"/>
          <w:b w:val="false"/>
          <w:i w:val="false"/>
          <w:color w:val="000000"/>
          <w:sz w:val="28"/>
        </w:rPr>
        <w:t>
      6) Қазақстан Республикасының заңнамасында айқындалған тәртіппен кредиторлар жиналысы мен кредиторлар комитетінің, уәкілетті органның әрекеттеріне шағым жасауға құқылы.</w:t>
      </w:r>
    </w:p>
    <w:bookmarkStart w:name="z1163" w:id="341"/>
    <w:p>
      <w:pPr>
        <w:spacing w:after="0"/>
        <w:ind w:left="0"/>
        <w:jc w:val="both"/>
      </w:pPr>
      <w:r>
        <w:rPr>
          <w:rFonts w:ascii="Times New Roman"/>
          <w:b w:val="false"/>
          <w:i w:val="false"/>
          <w:color w:val="000000"/>
          <w:sz w:val="28"/>
        </w:rPr>
        <w:t>
      2. Оңалтуды басқарушы тағайындалған күннен бастап және соттың оңалту жоспарын бекіту туралы ұйғарымы заңды күшіне енгенге дейін оңалтуды басқарушы:</w:t>
      </w:r>
    </w:p>
    <w:bookmarkEnd w:id="341"/>
    <w:p>
      <w:pPr>
        <w:spacing w:after="0"/>
        <w:ind w:left="0"/>
        <w:jc w:val="both"/>
      </w:pPr>
      <w:r>
        <w:rPr>
          <w:rFonts w:ascii="Times New Roman"/>
          <w:b w:val="false"/>
          <w:i w:val="false"/>
          <w:color w:val="000000"/>
          <w:sz w:val="28"/>
        </w:rPr>
        <w:t>
      1) кредиторлар талаптарының тізілімін жүргізуге;</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25-бабының</w:t>
      </w:r>
      <w:r>
        <w:rPr>
          <w:rFonts w:ascii="Times New Roman"/>
          <w:b w:val="false"/>
          <w:i w:val="false"/>
          <w:color w:val="000000"/>
          <w:sz w:val="28"/>
        </w:rPr>
        <w:t xml:space="preserve"> 1-тармағында белгіленген әрекеттерді жасауға;</w:t>
      </w:r>
    </w:p>
    <w:p>
      <w:pPr>
        <w:spacing w:after="0"/>
        <w:ind w:left="0"/>
        <w:jc w:val="both"/>
      </w:pPr>
      <w:r>
        <w:rPr>
          <w:rFonts w:ascii="Times New Roman"/>
          <w:b w:val="false"/>
          <w:i w:val="false"/>
          <w:color w:val="000000"/>
          <w:sz w:val="28"/>
        </w:rPr>
        <w:t xml:space="preserve">
      3) оңалту рәсімін тоқтату туралы өтінішпен осы Заңның </w:t>
      </w:r>
      <w:r>
        <w:rPr>
          <w:rFonts w:ascii="Times New Roman"/>
          <w:b w:val="false"/>
          <w:i w:val="false"/>
          <w:color w:val="000000"/>
          <w:sz w:val="28"/>
        </w:rPr>
        <w:t>82-бабының</w:t>
      </w:r>
      <w:r>
        <w:rPr>
          <w:rFonts w:ascii="Times New Roman"/>
          <w:b w:val="false"/>
          <w:i w:val="false"/>
          <w:color w:val="000000"/>
          <w:sz w:val="28"/>
        </w:rPr>
        <w:t xml:space="preserve"> 2-тармағында көзделген негіздердің бірі басталған күннен бастап үш жұмыс күні ішінде сотқа жүгінуге;</w:t>
      </w:r>
    </w:p>
    <w:p>
      <w:pPr>
        <w:spacing w:after="0"/>
        <w:ind w:left="0"/>
        <w:jc w:val="both"/>
      </w:pPr>
      <w:r>
        <w:rPr>
          <w:rFonts w:ascii="Times New Roman"/>
          <w:b w:val="false"/>
          <w:i w:val="false"/>
          <w:color w:val="000000"/>
          <w:sz w:val="28"/>
        </w:rPr>
        <w:t>
      4) осы Заңда және Қазақстан Республикасының заңнамасында көзделген өзге де міндеттерді орындауға міндетті.</w:t>
      </w:r>
    </w:p>
    <w:bookmarkStart w:name="z1164" w:id="342"/>
    <w:p>
      <w:pPr>
        <w:spacing w:after="0"/>
        <w:ind w:left="0"/>
        <w:jc w:val="both"/>
      </w:pPr>
      <w:r>
        <w:rPr>
          <w:rFonts w:ascii="Times New Roman"/>
          <w:b w:val="false"/>
          <w:i w:val="false"/>
          <w:color w:val="000000"/>
          <w:sz w:val="28"/>
        </w:rPr>
        <w:t>
      3. Соттың оңалту жоспарын бекіту туралы ұйғарымы заңды күшіне енгеннен кейін оңалтуды басқарушы:</w:t>
      </w:r>
    </w:p>
    <w:bookmarkEnd w:id="342"/>
    <w:p>
      <w:pPr>
        <w:spacing w:after="0"/>
        <w:ind w:left="0"/>
        <w:jc w:val="both"/>
      </w:pPr>
      <w:r>
        <w:rPr>
          <w:rFonts w:ascii="Times New Roman"/>
          <w:b w:val="false"/>
          <w:i w:val="false"/>
          <w:color w:val="000000"/>
          <w:sz w:val="28"/>
        </w:rPr>
        <w:t>
      1) борышкер мүлкін басқаруға қабылдауға және борышкер мүлкін қорғау мен бақылауды қамтамасыз етуге;</w:t>
      </w:r>
    </w:p>
    <w:p>
      <w:pPr>
        <w:spacing w:after="0"/>
        <w:ind w:left="0"/>
        <w:jc w:val="both"/>
      </w:pPr>
      <w:r>
        <w:rPr>
          <w:rFonts w:ascii="Times New Roman"/>
          <w:b w:val="false"/>
          <w:i w:val="false"/>
          <w:color w:val="000000"/>
          <w:sz w:val="28"/>
        </w:rPr>
        <w:t>
      2) оңалту жоспарының орындалуын қамтамасыз етуге;</w:t>
      </w:r>
    </w:p>
    <w:p>
      <w:pPr>
        <w:spacing w:after="0"/>
        <w:ind w:left="0"/>
        <w:jc w:val="both"/>
      </w:pPr>
      <w:r>
        <w:rPr>
          <w:rFonts w:ascii="Times New Roman"/>
          <w:b w:val="false"/>
          <w:i w:val="false"/>
          <w:color w:val="000000"/>
          <w:sz w:val="28"/>
        </w:rPr>
        <w:t>
      3) кредиторлар талаптарының тізілімін жүргізуге;</w:t>
      </w:r>
    </w:p>
    <w:p>
      <w:pPr>
        <w:spacing w:after="0"/>
        <w:ind w:left="0"/>
        <w:jc w:val="both"/>
      </w:pPr>
      <w:r>
        <w:rPr>
          <w:rFonts w:ascii="Times New Roman"/>
          <w:b w:val="false"/>
          <w:i w:val="false"/>
          <w:color w:val="000000"/>
          <w:sz w:val="28"/>
        </w:rPr>
        <w:t>
      4) оңалту жоспарына өзгерістер мен толықтырулар енгізу туралы өтінішхатты кредиторлар жиналысында келісілгеннен кейін бес жұмыс күнінен кешіктірмей сотқа жіберуге;</w:t>
      </w:r>
    </w:p>
    <w:p>
      <w:pPr>
        <w:spacing w:after="0"/>
        <w:ind w:left="0"/>
        <w:jc w:val="both"/>
      </w:pPr>
      <w:r>
        <w:rPr>
          <w:rFonts w:ascii="Times New Roman"/>
          <w:b w:val="false"/>
          <w:i w:val="false"/>
          <w:color w:val="000000"/>
          <w:sz w:val="28"/>
        </w:rPr>
        <w:t xml:space="preserve">
      5) кредиторлар комитетінің мүшелеріне осы Заңның </w:t>
      </w:r>
      <w:r>
        <w:rPr>
          <w:rFonts w:ascii="Times New Roman"/>
          <w:b w:val="false"/>
          <w:i w:val="false"/>
          <w:color w:val="000000"/>
          <w:sz w:val="28"/>
        </w:rPr>
        <w:t>27-бабының</w:t>
      </w:r>
      <w:r>
        <w:rPr>
          <w:rFonts w:ascii="Times New Roman"/>
          <w:b w:val="false"/>
          <w:i w:val="false"/>
          <w:color w:val="000000"/>
          <w:sz w:val="28"/>
        </w:rPr>
        <w:t xml:space="preserve"> 4-тармағында белгіленген тәртіппен және мерзімдерде хабарлама жіберуге;</w:t>
      </w:r>
    </w:p>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25-бабының</w:t>
      </w:r>
      <w:r>
        <w:rPr>
          <w:rFonts w:ascii="Times New Roman"/>
          <w:b w:val="false"/>
          <w:i w:val="false"/>
          <w:color w:val="000000"/>
          <w:sz w:val="28"/>
        </w:rPr>
        <w:t xml:space="preserve"> 1-тармағында белгіленген әрекеттерді жасауға;</w:t>
      </w:r>
    </w:p>
    <w:p>
      <w:pPr>
        <w:spacing w:after="0"/>
        <w:ind w:left="0"/>
        <w:jc w:val="both"/>
      </w:pPr>
      <w:r>
        <w:rPr>
          <w:rFonts w:ascii="Times New Roman"/>
          <w:b w:val="false"/>
          <w:i w:val="false"/>
          <w:color w:val="000000"/>
          <w:sz w:val="28"/>
        </w:rPr>
        <w:t xml:space="preserve">
      7) осы Заңның </w:t>
      </w:r>
      <w:r>
        <w:rPr>
          <w:rFonts w:ascii="Times New Roman"/>
          <w:b w:val="false"/>
          <w:i w:val="false"/>
          <w:color w:val="000000"/>
          <w:sz w:val="28"/>
        </w:rPr>
        <w:t>7-бабында</w:t>
      </w:r>
      <w:r>
        <w:rPr>
          <w:rFonts w:ascii="Times New Roman"/>
          <w:b w:val="false"/>
          <w:i w:val="false"/>
          <w:color w:val="000000"/>
          <w:sz w:val="28"/>
        </w:rPr>
        <w:t xml:space="preserve"> көрсетілген мән-жайлар кезінде борышкер немесе ол уәкілеттік берген адам жасаған мәмілелерді анықтауға және сот тәртібімен, оның ішінде осындай мәмілені анықтаған кредитордың өтінішхаты бойынша оларды жарамсыз деп тану не мүлікті қайтару туралы талап қоюға;</w:t>
      </w:r>
    </w:p>
    <w:p>
      <w:pPr>
        <w:spacing w:after="0"/>
        <w:ind w:left="0"/>
        <w:jc w:val="both"/>
      </w:pPr>
      <w:r>
        <w:rPr>
          <w:rFonts w:ascii="Times New Roman"/>
          <w:b w:val="false"/>
          <w:i w:val="false"/>
          <w:color w:val="000000"/>
          <w:sz w:val="28"/>
        </w:rPr>
        <w:t>
      8) әр айдың 15-күнінен кешіктірмей алдыңғы айдағы қаржылық жағдай, жүргізілген мәмілелер туралы ақпаратты кредиторлар комитеті мүшелерінің назарына жеткізуге, кредиторлар комитетінің талабы бойынша кез келген ақпаратты беруге;</w:t>
      </w:r>
    </w:p>
    <w:p>
      <w:pPr>
        <w:spacing w:after="0"/>
        <w:ind w:left="0"/>
        <w:jc w:val="both"/>
      </w:pPr>
      <w:r>
        <w:rPr>
          <w:rFonts w:ascii="Times New Roman"/>
          <w:b w:val="false"/>
          <w:i w:val="false"/>
          <w:color w:val="000000"/>
          <w:sz w:val="28"/>
        </w:rPr>
        <w:t>
      9) уәкілетті органға оңалту рәсімінің жүзеге асырылу барысы туралы ағымдағы және сұратылатын ақпаратты уәкілетті орган белгілеген нысан бойынша, тәртіппен және мерзімдерде беруге;</w:t>
      </w:r>
    </w:p>
    <w:p>
      <w:pPr>
        <w:spacing w:after="0"/>
        <w:ind w:left="0"/>
        <w:jc w:val="both"/>
      </w:pPr>
      <w:r>
        <w:rPr>
          <w:rFonts w:ascii="Times New Roman"/>
          <w:b w:val="false"/>
          <w:i w:val="false"/>
          <w:color w:val="000000"/>
          <w:sz w:val="28"/>
        </w:rPr>
        <w:t>
      10) борышкердің кез келген кредиторына оның жазбаша сұрау салуы негізінде өз қызметінің жүзеге асырылу барысы, борышкердің қаржылық жағдайы туралы толық ақпаратты оны алған күннен бастап он жұмыс күнінен кешіктірмей беруге;</w:t>
      </w:r>
    </w:p>
    <w:p>
      <w:pPr>
        <w:spacing w:after="0"/>
        <w:ind w:left="0"/>
        <w:jc w:val="both"/>
      </w:pPr>
      <w:r>
        <w:rPr>
          <w:rFonts w:ascii="Times New Roman"/>
          <w:b w:val="false"/>
          <w:i w:val="false"/>
          <w:color w:val="000000"/>
          <w:sz w:val="28"/>
        </w:rPr>
        <w:t>
      11) бұрын оңалту рәсімінде борышкерді басқаруды борышкер – дара кәсіпкер не борышкер – заңды тұлға мүлкінің меншік иесі, құрылтайшысы (қатысушысы) уәкілеттік берген орган немесе тұлға не шеттетілген оңалтуды басқарушы жүзеге асырған жағдайларда, оңалту кезіндегі құқыққа сыйымсыз әрекеттер жасау фактілерін анықтауға;</w:t>
      </w:r>
    </w:p>
    <w:p>
      <w:pPr>
        <w:spacing w:after="0"/>
        <w:ind w:left="0"/>
        <w:jc w:val="both"/>
      </w:pPr>
      <w:r>
        <w:rPr>
          <w:rFonts w:ascii="Times New Roman"/>
          <w:b w:val="false"/>
          <w:i w:val="false"/>
          <w:color w:val="000000"/>
          <w:sz w:val="28"/>
        </w:rPr>
        <w:t>
      12) оңалтуды басқарушы шеттетілген (босатылған) жағдайда жаңадан тағайындалған оңалтуды басқарушыға соңғысы тағайындалған күннен бастап үш жұмыс күні ішінде құрылтай құжаттарын, есепке алу құжаттамасын, борышкердің мүлкіне құқық белгілейтін құжаттарды, мөрлерді (олар болған кезде), мөртабандарды, борышкерге тиесілі материалдық және өзге де құндылықтарды беруге;</w:t>
      </w:r>
    </w:p>
    <w:p>
      <w:pPr>
        <w:spacing w:after="0"/>
        <w:ind w:left="0"/>
        <w:jc w:val="both"/>
      </w:pPr>
      <w:r>
        <w:rPr>
          <w:rFonts w:ascii="Times New Roman"/>
          <w:b w:val="false"/>
          <w:i w:val="false"/>
          <w:color w:val="000000"/>
          <w:sz w:val="28"/>
        </w:rPr>
        <w:t xml:space="preserve">
      13) осы Заңның </w:t>
      </w:r>
      <w:r>
        <w:rPr>
          <w:rFonts w:ascii="Times New Roman"/>
          <w:b w:val="false"/>
          <w:i w:val="false"/>
          <w:color w:val="000000"/>
          <w:sz w:val="28"/>
        </w:rPr>
        <w:t>82-бабының</w:t>
      </w:r>
      <w:r>
        <w:rPr>
          <w:rFonts w:ascii="Times New Roman"/>
          <w:b w:val="false"/>
          <w:i w:val="false"/>
          <w:color w:val="000000"/>
          <w:sz w:val="28"/>
        </w:rPr>
        <w:t xml:space="preserve"> 1-тармағында, </w:t>
      </w:r>
      <w:r>
        <w:rPr>
          <w:rFonts w:ascii="Times New Roman"/>
          <w:b w:val="false"/>
          <w:i w:val="false"/>
          <w:color w:val="000000"/>
          <w:sz w:val="28"/>
        </w:rPr>
        <w:t>83-бабының</w:t>
      </w:r>
      <w:r>
        <w:rPr>
          <w:rFonts w:ascii="Times New Roman"/>
          <w:b w:val="false"/>
          <w:i w:val="false"/>
          <w:color w:val="000000"/>
          <w:sz w:val="28"/>
        </w:rPr>
        <w:t xml:space="preserve"> 2-тармағында көзделген жағдайларда және тәртіппен оңалту рәсімін тоқтату туралы өтінішпен сотқа жүгінуге;</w:t>
      </w:r>
    </w:p>
    <w:p>
      <w:pPr>
        <w:spacing w:after="0"/>
        <w:ind w:left="0"/>
        <w:jc w:val="both"/>
      </w:pPr>
      <w:r>
        <w:rPr>
          <w:rFonts w:ascii="Times New Roman"/>
          <w:b w:val="false"/>
          <w:i w:val="false"/>
          <w:color w:val="000000"/>
          <w:sz w:val="28"/>
        </w:rPr>
        <w:t>
      14) сот оңалту рәсімін тоқтату, борышкерді банкрот деп тану және банкроттық рәсімін қозғай отырып, оны тарату туралы шешім қабылдаған жағдайда, банкроттықты басқарушыға тағайындалған күнінен бастап үш жұмыс күні ішінде – құрылтай құжаттарын, мөрлерді (олар болған кезде), мөртабандарды, он жұмыс күні ішінде – есепке алу құжаттамасын, жиырма жұмыс күні ішінде банкротқа тиесілі материалдық және өзге де құндылықтарды беруге;</w:t>
      </w:r>
    </w:p>
    <w:p>
      <w:pPr>
        <w:spacing w:after="0"/>
        <w:ind w:left="0"/>
        <w:jc w:val="both"/>
      </w:pPr>
      <w:r>
        <w:rPr>
          <w:rFonts w:ascii="Times New Roman"/>
          <w:b w:val="false"/>
          <w:i w:val="false"/>
          <w:color w:val="000000"/>
          <w:sz w:val="28"/>
        </w:rPr>
        <w:t>
      15) осы Заңда және Қазақстан Республикасының заңнамасында көзделген өзге де міндеттерді орындауға міндетті.</w:t>
      </w:r>
    </w:p>
    <w:bookmarkStart w:name="z1165" w:id="343"/>
    <w:p>
      <w:pPr>
        <w:spacing w:after="0"/>
        <w:ind w:left="0"/>
        <w:jc w:val="both"/>
      </w:pPr>
      <w:r>
        <w:rPr>
          <w:rFonts w:ascii="Times New Roman"/>
          <w:b w:val="false"/>
          <w:i w:val="false"/>
          <w:color w:val="000000"/>
          <w:sz w:val="28"/>
        </w:rPr>
        <w:t>
      4. Егер борышкердің оңалту рәсімі қолданылғаннан кейін туындаған ақшалай міндеттемелерінің жалпы сомасы сот оңалту рәсімін қолдану туралы шешім қабылдаған күнге кредиторлық берешектің жалпы сомасының бес пайызынан асып түссе, оңалтуды басқарушы борышкердің жаңа ақшалай міндеттемелерінің туындауына алып келетін әрбір кейінгі мәмілені кредиторлар жиналысының келісімімен жасайды.</w:t>
      </w:r>
    </w:p>
    <w:bookmarkEnd w:id="3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19" w:id="344"/>
    <w:p>
      <w:pPr>
        <w:spacing w:after="0"/>
        <w:ind w:left="0"/>
        <w:jc w:val="left"/>
      </w:pPr>
      <w:r>
        <w:rPr>
          <w:rFonts w:ascii="Times New Roman"/>
          <w:b/>
          <w:i w:val="false"/>
          <w:color w:val="000000"/>
        </w:rPr>
        <w:t xml:space="preserve"> 72-бап. Оңалту рәсімінде кредиторлар талаптарының тізілімін қалыптастыру</w:t>
      </w:r>
    </w:p>
    <w:bookmarkEnd w:id="344"/>
    <w:bookmarkStart w:name="z320" w:id="345"/>
    <w:p>
      <w:pPr>
        <w:spacing w:after="0"/>
        <w:ind w:left="0"/>
        <w:jc w:val="both"/>
      </w:pPr>
      <w:r>
        <w:rPr>
          <w:rFonts w:ascii="Times New Roman"/>
          <w:b w:val="false"/>
          <w:i w:val="false"/>
          <w:color w:val="000000"/>
          <w:sz w:val="28"/>
        </w:rPr>
        <w:t>
      1. Уақытша әкімші оңалту туралы іс бойынша іс жүргізу қозғалған күннен бастап екі жұмыс күні ішінде уәкілетті органға оңалту туралы іс бойынша іс жүргізуді қозғау және кредиторлардың талаптарды мәлімдеу тәртібі туралы хабарландыруды уәкілетті органның интернет-ресурсында қазақ және орыс тілдерінде орналастыру үшін жібереді.</w:t>
      </w:r>
    </w:p>
    <w:bookmarkEnd w:id="345"/>
    <w:p>
      <w:pPr>
        <w:spacing w:after="0"/>
        <w:ind w:left="0"/>
        <w:jc w:val="both"/>
      </w:pPr>
      <w:r>
        <w:rPr>
          <w:rFonts w:ascii="Times New Roman"/>
          <w:b w:val="false"/>
          <w:i w:val="false"/>
          <w:color w:val="000000"/>
          <w:sz w:val="28"/>
        </w:rPr>
        <w:t>
      Кредиторлардың талаптарын қабылдауды уақытша әкімші борышкердің орналасқан жері бойынша не әкімші ретінде қызметін бастағаны туралы хабарламада өзі көрсеткен әкімшінің тіркелген орны бойынша жүзеге асырады.</w:t>
      </w:r>
    </w:p>
    <w:p>
      <w:pPr>
        <w:spacing w:after="0"/>
        <w:ind w:left="0"/>
        <w:jc w:val="both"/>
      </w:pPr>
      <w:r>
        <w:rPr>
          <w:rFonts w:ascii="Times New Roman"/>
          <w:b w:val="false"/>
          <w:i w:val="false"/>
          <w:color w:val="000000"/>
          <w:sz w:val="28"/>
        </w:rPr>
        <w:t>
      Уәкілетті орган хабарландыруды алған күннен бастап екі жұмыс күні ішінде оны өзінің интернет-ресурсында орналастыруға міндетті.</w:t>
      </w:r>
    </w:p>
    <w:p>
      <w:pPr>
        <w:spacing w:after="0"/>
        <w:ind w:left="0"/>
        <w:jc w:val="both"/>
      </w:pPr>
      <w:r>
        <w:rPr>
          <w:rFonts w:ascii="Times New Roman"/>
          <w:b w:val="false"/>
          <w:i w:val="false"/>
          <w:color w:val="000000"/>
          <w:sz w:val="28"/>
        </w:rPr>
        <w:t>
      Борышкердің интернет-ресурсы болған кезде көрсетілген интернет-ресурста хабарды жариялау міндетті болып табылады.</w:t>
      </w:r>
    </w:p>
    <w:bookmarkStart w:name="z1166" w:id="346"/>
    <w:p>
      <w:pPr>
        <w:spacing w:after="0"/>
        <w:ind w:left="0"/>
        <w:jc w:val="both"/>
      </w:pPr>
      <w:r>
        <w:rPr>
          <w:rFonts w:ascii="Times New Roman"/>
          <w:b w:val="false"/>
          <w:i w:val="false"/>
          <w:color w:val="000000"/>
          <w:sz w:val="28"/>
        </w:rPr>
        <w:t>
      2. Кредиторлардың борышкерге қоятын талаптарын кредиторлардың талаптарды мәлімдеу тәртібі туралы хабарландыру жарияланған күннен бастап бір ай мерзімнен кешіктірмей өздері мәлімдеуге тиіс.</w:t>
      </w:r>
    </w:p>
    <w:bookmarkEnd w:id="346"/>
    <w:p>
      <w:pPr>
        <w:spacing w:after="0"/>
        <w:ind w:left="0"/>
        <w:jc w:val="both"/>
      </w:pPr>
      <w:r>
        <w:rPr>
          <w:rFonts w:ascii="Times New Roman"/>
          <w:b w:val="false"/>
          <w:i w:val="false"/>
          <w:color w:val="000000"/>
          <w:sz w:val="28"/>
        </w:rPr>
        <w:t>
      Кредиторлардың талаптарында:</w:t>
      </w:r>
    </w:p>
    <w:p>
      <w:pPr>
        <w:spacing w:after="0"/>
        <w:ind w:left="0"/>
        <w:jc w:val="both"/>
      </w:pPr>
      <w:r>
        <w:rPr>
          <w:rFonts w:ascii="Times New Roman"/>
          <w:b w:val="false"/>
          <w:i w:val="false"/>
          <w:color w:val="000000"/>
          <w:sz w:val="28"/>
        </w:rPr>
        <w:t>
      1) талаптың сомасы туралы (негізгі борыштың, сыйақының (мүдденің), тұрақсыздық айыбы мен өзге де айыппұл санкцияларының, залалдар сомасы туралы жеке-жеке) мәліметтер қамтылуға тиіс. Талап сомасы көрсетілген талап мәлімделген күнге айқындалады;</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25-бабының</w:t>
      </w:r>
      <w:r>
        <w:rPr>
          <w:rFonts w:ascii="Times New Roman"/>
          <w:b w:val="false"/>
          <w:i w:val="false"/>
          <w:color w:val="000000"/>
          <w:sz w:val="28"/>
        </w:rPr>
        <w:t xml:space="preserve"> 1-тармағында көзделген, кредиторлар жиналысын өткізу туралы хабарлама тәсілдерінің бірін көрсету қамтылуға тиіс.</w:t>
      </w:r>
    </w:p>
    <w:p>
      <w:pPr>
        <w:spacing w:after="0"/>
        <w:ind w:left="0"/>
        <w:jc w:val="both"/>
      </w:pPr>
      <w:r>
        <w:rPr>
          <w:rFonts w:ascii="Times New Roman"/>
          <w:b w:val="false"/>
          <w:i w:val="false"/>
          <w:color w:val="000000"/>
          <w:sz w:val="28"/>
        </w:rPr>
        <w:t>
      Салыстыру үшін құжаттардың түпнұсқалары ұсыныла отырып, талаптың негізі мен сомасын растайтын құжаттардың (заңды күшіне енген сот шешімдері, шарттардың көшірмелері, борышкердің борышты мойындауы) көшірмелері талапқа қоса беріледі.</w:t>
      </w:r>
    </w:p>
    <w:p>
      <w:pPr>
        <w:spacing w:after="0"/>
        <w:ind w:left="0"/>
        <w:jc w:val="both"/>
      </w:pPr>
      <w:r>
        <w:rPr>
          <w:rFonts w:ascii="Times New Roman"/>
          <w:b w:val="false"/>
          <w:i w:val="false"/>
          <w:color w:val="000000"/>
          <w:sz w:val="28"/>
        </w:rPr>
        <w:t>
      Кредиторлар талаптың негізі мен сомасын растайтын өзге құжаттарды да ұсынуға құқылы.</w:t>
      </w:r>
    </w:p>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синдикатталған қарыз шарты негізінде кредиторлар синдикатына әрбір қатысушы бойынша жеке талаптарды мәлімдейді.</w:t>
      </w:r>
    </w:p>
    <w:p>
      <w:pPr>
        <w:spacing w:after="0"/>
        <w:ind w:left="0"/>
        <w:jc w:val="both"/>
      </w:pPr>
      <w:r>
        <w:rPr>
          <w:rFonts w:ascii="Times New Roman"/>
          <w:b w:val="false"/>
          <w:i w:val="false"/>
          <w:color w:val="000000"/>
          <w:sz w:val="28"/>
        </w:rPr>
        <w:t>
      Егер сыйақы (мүдде) және залалдар бойынша осы тармақтың екінші бөлігінің 1) тармақшасында көрсетілген талап сомасы сот оңалту рәсімін қолдану туралы шешім қабылдаған күнге өзгерсе, онда кредитор сот осындай шешім қабылдаған күннен бастап он жұмыс күні ішінде көрсетілген өзгерісті ескере отырып, өзінің талаптарын қайта мәлімдейді.</w:t>
      </w:r>
    </w:p>
    <w:p>
      <w:pPr>
        <w:spacing w:after="0"/>
        <w:ind w:left="0"/>
        <w:jc w:val="both"/>
      </w:pPr>
      <w:r>
        <w:rPr>
          <w:rFonts w:ascii="Times New Roman"/>
          <w:b w:val="false"/>
          <w:i w:val="false"/>
          <w:color w:val="000000"/>
          <w:sz w:val="28"/>
        </w:rPr>
        <w:t>
      Кредиторлардың шетел валютасында көрсетілген талаптары сот оңалту рәсімін қолдану туралы шешім қабылдаған күнге Қазақстан Республикасының Ұлттық Банкі белгілеген ресми бағам бойынша теңгемен ескеріледі.</w:t>
      </w:r>
    </w:p>
    <w:bookmarkStart w:name="z1167" w:id="347"/>
    <w:p>
      <w:pPr>
        <w:spacing w:after="0"/>
        <w:ind w:left="0"/>
        <w:jc w:val="both"/>
      </w:pPr>
      <w:r>
        <w:rPr>
          <w:rFonts w:ascii="Times New Roman"/>
          <w:b w:val="false"/>
          <w:i w:val="false"/>
          <w:color w:val="000000"/>
          <w:sz w:val="28"/>
        </w:rPr>
        <w:t>
      3. Кредитордың осы баптың 2-тармағында көрсетілген мерзімнен кешіктіріліп мәлімделген талабы кредиторлар талаптарының тізіліміне енгізіледі, бірақ мұндай кредитор бір ай мерзімде мәлімделген кредиторлар талаптары толық қанағаттандырылғанға дейін кредиторлар жиналысында дауыс беру құқығынан айырылады.</w:t>
      </w:r>
    </w:p>
    <w:bookmarkEnd w:id="347"/>
    <w:bookmarkStart w:name="z1168" w:id="348"/>
    <w:p>
      <w:pPr>
        <w:spacing w:after="0"/>
        <w:ind w:left="0"/>
        <w:jc w:val="both"/>
      </w:pPr>
      <w:r>
        <w:rPr>
          <w:rFonts w:ascii="Times New Roman"/>
          <w:b w:val="false"/>
          <w:i w:val="false"/>
          <w:color w:val="000000"/>
          <w:sz w:val="28"/>
        </w:rPr>
        <w:t>
      4. Кредиторлардың талаптарын уақытша әкімші немесе оңалтуды басқарушы олар мәлімделген күннен бастап он жұмыс күні ішінде қарауға тиіс.</w:t>
      </w:r>
    </w:p>
    <w:bookmarkEnd w:id="348"/>
    <w:p>
      <w:pPr>
        <w:spacing w:after="0"/>
        <w:ind w:left="0"/>
        <w:jc w:val="both"/>
      </w:pPr>
      <w:r>
        <w:rPr>
          <w:rFonts w:ascii="Times New Roman"/>
          <w:b w:val="false"/>
          <w:i w:val="false"/>
          <w:color w:val="000000"/>
          <w:sz w:val="28"/>
        </w:rPr>
        <w:t>
      Қарау нәтижелері бойынша танылған талаптар кредиторлар талаптарының тізіліміне енгізуге жатады.</w:t>
      </w:r>
    </w:p>
    <w:p>
      <w:pPr>
        <w:spacing w:after="0"/>
        <w:ind w:left="0"/>
        <w:jc w:val="both"/>
      </w:pPr>
      <w:r>
        <w:rPr>
          <w:rFonts w:ascii="Times New Roman"/>
          <w:b w:val="false"/>
          <w:i w:val="false"/>
          <w:color w:val="000000"/>
          <w:sz w:val="28"/>
        </w:rPr>
        <w:t>
      Кредиторлардың бұрын сотқа өздері мәлiмдеген талаптары, егер олар осы баптың 2-тармағының екінші бөлігінде көрсетілген талаптарға сәйкес келсе, кредитордың өтініші болған кезде тiзiлiмге енгiзiлуi мүмкiн.</w:t>
      </w:r>
    </w:p>
    <w:p>
      <w:pPr>
        <w:spacing w:after="0"/>
        <w:ind w:left="0"/>
        <w:jc w:val="both"/>
      </w:pPr>
      <w:r>
        <w:rPr>
          <w:rFonts w:ascii="Times New Roman"/>
          <w:b w:val="false"/>
          <w:i w:val="false"/>
          <w:color w:val="000000"/>
          <w:sz w:val="28"/>
        </w:rPr>
        <w:t xml:space="preserve">
      Кредиторлар талаптарының тізіліміне осы Заңның </w:t>
      </w:r>
      <w:r>
        <w:rPr>
          <w:rFonts w:ascii="Times New Roman"/>
          <w:b w:val="false"/>
          <w:i w:val="false"/>
          <w:color w:val="000000"/>
          <w:sz w:val="28"/>
        </w:rPr>
        <w:t>90-бабының</w:t>
      </w:r>
      <w:r>
        <w:rPr>
          <w:rFonts w:ascii="Times New Roman"/>
          <w:b w:val="false"/>
          <w:i w:val="false"/>
          <w:color w:val="000000"/>
          <w:sz w:val="28"/>
        </w:rPr>
        <w:t xml:space="preserve"> 7-тармағында көзделген талаптар енгізілмейді.</w:t>
      </w:r>
    </w:p>
    <w:bookmarkStart w:name="z1169" w:id="349"/>
    <w:p>
      <w:pPr>
        <w:spacing w:after="0"/>
        <w:ind w:left="0"/>
        <w:jc w:val="both"/>
      </w:pPr>
      <w:r>
        <w:rPr>
          <w:rFonts w:ascii="Times New Roman"/>
          <w:b w:val="false"/>
          <w:i w:val="false"/>
          <w:color w:val="000000"/>
          <w:sz w:val="28"/>
        </w:rPr>
        <w:t>
      5. Кредиторлардың оңалту рәсiміне қатысуына байланысты шығыстары орнын толтыруға жатпайды.</w:t>
      </w:r>
    </w:p>
    <w:bookmarkEnd w:id="349"/>
    <w:bookmarkStart w:name="z1170" w:id="350"/>
    <w:p>
      <w:pPr>
        <w:spacing w:after="0"/>
        <w:ind w:left="0"/>
        <w:jc w:val="both"/>
      </w:pPr>
      <w:r>
        <w:rPr>
          <w:rFonts w:ascii="Times New Roman"/>
          <w:b w:val="false"/>
          <w:i w:val="false"/>
          <w:color w:val="000000"/>
          <w:sz w:val="28"/>
        </w:rPr>
        <w:t>
      6. Кредиторлардың талаптарын қарау нәтижелері туралы (талапты толық көлемде немесе бір бөлігін тану немесе танымау себептерін көрсете отырып танымау туралы) уақытша әкімші шешім қабылданған күннен кейінгі күні әрбір кредиторды жазбаша хабардар етуге міндетті.</w:t>
      </w:r>
    </w:p>
    <w:bookmarkEnd w:id="350"/>
    <w:p>
      <w:pPr>
        <w:spacing w:after="0"/>
        <w:ind w:left="0"/>
        <w:jc w:val="both"/>
      </w:pPr>
      <w:r>
        <w:rPr>
          <w:rFonts w:ascii="Times New Roman"/>
          <w:b w:val="false"/>
          <w:i w:val="false"/>
          <w:color w:val="000000"/>
          <w:sz w:val="28"/>
        </w:rPr>
        <w:t>
      Кредитордың талабын (толық көлемде немесе бір бөлігін) тану туралы хабарламада уақытша әкімші кредиторлардың алғашқы жиналысының өткізілетін күнін, уақытын, орнын және күн тәртібін көрсетуге міндетті.</w:t>
      </w:r>
    </w:p>
    <w:p>
      <w:pPr>
        <w:spacing w:after="0"/>
        <w:ind w:left="0"/>
        <w:jc w:val="both"/>
      </w:pPr>
      <w:r>
        <w:rPr>
          <w:rFonts w:ascii="Times New Roman"/>
          <w:b w:val="false"/>
          <w:i w:val="false"/>
          <w:color w:val="000000"/>
          <w:sz w:val="28"/>
        </w:rPr>
        <w:t>
      Уақытша әкімшінің шешімімен келіспеген кезде кредитор уақытша әкімшінің хабарламасын алған күннен бастап он жұмыс күні ішінде оңалту туралы істі қарайтын сотта оған шағым жасауға құқылы.</w:t>
      </w:r>
    </w:p>
    <w:bookmarkStart w:name="z1171" w:id="351"/>
    <w:p>
      <w:pPr>
        <w:spacing w:after="0"/>
        <w:ind w:left="0"/>
        <w:jc w:val="both"/>
      </w:pPr>
      <w:r>
        <w:rPr>
          <w:rFonts w:ascii="Times New Roman"/>
          <w:b w:val="false"/>
          <w:i w:val="false"/>
          <w:color w:val="000000"/>
          <w:sz w:val="28"/>
        </w:rPr>
        <w:t>
      7. Уақытша әкімші тағайындалған күнінен бастап екі айдан кешіктірілмейтін мерзімде кредиторлар талаптарының тізілімін, сондай-ақ талаптары танылмаған кредиторлардың тізбесін уәкілетті орган белгілеген тәртіппен, мерзімдерде және нысан бойынша қалыптастыруға және уәкілетті органның интернет-ресурсында орналастыру үшін қазақ және орыс тілдерінде уәкілетті органға жіберуге міндетті.</w:t>
      </w:r>
    </w:p>
    <w:bookmarkEnd w:id="351"/>
    <w:p>
      <w:pPr>
        <w:spacing w:after="0"/>
        <w:ind w:left="0"/>
        <w:jc w:val="both"/>
      </w:pPr>
      <w:r>
        <w:rPr>
          <w:rFonts w:ascii="Times New Roman"/>
          <w:b w:val="false"/>
          <w:i w:val="false"/>
          <w:color w:val="000000"/>
          <w:sz w:val="28"/>
        </w:rPr>
        <w:t>
      Уәкілетті орган уақытша әкімшіден кредиторлар талаптарының тізілімін алған күннен бастап екі жұмыс күнінен кешіктірмей оны өзінің интернет-ресурсында орналастыруға міндетті.</w:t>
      </w:r>
    </w:p>
    <w:p>
      <w:pPr>
        <w:spacing w:after="0"/>
        <w:ind w:left="0"/>
        <w:jc w:val="both"/>
      </w:pPr>
      <w:r>
        <w:rPr>
          <w:rFonts w:ascii="Times New Roman"/>
          <w:b w:val="false"/>
          <w:i w:val="false"/>
          <w:color w:val="000000"/>
          <w:sz w:val="28"/>
        </w:rPr>
        <w:t>
      Қалыптастырылған кредиторлар талаптарының тізіліміне өзгерістер мен толықтырулар уәкілетті орган айқындаған тәртіппен енгізіледі.</w:t>
      </w:r>
    </w:p>
    <w:bookmarkStart w:name="z1172" w:id="352"/>
    <w:p>
      <w:pPr>
        <w:spacing w:after="0"/>
        <w:ind w:left="0"/>
        <w:jc w:val="both"/>
      </w:pPr>
      <w:r>
        <w:rPr>
          <w:rFonts w:ascii="Times New Roman"/>
          <w:b w:val="false"/>
          <w:i w:val="false"/>
          <w:color w:val="000000"/>
          <w:sz w:val="28"/>
        </w:rPr>
        <w:t>
      8. Кредитор кредиторлар талаптарының тізілімі жарияланған күннен бастап жиырма жұмыс күні ішінде басқа кредиторлар талаптарының мөлшері мен негіздеріне шағым жасауға құқылы.</w:t>
      </w:r>
    </w:p>
    <w:bookmarkEnd w:id="3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27" w:id="353"/>
    <w:p>
      <w:pPr>
        <w:spacing w:after="0"/>
        <w:ind w:left="0"/>
        <w:jc w:val="left"/>
      </w:pPr>
      <w:r>
        <w:rPr>
          <w:rFonts w:ascii="Times New Roman"/>
          <w:b/>
          <w:i w:val="false"/>
          <w:color w:val="000000"/>
        </w:rPr>
        <w:t xml:space="preserve"> 73-бап. Оңалту жоспары және оны бекіту тәртібі</w:t>
      </w:r>
    </w:p>
    <w:bookmarkEnd w:id="353"/>
    <w:bookmarkStart w:name="z328" w:id="354"/>
    <w:p>
      <w:pPr>
        <w:spacing w:after="0"/>
        <w:ind w:left="0"/>
        <w:jc w:val="both"/>
      </w:pPr>
      <w:r>
        <w:rPr>
          <w:rFonts w:ascii="Times New Roman"/>
          <w:b w:val="false"/>
          <w:i w:val="false"/>
          <w:color w:val="000000"/>
          <w:sz w:val="28"/>
        </w:rPr>
        <w:t xml:space="preserve">
      1. Оңалту жоспарында борышкердің төлем қабілеттілігін қалпына келтіру жөніндегі нақты іс-шаралар (оңалту шаралары) және осы Заңның </w:t>
      </w:r>
      <w:r>
        <w:rPr>
          <w:rFonts w:ascii="Times New Roman"/>
          <w:b w:val="false"/>
          <w:i w:val="false"/>
          <w:color w:val="000000"/>
          <w:sz w:val="28"/>
        </w:rPr>
        <w:t>77-бабының</w:t>
      </w:r>
      <w:r>
        <w:rPr>
          <w:rFonts w:ascii="Times New Roman"/>
          <w:b w:val="false"/>
          <w:i w:val="false"/>
          <w:color w:val="000000"/>
          <w:sz w:val="28"/>
        </w:rPr>
        <w:t xml:space="preserve"> 2-тармағында көрсетілген кредиторлар талаптарын қанағаттандыру графигі қамтылуға тиіс.</w:t>
      </w:r>
    </w:p>
    <w:bookmarkEnd w:id="354"/>
    <w:p>
      <w:pPr>
        <w:spacing w:after="0"/>
        <w:ind w:left="0"/>
        <w:jc w:val="both"/>
      </w:pPr>
      <w:r>
        <w:rPr>
          <w:rFonts w:ascii="Times New Roman"/>
          <w:b w:val="false"/>
          <w:i w:val="false"/>
          <w:color w:val="000000"/>
          <w:sz w:val="28"/>
        </w:rPr>
        <w:t>
      Оңалту жоспарының үлгілік нысанын уәкілетті орган бекітеді.</w:t>
      </w:r>
    </w:p>
    <w:p>
      <w:pPr>
        <w:spacing w:after="0"/>
        <w:ind w:left="0"/>
        <w:jc w:val="both"/>
      </w:pPr>
      <w:r>
        <w:rPr>
          <w:rFonts w:ascii="Times New Roman"/>
          <w:b w:val="false"/>
          <w:i w:val="false"/>
          <w:color w:val="000000"/>
          <w:sz w:val="28"/>
        </w:rPr>
        <w:t>
      Табиғи монополиялар субъектілері болып табылатын не Қазақстан Республикасының экономикасы үшін маңызды стратегиялық мәні бар, азаматтардың өміріне, денсаулығына, ұлттық қауіпсіздікке немесе қоршаған ортаға әсер ете алатын ұйымдардың және дара кәсіпкерлердің оңалту жоспары – тиісті орталық атқарушы органмен, Қазақстан Республикасы Ұлттық қауіпсіздік комитетінің тиісті аумақтық органымен, ал қала құраушы заңды тұлғалардың оңалту жоспары – облыстың, республикалық маңызы бар қаланың және астананың тиісті жергілікті атқарушы органымен келісіледі.</w:t>
      </w:r>
    </w:p>
    <w:p>
      <w:pPr>
        <w:spacing w:after="0"/>
        <w:ind w:left="0"/>
        <w:jc w:val="both"/>
      </w:pPr>
      <w:r>
        <w:rPr>
          <w:rFonts w:ascii="Times New Roman"/>
          <w:b w:val="false"/>
          <w:i w:val="false"/>
          <w:color w:val="000000"/>
          <w:sz w:val="28"/>
        </w:rPr>
        <w:t>
      Ұсынылған оңалту жоспарын осы тармақтың үшінші бөлігінде көрсетілген келісетін мемлекеттік органдар келіп түскен күнінен бастап он жұмыс күні ішінде қарайды.</w:t>
      </w:r>
    </w:p>
    <w:bookmarkStart w:name="z329" w:id="355"/>
    <w:p>
      <w:pPr>
        <w:spacing w:after="0"/>
        <w:ind w:left="0"/>
        <w:jc w:val="both"/>
      </w:pPr>
      <w:r>
        <w:rPr>
          <w:rFonts w:ascii="Times New Roman"/>
          <w:b w:val="false"/>
          <w:i w:val="false"/>
          <w:color w:val="000000"/>
          <w:sz w:val="28"/>
        </w:rPr>
        <w:t>
      2. Оңалту жоспарын борышкер оңалту рәсімін қолдану туралы шешім заңды күшіне енген күннен бастап үш ай ішінде кредиторлармен және оңалтуды басқарушымен бірлесіп әзірлеуге тиіс.</w:t>
      </w:r>
    </w:p>
    <w:bookmarkEnd w:id="355"/>
    <w:p>
      <w:pPr>
        <w:spacing w:after="0"/>
        <w:ind w:left="0"/>
        <w:jc w:val="both"/>
      </w:pPr>
      <w:r>
        <w:rPr>
          <w:rFonts w:ascii="Times New Roman"/>
          <w:b w:val="false"/>
          <w:i w:val="false"/>
          <w:color w:val="000000"/>
          <w:sz w:val="28"/>
        </w:rPr>
        <w:t>
      Әзірленген оңалту жоспары бір кезектегі кредиторлар талаптарын қанағаттандырудың тең шарттарын көздеуге тиіс.</w:t>
      </w:r>
    </w:p>
    <w:bookmarkStart w:name="z330" w:id="356"/>
    <w:p>
      <w:pPr>
        <w:spacing w:after="0"/>
        <w:ind w:left="0"/>
        <w:jc w:val="both"/>
      </w:pPr>
      <w:r>
        <w:rPr>
          <w:rFonts w:ascii="Times New Roman"/>
          <w:b w:val="false"/>
          <w:i w:val="false"/>
          <w:color w:val="000000"/>
          <w:sz w:val="28"/>
        </w:rPr>
        <w:t>
      3. Оңалту жоспарын іске асыру мерзімі бес жылдан аспауға тиіс.</w:t>
      </w:r>
    </w:p>
    <w:bookmarkEnd w:id="356"/>
    <w:bookmarkStart w:name="z331" w:id="357"/>
    <w:p>
      <w:pPr>
        <w:spacing w:after="0"/>
        <w:ind w:left="0"/>
        <w:jc w:val="both"/>
      </w:pPr>
      <w:r>
        <w:rPr>
          <w:rFonts w:ascii="Times New Roman"/>
          <w:b w:val="false"/>
          <w:i w:val="false"/>
          <w:color w:val="000000"/>
          <w:sz w:val="28"/>
        </w:rPr>
        <w:t>
      4. Оңалту шаралары санацияны, электрондық аукцион өткізу жолымен мүлікті сатуды, қаржы лизингін, борышкердің талап ету құқықтарын басқаға беруді, факторингті, реверсивті факторингті, борыштың бір бөлігін кешіруді, өсімпұлдар мен айыппұлдарды есептен шығаруды, борыштарды акцияларға алмастыруды, бітімгершілік келісімін жасасуды және басқаларды қоса алғанда, борышкердің төлем қабілеттілігін қалпына келтіруге бағытталған кез келген ұйымдастырушылық-шаруашылық, техникалық, қаржы-экономикалық, құқықтық және Қазақстан Республикасының заңнамасына қайшы келмейтiн өзге де іс-шараларды қамтуы мүмкін.</w:t>
      </w:r>
    </w:p>
    <w:bookmarkEnd w:id="357"/>
    <w:p>
      <w:pPr>
        <w:spacing w:after="0"/>
        <w:ind w:left="0"/>
        <w:jc w:val="both"/>
      </w:pPr>
      <w:r>
        <w:rPr>
          <w:rFonts w:ascii="Times New Roman"/>
          <w:b w:val="false"/>
          <w:i w:val="false"/>
          <w:color w:val="000000"/>
          <w:sz w:val="28"/>
        </w:rPr>
        <w:t>
      Осы Заңның мақсаттары үшін қаржы лизингі деп өзіне қатысты оңалту рәсімі қолданылған борышкер, лизинг беруші және лизинг нысанасын сатушы арасында жасалған үшжақты шарт түсініледі, мұнда лизинг беруші сатушыдан меншікке сатып алынған және шартта келісілген лизинг нысанасын борышкерге белгілі бір төлемақыға және белгілі бір шарттарда кемінде үш жыл мерзімге уақытша иеленуге және пайдалануға беруге міндеттенеді.</w:t>
      </w:r>
    </w:p>
    <w:bookmarkStart w:name="z332" w:id="358"/>
    <w:p>
      <w:pPr>
        <w:spacing w:after="0"/>
        <w:ind w:left="0"/>
        <w:jc w:val="both"/>
      </w:pPr>
      <w:r>
        <w:rPr>
          <w:rFonts w:ascii="Times New Roman"/>
          <w:b w:val="false"/>
          <w:i w:val="false"/>
          <w:color w:val="000000"/>
          <w:sz w:val="28"/>
        </w:rPr>
        <w:t>
      5. Егер оңалту жоспарында ақша көзі ретінде қарыздар (микрокредиттер) алу қамтылса, оңалту жоспарына қарыз (микрокредит) алуға шарт қоса беріледі.</w:t>
      </w:r>
    </w:p>
    <w:bookmarkEnd w:id="3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5" w:id="359"/>
    <w:p>
      <w:pPr>
        <w:spacing w:after="0"/>
        <w:ind w:left="0"/>
        <w:jc w:val="both"/>
      </w:pPr>
      <w:r>
        <w:rPr>
          <w:rFonts w:ascii="Times New Roman"/>
          <w:b w:val="false"/>
          <w:i w:val="false"/>
          <w:color w:val="000000"/>
          <w:sz w:val="28"/>
        </w:rPr>
        <w:t>
      8. Табиғи монополиялар субъектiлерi болып табылатын не Қазақстан Республикасының экономикасы үшiн маңызды стратегиялық мәнi бар, азаматтардың өмiрiне, денсаулығына, ұлттық қауiпсiздiкке немесе қоршаған ортаға әсер ете алатын ұйымдардың оңалту жоспары – тиісті орталық атқарушы органмен, Қазақстан Республикасы Ұлттық қауiпсiздiк комитетiнiң тиiстi аумақтық органымен, ал қала құраушы заңды тұлғалар бойынша облыстың, республикалық маңызы бар қаланың және астананың тиiстi жергілікті атқарушы органымен келiсiлуге тиiс.</w:t>
      </w:r>
    </w:p>
    <w:bookmarkEnd w:id="359"/>
    <w:p>
      <w:pPr>
        <w:spacing w:after="0"/>
        <w:ind w:left="0"/>
        <w:jc w:val="both"/>
      </w:pPr>
      <w:r>
        <w:rPr>
          <w:rFonts w:ascii="Times New Roman"/>
          <w:b w:val="false"/>
          <w:i w:val="false"/>
          <w:color w:val="000000"/>
          <w:sz w:val="28"/>
        </w:rPr>
        <w:t>
      Ұсынылған оңалту жоспары он жұмыс күні ішінде қаралады.</w:t>
      </w:r>
    </w:p>
    <w:bookmarkStart w:name="z336" w:id="360"/>
    <w:p>
      <w:pPr>
        <w:spacing w:after="0"/>
        <w:ind w:left="0"/>
        <w:jc w:val="both"/>
      </w:pPr>
      <w:r>
        <w:rPr>
          <w:rFonts w:ascii="Times New Roman"/>
          <w:b w:val="false"/>
          <w:i w:val="false"/>
          <w:color w:val="000000"/>
          <w:sz w:val="28"/>
        </w:rPr>
        <w:t xml:space="preserve">
      9. Борышкер оңалту жоспарын кредиторлар жиналысы мақұлдағаннан кейін осы Заңның 59-бабы </w:t>
      </w:r>
      <w:r>
        <w:rPr>
          <w:rFonts w:ascii="Times New Roman"/>
          <w:b w:val="false"/>
          <w:i w:val="false"/>
          <w:color w:val="000000"/>
          <w:sz w:val="28"/>
        </w:rPr>
        <w:t>2-тармағының</w:t>
      </w:r>
      <w:r>
        <w:rPr>
          <w:rFonts w:ascii="Times New Roman"/>
          <w:b w:val="false"/>
          <w:i w:val="false"/>
          <w:color w:val="000000"/>
          <w:sz w:val="28"/>
        </w:rPr>
        <w:t xml:space="preserve"> 4) тармақшасында белгіленген мерзімнен кешіктірмей сотқа ұсынуға міндетті.</w:t>
      </w:r>
    </w:p>
    <w:bookmarkEnd w:id="360"/>
    <w:bookmarkStart w:name="z337" w:id="361"/>
    <w:p>
      <w:pPr>
        <w:spacing w:after="0"/>
        <w:ind w:left="0"/>
        <w:jc w:val="both"/>
      </w:pPr>
      <w:r>
        <w:rPr>
          <w:rFonts w:ascii="Times New Roman"/>
          <w:b w:val="false"/>
          <w:i w:val="false"/>
          <w:color w:val="000000"/>
          <w:sz w:val="28"/>
        </w:rPr>
        <w:t>
      10. Кредиторлар жиналысымен келісілген оңалту жоспары ұсынылған күнінен бастап жеті жұмыс күні ішінде сот ұйғарымымен бекітіледі.</w:t>
      </w:r>
    </w:p>
    <w:bookmarkEnd w:id="361"/>
    <w:bookmarkStart w:name="z338" w:id="362"/>
    <w:p>
      <w:pPr>
        <w:spacing w:after="0"/>
        <w:ind w:left="0"/>
        <w:jc w:val="both"/>
      </w:pPr>
      <w:r>
        <w:rPr>
          <w:rFonts w:ascii="Times New Roman"/>
          <w:b w:val="false"/>
          <w:i w:val="false"/>
          <w:color w:val="000000"/>
          <w:sz w:val="28"/>
        </w:rPr>
        <w:t>
      11. Сот:</w:t>
      </w:r>
    </w:p>
    <w:bookmarkEnd w:id="362"/>
    <w:p>
      <w:pPr>
        <w:spacing w:after="0"/>
        <w:ind w:left="0"/>
        <w:jc w:val="both"/>
      </w:pPr>
      <w:r>
        <w:rPr>
          <w:rFonts w:ascii="Times New Roman"/>
          <w:b w:val="false"/>
          <w:i w:val="false"/>
          <w:color w:val="000000"/>
          <w:sz w:val="28"/>
        </w:rPr>
        <w:t>
      1) егер оңалту жоспарына қарсы дауыс берген кредитор сотқа оңалту жоспарында іске асырылуы осындай кредитордың талаптарын банкроттық рәсімін қолдануға қарағанда аз көлемде қанағаттандыруға алып келетін іс-шаралардың қамтылғандығы жөнінде негіздеме ұсынған;</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26-1-бабының</w:t>
      </w:r>
      <w:r>
        <w:rPr>
          <w:rFonts w:ascii="Times New Roman"/>
          <w:b w:val="false"/>
          <w:i w:val="false"/>
          <w:color w:val="000000"/>
          <w:sz w:val="28"/>
        </w:rPr>
        <w:t xml:space="preserve"> талаптары сақталмаған жағдайларда, оңалту жоспарын бекітуден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11-1.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9" w:id="363"/>
    <w:p>
      <w:pPr>
        <w:spacing w:after="0"/>
        <w:ind w:left="0"/>
        <w:jc w:val="both"/>
      </w:pPr>
      <w:r>
        <w:rPr>
          <w:rFonts w:ascii="Times New Roman"/>
          <w:b w:val="false"/>
          <w:i w:val="false"/>
          <w:color w:val="000000"/>
          <w:sz w:val="28"/>
        </w:rPr>
        <w:t>
      12. Оңалту жоспарын бекіту туралы сот ұйғарымында:</w:t>
      </w:r>
    </w:p>
    <w:bookmarkEnd w:id="363"/>
    <w:p>
      <w:pPr>
        <w:spacing w:after="0"/>
        <w:ind w:left="0"/>
        <w:jc w:val="both"/>
      </w:pPr>
      <w:r>
        <w:rPr>
          <w:rFonts w:ascii="Times New Roman"/>
          <w:b w:val="false"/>
          <w:i w:val="false"/>
          <w:color w:val="000000"/>
          <w:sz w:val="28"/>
        </w:rPr>
        <w:t>
      1) оңалту жоспарын бекіту туралы;</w:t>
      </w:r>
    </w:p>
    <w:p>
      <w:pPr>
        <w:spacing w:after="0"/>
        <w:ind w:left="0"/>
        <w:jc w:val="both"/>
      </w:pPr>
      <w:r>
        <w:rPr>
          <w:rFonts w:ascii="Times New Roman"/>
          <w:b w:val="false"/>
          <w:i w:val="false"/>
          <w:color w:val="000000"/>
          <w:sz w:val="28"/>
        </w:rPr>
        <w:t>
      2) оңалту рәсімін аяқтау және қорытынды есеп ұсыну мерзімдері туралы;</w:t>
      </w:r>
    </w:p>
    <w:p>
      <w:pPr>
        <w:spacing w:after="0"/>
        <w:ind w:left="0"/>
        <w:jc w:val="both"/>
      </w:pPr>
      <w:r>
        <w:rPr>
          <w:rFonts w:ascii="Times New Roman"/>
          <w:b w:val="false"/>
          <w:i w:val="false"/>
          <w:color w:val="000000"/>
          <w:sz w:val="28"/>
        </w:rPr>
        <w:t>
      3) борышкерді басқару құқығының оңалтуды басқарушыға өтуі туралы;</w:t>
      </w:r>
    </w:p>
    <w:p>
      <w:pPr>
        <w:spacing w:after="0"/>
        <w:ind w:left="0"/>
        <w:jc w:val="both"/>
      </w:pPr>
      <w:r>
        <w:rPr>
          <w:rFonts w:ascii="Times New Roman"/>
          <w:b w:val="false"/>
          <w:i w:val="false"/>
          <w:color w:val="000000"/>
          <w:sz w:val="28"/>
        </w:rPr>
        <w:t>
      4) борышкердің оңалту жоспарын бекіту туралы ұйғарым шығарылған күннен бастап үш жұмыс күні ішінде – оңалтуды басқарушыға құрылтай құжаттарын, мөрлерді (олар болған кезде), мөртабандарды, он бес жұмыс күні ішінде – есепке алу құжаттамасын, екі ай ішінде материалдық және өзге де құндылықтарды беруі туралы нұсқаулар қамтылуға тиіс.</w:t>
      </w:r>
    </w:p>
    <w:p>
      <w:pPr>
        <w:spacing w:after="0"/>
        <w:ind w:left="0"/>
        <w:jc w:val="both"/>
      </w:pPr>
      <w:r>
        <w:rPr>
          <w:rFonts w:ascii="Times New Roman"/>
          <w:b w:val="false"/>
          <w:i w:val="false"/>
          <w:color w:val="000000"/>
          <w:sz w:val="28"/>
        </w:rPr>
        <w:t xml:space="preserve">
      Кредиторлар жиналысы борышкерді басқару жөніндегі өкілеттікті оңалтуды басқарушыға осы Заңның </w:t>
      </w:r>
      <w:r>
        <w:rPr>
          <w:rFonts w:ascii="Times New Roman"/>
          <w:b w:val="false"/>
          <w:i w:val="false"/>
          <w:color w:val="000000"/>
          <w:sz w:val="28"/>
        </w:rPr>
        <w:t>69-бабының</w:t>
      </w:r>
      <w:r>
        <w:rPr>
          <w:rFonts w:ascii="Times New Roman"/>
          <w:b w:val="false"/>
          <w:i w:val="false"/>
          <w:color w:val="000000"/>
          <w:sz w:val="28"/>
        </w:rPr>
        <w:t xml:space="preserve"> 2-тармағында көзделген тәртіппен жүктеген жағдайда осы тармақтың бірінші бөлігі 3) және 4) тармақшаларының ережелері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73-бапқа өзгерістер енгізілді - ҚР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0" w:id="364"/>
    <w:p>
      <w:pPr>
        <w:spacing w:after="0"/>
        <w:ind w:left="0"/>
        <w:jc w:val="left"/>
      </w:pPr>
      <w:r>
        <w:rPr>
          <w:rFonts w:ascii="Times New Roman"/>
          <w:b/>
          <w:i w:val="false"/>
          <w:color w:val="000000"/>
        </w:rPr>
        <w:t xml:space="preserve"> 74-бап. Борышкердің талап ету құқықтарын басқаға беруі</w:t>
      </w:r>
    </w:p>
    <w:bookmarkEnd w:id="364"/>
    <w:p>
      <w:pPr>
        <w:spacing w:after="0"/>
        <w:ind w:left="0"/>
        <w:jc w:val="both"/>
      </w:pPr>
      <w:r>
        <w:rPr>
          <w:rFonts w:ascii="Times New Roman"/>
          <w:b w:val="false"/>
          <w:i w:val="false"/>
          <w:color w:val="000000"/>
          <w:sz w:val="28"/>
        </w:rPr>
        <w:t>
      Оңалту жоспарында борышкердің талап ету құқықтарын Қазақстан Республикасының заңнамасына сәйкес өткізілетін электрондық аукционда сату арқылы осы талаптарды басқаға беруі көзделуі мүмкін.</w:t>
      </w:r>
    </w:p>
    <w:bookmarkStart w:name="z341" w:id="365"/>
    <w:p>
      <w:pPr>
        <w:spacing w:after="0"/>
        <w:ind w:left="0"/>
        <w:jc w:val="left"/>
      </w:pPr>
      <w:r>
        <w:rPr>
          <w:rFonts w:ascii="Times New Roman"/>
          <w:b/>
          <w:i w:val="false"/>
          <w:color w:val="000000"/>
        </w:rPr>
        <w:t xml:space="preserve"> 75-бап. Кредиторлар жиналысының оңалту рәсіміндегі өкілеттігі</w:t>
      </w:r>
    </w:p>
    <w:bookmarkEnd w:id="365"/>
    <w:p>
      <w:pPr>
        <w:spacing w:after="0"/>
        <w:ind w:left="0"/>
        <w:jc w:val="both"/>
      </w:pPr>
      <w:r>
        <w:rPr>
          <w:rFonts w:ascii="Times New Roman"/>
          <w:b w:val="false"/>
          <w:i w:val="false"/>
          <w:color w:val="ff0000"/>
          <w:sz w:val="28"/>
        </w:rPr>
        <w:t xml:space="preserve">
      Ескерту. 75-баптың тақырыбы жаңа редакцияда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342" w:id="366"/>
    <w:p>
      <w:pPr>
        <w:spacing w:after="0"/>
        <w:ind w:left="0"/>
        <w:jc w:val="both"/>
      </w:pPr>
      <w:r>
        <w:rPr>
          <w:rFonts w:ascii="Times New Roman"/>
          <w:b w:val="false"/>
          <w:i w:val="false"/>
          <w:color w:val="000000"/>
          <w:sz w:val="28"/>
        </w:rPr>
        <w:t>
      1. Кредиторлардың алғашқы жиналысын уақытша әкімші кредиторлар талаптарының тізілімі уәкілетті органның интернет-ресурсында жарияланғаннан кейін оңалту туралы істің сотта қаралу кезеңінде өткізеді.</w:t>
      </w:r>
    </w:p>
    <w:bookmarkEnd w:id="366"/>
    <w:bookmarkStart w:name="z1173" w:id="367"/>
    <w:p>
      <w:pPr>
        <w:spacing w:after="0"/>
        <w:ind w:left="0"/>
        <w:jc w:val="both"/>
      </w:pPr>
      <w:r>
        <w:rPr>
          <w:rFonts w:ascii="Times New Roman"/>
          <w:b w:val="false"/>
          <w:i w:val="false"/>
          <w:color w:val="000000"/>
          <w:sz w:val="28"/>
        </w:rPr>
        <w:t>
      1-1. Кредиторлардың алғашқы жиналысының құзыретіне:</w:t>
      </w:r>
    </w:p>
    <w:bookmarkEnd w:id="367"/>
    <w:p>
      <w:pPr>
        <w:spacing w:after="0"/>
        <w:ind w:left="0"/>
        <w:jc w:val="both"/>
      </w:pPr>
      <w:r>
        <w:rPr>
          <w:rFonts w:ascii="Times New Roman"/>
          <w:b w:val="false"/>
          <w:i w:val="false"/>
          <w:color w:val="000000"/>
          <w:sz w:val="28"/>
        </w:rPr>
        <w:t>
      1) борышкерді басқару жөніндегі өкілеттікті борышкер – дара кәсіпкерге не борышкер – заңды тұлға мүлкінің меншік иесі, құрылтайшысы (қатысушысы) уәкілеттік берген органға немесе тұлғаға жүктеу туралы шешім қабылдау;</w:t>
      </w:r>
    </w:p>
    <w:p>
      <w:pPr>
        <w:spacing w:after="0"/>
        <w:ind w:left="0"/>
        <w:jc w:val="both"/>
      </w:pPr>
      <w:r>
        <w:rPr>
          <w:rFonts w:ascii="Times New Roman"/>
          <w:b w:val="false"/>
          <w:i w:val="false"/>
          <w:color w:val="000000"/>
          <w:sz w:val="28"/>
        </w:rPr>
        <w:t>
      2) әкімші қызметін жүзеге асыру құқығы бар тұлғалар хабарламаларының тізіліміне енгізілген тұлғалар арасынан оңалтуды басқарушының кандидатурасын таңдау;</w:t>
      </w:r>
    </w:p>
    <w:p>
      <w:pPr>
        <w:spacing w:after="0"/>
        <w:ind w:left="0"/>
        <w:jc w:val="both"/>
      </w:pPr>
      <w:r>
        <w:rPr>
          <w:rFonts w:ascii="Times New Roman"/>
          <w:b w:val="false"/>
          <w:i w:val="false"/>
          <w:color w:val="000000"/>
          <w:sz w:val="28"/>
        </w:rPr>
        <w:t>
      3) борышкерді басқару жөніндегі өкілеттік жүктелген жағдайларда оңалтуды басқарушыға негізгі сыйақыны төлеу мөлшерін айқындау;</w:t>
      </w:r>
    </w:p>
    <w:p>
      <w:pPr>
        <w:spacing w:after="0"/>
        <w:ind w:left="0"/>
        <w:jc w:val="both"/>
      </w:pPr>
      <w:r>
        <w:rPr>
          <w:rFonts w:ascii="Times New Roman"/>
          <w:b w:val="false"/>
          <w:i w:val="false"/>
          <w:color w:val="000000"/>
          <w:sz w:val="28"/>
        </w:rPr>
        <w:t>
      4) борышкер – дара кәсіпкердің не борышкерді басқару жөніндегі өкілеттік борышкер – заңды тұлға мүлкінің меншік иесі, құрылтайшысы (қатысушысы) уәкілеттік берген органға немесе тұлғаға жүктелген жағдайларда, осындай органның немесе тұлғаның ақшалай сыйақысының сомасын айқындау;</w:t>
      </w:r>
    </w:p>
    <w:p>
      <w:pPr>
        <w:spacing w:after="0"/>
        <w:ind w:left="0"/>
        <w:jc w:val="both"/>
      </w:pPr>
      <w:r>
        <w:rPr>
          <w:rFonts w:ascii="Times New Roman"/>
          <w:b w:val="false"/>
          <w:i w:val="false"/>
          <w:color w:val="000000"/>
          <w:sz w:val="28"/>
        </w:rPr>
        <w:t xml:space="preserve">
      5) уақытша әкімші осы Заңның </w:t>
      </w:r>
      <w:r>
        <w:rPr>
          <w:rFonts w:ascii="Times New Roman"/>
          <w:b w:val="false"/>
          <w:i w:val="false"/>
          <w:color w:val="000000"/>
          <w:sz w:val="28"/>
        </w:rPr>
        <w:t>49-бабы</w:t>
      </w:r>
      <w:r>
        <w:rPr>
          <w:rFonts w:ascii="Times New Roman"/>
          <w:b w:val="false"/>
          <w:i w:val="false"/>
          <w:color w:val="000000"/>
          <w:sz w:val="28"/>
        </w:rPr>
        <w:t xml:space="preserve"> 4-тармағының 3) тармақшасында көзделген қаржылық орнықтылық туралы қорытындыны жасаған жағдайда оңалту рәсімін қолдануды келісу жатады.</w:t>
      </w:r>
    </w:p>
    <w:bookmarkStart w:name="z343" w:id="368"/>
    <w:p>
      <w:pPr>
        <w:spacing w:after="0"/>
        <w:ind w:left="0"/>
        <w:jc w:val="both"/>
      </w:pPr>
      <w:r>
        <w:rPr>
          <w:rFonts w:ascii="Times New Roman"/>
          <w:b w:val="false"/>
          <w:i w:val="false"/>
          <w:color w:val="000000"/>
          <w:sz w:val="28"/>
        </w:rPr>
        <w:t>
      2. Кредиторлар жиналысының құзыретіне:</w:t>
      </w:r>
    </w:p>
    <w:bookmarkEnd w:id="3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2)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кредиторлар комитеті құрамының санын айқындау және осы құрамын, кредиторлар комитетінің төрағасын бекіту;</w:t>
      </w:r>
    </w:p>
    <w:p>
      <w:pPr>
        <w:spacing w:after="0"/>
        <w:ind w:left="0"/>
        <w:jc w:val="both"/>
      </w:pPr>
      <w:r>
        <w:rPr>
          <w:rFonts w:ascii="Times New Roman"/>
          <w:b w:val="false"/>
          <w:i w:val="false"/>
          <w:color w:val="000000"/>
          <w:sz w:val="28"/>
        </w:rPr>
        <w:t>
      4) кредиторлар комитетінің құрамына өзгерістер енгізу;</w:t>
      </w:r>
    </w:p>
    <w:p>
      <w:pPr>
        <w:spacing w:after="0"/>
        <w:ind w:left="0"/>
        <w:jc w:val="both"/>
      </w:pPr>
      <w:r>
        <w:rPr>
          <w:rFonts w:ascii="Times New Roman"/>
          <w:b w:val="false"/>
          <w:i w:val="false"/>
          <w:color w:val="000000"/>
          <w:sz w:val="28"/>
        </w:rPr>
        <w:t>
      5) оңалту жоспарын келісу;</w:t>
      </w:r>
    </w:p>
    <w:p>
      <w:pPr>
        <w:spacing w:after="0"/>
        <w:ind w:left="0"/>
        <w:jc w:val="both"/>
      </w:pPr>
      <w:r>
        <w:rPr>
          <w:rFonts w:ascii="Times New Roman"/>
          <w:b w:val="false"/>
          <w:i w:val="false"/>
          <w:color w:val="000000"/>
          <w:sz w:val="28"/>
        </w:rPr>
        <w:t>
      6) оңалту жоспарына өзгерістер мен толықтыруларды келісу;</w:t>
      </w:r>
    </w:p>
    <w:p>
      <w:pPr>
        <w:spacing w:after="0"/>
        <w:ind w:left="0"/>
        <w:jc w:val="both"/>
      </w:pPr>
      <w:r>
        <w:rPr>
          <w:rFonts w:ascii="Times New Roman"/>
          <w:b w:val="false"/>
          <w:i w:val="false"/>
          <w:color w:val="000000"/>
          <w:sz w:val="28"/>
        </w:rPr>
        <w:t>
      7) оңалту рәсімінің мерзімін ұзартуға келісім беру;</w:t>
      </w:r>
    </w:p>
    <w:p>
      <w:pPr>
        <w:spacing w:after="0"/>
        <w:ind w:left="0"/>
        <w:jc w:val="both"/>
      </w:pPr>
      <w:r>
        <w:rPr>
          <w:rFonts w:ascii="Times New Roman"/>
          <w:b w:val="false"/>
          <w:i w:val="false"/>
          <w:color w:val="000000"/>
          <w:sz w:val="28"/>
        </w:rPr>
        <w:t>
      8) кредиторлар комитеті мүшелерінің оңалту рәсімінің жүзеге асырылу барысы туралы ақпаратты кредиторлардың назарына жеткізудің тәртібі мен мерзімдерін айқындау;</w:t>
      </w:r>
    </w:p>
    <w:p>
      <w:pPr>
        <w:spacing w:after="0"/>
        <w:ind w:left="0"/>
        <w:jc w:val="both"/>
      </w:pPr>
      <w:r>
        <w:rPr>
          <w:rFonts w:ascii="Times New Roman"/>
          <w:b w:val="false"/>
          <w:i w:val="false"/>
          <w:color w:val="000000"/>
          <w:sz w:val="28"/>
        </w:rPr>
        <w:t>
      9) өзге де мәмілелерді кәдімгі коммерциялық операциялар шеңберінен тыс жасалатын мәмілелер санатына жатқызу;</w:t>
      </w:r>
    </w:p>
    <w:p>
      <w:pPr>
        <w:spacing w:after="0"/>
        <w:ind w:left="0"/>
        <w:jc w:val="both"/>
      </w:pPr>
      <w:r>
        <w:rPr>
          <w:rFonts w:ascii="Times New Roman"/>
          <w:b w:val="false"/>
          <w:i w:val="false"/>
          <w:color w:val="000000"/>
          <w:sz w:val="28"/>
        </w:rPr>
        <w:t>
      10) оңалту жоспарында көзделмеген, кәдімгі коммерциялық операциялар шеңберінен тыс мәмілелерді келісу;</w:t>
      </w:r>
    </w:p>
    <w:p>
      <w:pPr>
        <w:spacing w:after="0"/>
        <w:ind w:left="0"/>
        <w:jc w:val="both"/>
      </w:pPr>
      <w:r>
        <w:rPr>
          <w:rFonts w:ascii="Times New Roman"/>
          <w:b w:val="false"/>
          <w:i w:val="false"/>
          <w:color w:val="000000"/>
          <w:sz w:val="28"/>
        </w:rPr>
        <w:t>
      10-1) қаржы лизингі шартын жасасуға келісім беру;</w:t>
      </w:r>
    </w:p>
    <w:p>
      <w:pPr>
        <w:spacing w:after="0"/>
        <w:ind w:left="0"/>
        <w:jc w:val="both"/>
      </w:pPr>
      <w:r>
        <w:rPr>
          <w:rFonts w:ascii="Times New Roman"/>
          <w:b w:val="false"/>
          <w:i w:val="false"/>
          <w:color w:val="000000"/>
          <w:sz w:val="28"/>
        </w:rPr>
        <w:t>
      11) борышкердің өндiрiп алынуы мүмкiн емес дебиторлық берешегiнiң сомасын бекiту;</w:t>
      </w:r>
    </w:p>
    <w:p>
      <w:pPr>
        <w:spacing w:after="0"/>
        <w:ind w:left="0"/>
        <w:jc w:val="both"/>
      </w:pPr>
      <w:r>
        <w:rPr>
          <w:rFonts w:ascii="Times New Roman"/>
          <w:b w:val="false"/>
          <w:i w:val="false"/>
          <w:color w:val="000000"/>
          <w:sz w:val="28"/>
        </w:rPr>
        <w:t>
      12) әкімші қызметін жүзеге асыруға құқығы бар адамдардың хабарламалары тізіліміне енгізілген тұлғалар арасынан оңалтуды басқарушының кандидатурасын таңдау;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13-1) борышкерді басқару жөніндегі өкілеттік осы Заңның 69-бабының 3-тармағында көзделген тәртіппен өзіне жүктелген жағдайларда, оңалтуды басқарушының негізгі сыйақысының мөлшерін айқындау;</w:t>
      </w:r>
    </w:p>
    <w:p>
      <w:pPr>
        <w:spacing w:after="0"/>
        <w:ind w:left="0"/>
        <w:jc w:val="both"/>
      </w:pPr>
      <w:r>
        <w:rPr>
          <w:rFonts w:ascii="Times New Roman"/>
          <w:b w:val="false"/>
          <w:i w:val="false"/>
          <w:color w:val="000000"/>
          <w:sz w:val="28"/>
        </w:rPr>
        <w:t>
      14) оңалтуды басқарушы оңалту рәсімінің мақсатына қол жеткізген жағдайда оған қосымша сыйақы мөлшерін айқындау;</w:t>
      </w:r>
    </w:p>
    <w:p>
      <w:pPr>
        <w:spacing w:after="0"/>
        <w:ind w:left="0"/>
        <w:jc w:val="both"/>
      </w:pPr>
      <w:r>
        <w:rPr>
          <w:rFonts w:ascii="Times New Roman"/>
          <w:b w:val="false"/>
          <w:i w:val="false"/>
          <w:color w:val="000000"/>
          <w:sz w:val="28"/>
        </w:rPr>
        <w:t xml:space="preserve">
      15) борышкер – дара кәсіпкердің не борышкерді басқару жөніндегі өкілеттік осы Заңның </w:t>
      </w:r>
      <w:r>
        <w:rPr>
          <w:rFonts w:ascii="Times New Roman"/>
          <w:b w:val="false"/>
          <w:i w:val="false"/>
          <w:color w:val="000000"/>
          <w:sz w:val="28"/>
        </w:rPr>
        <w:t>69-бабының</w:t>
      </w:r>
      <w:r>
        <w:rPr>
          <w:rFonts w:ascii="Times New Roman"/>
          <w:b w:val="false"/>
          <w:i w:val="false"/>
          <w:color w:val="000000"/>
          <w:sz w:val="28"/>
        </w:rPr>
        <w:t xml:space="preserve"> 3-тармағында көзделген тәртіппен борышкер – заңды тұлға мүлкінің меншік иесі, құрылтайшысы (қатысушысы) уәкілеттік берген органға немесе тұлғаға жүктелген жағдайларда, осындай органның немесе тұлғаның ақшалай сыйақысының сомасын айқындау;</w:t>
      </w:r>
    </w:p>
    <w:p>
      <w:pPr>
        <w:spacing w:after="0"/>
        <w:ind w:left="0"/>
        <w:jc w:val="both"/>
      </w:pPr>
      <w:r>
        <w:rPr>
          <w:rFonts w:ascii="Times New Roman"/>
          <w:b w:val="false"/>
          <w:i w:val="false"/>
          <w:color w:val="000000"/>
          <w:sz w:val="28"/>
        </w:rPr>
        <w:t>
      16) оңалтуды басқарушының қорытынды есебін келісу;</w:t>
      </w:r>
    </w:p>
    <w:p>
      <w:pPr>
        <w:spacing w:after="0"/>
        <w:ind w:left="0"/>
        <w:jc w:val="both"/>
      </w:pPr>
      <w:r>
        <w:rPr>
          <w:rFonts w:ascii="Times New Roman"/>
          <w:b w:val="false"/>
          <w:i w:val="false"/>
          <w:color w:val="000000"/>
          <w:sz w:val="28"/>
        </w:rPr>
        <w:t>
      16-1) кредитордың кредиторлар жиналысына қатыспауының себебін дәлелді себеп ретінде тану туралы шешім қабылдау;</w:t>
      </w:r>
    </w:p>
    <w:p>
      <w:pPr>
        <w:spacing w:after="0"/>
        <w:ind w:left="0"/>
        <w:jc w:val="both"/>
      </w:pPr>
      <w:r>
        <w:rPr>
          <w:rFonts w:ascii="Times New Roman"/>
          <w:b w:val="false"/>
          <w:i w:val="false"/>
          <w:color w:val="000000"/>
          <w:sz w:val="28"/>
        </w:rPr>
        <w:t>
      17) осы Заңда көзделген өзге де өкілеттіктер жатады.</w:t>
      </w:r>
    </w:p>
    <w:bookmarkStart w:name="z724" w:id="369"/>
    <w:p>
      <w:pPr>
        <w:spacing w:after="0"/>
        <w:ind w:left="0"/>
        <w:jc w:val="both"/>
      </w:pPr>
      <w:r>
        <w:rPr>
          <w:rFonts w:ascii="Times New Roman"/>
          <w:b w:val="false"/>
          <w:i w:val="false"/>
          <w:color w:val="000000"/>
          <w:sz w:val="28"/>
        </w:rPr>
        <w:t>
      3. Кредитор оңалту рәсімін жүргізу барысында борышкердің қаржылық жағдайы туралы ақпаратты оңалтуды басқарушыдан сұратуға құқылы.</w:t>
      </w:r>
    </w:p>
    <w:bookmarkEnd w:id="3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75-бапқа өзгерістер енгізілді - ҚР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4" w:id="370"/>
    <w:p>
      <w:pPr>
        <w:spacing w:after="0"/>
        <w:ind w:left="0"/>
        <w:jc w:val="left"/>
      </w:pPr>
      <w:r>
        <w:rPr>
          <w:rFonts w:ascii="Times New Roman"/>
          <w:b/>
          <w:i w:val="false"/>
          <w:color w:val="000000"/>
        </w:rPr>
        <w:t xml:space="preserve"> 76-бап. Кредиторлар комитетінің оңалту рәсіміндегі ерекшеліктері</w:t>
      </w:r>
    </w:p>
    <w:bookmarkEnd w:id="370"/>
    <w:p>
      <w:pPr>
        <w:spacing w:after="0"/>
        <w:ind w:left="0"/>
        <w:jc w:val="both"/>
      </w:pPr>
      <w:r>
        <w:rPr>
          <w:rFonts w:ascii="Times New Roman"/>
          <w:b w:val="false"/>
          <w:i w:val="false"/>
          <w:color w:val="000000"/>
          <w:sz w:val="28"/>
        </w:rPr>
        <w:t>
      Кредиторлар комитетi мынадай өкілеттіктерді жүзеге асырады:</w:t>
      </w:r>
    </w:p>
    <w:p>
      <w:pPr>
        <w:spacing w:after="0"/>
        <w:ind w:left="0"/>
        <w:jc w:val="both"/>
      </w:pPr>
      <w:r>
        <w:rPr>
          <w:rFonts w:ascii="Times New Roman"/>
          <w:b w:val="false"/>
          <w:i w:val="false"/>
          <w:color w:val="000000"/>
          <w:sz w:val="28"/>
        </w:rPr>
        <w:t>
      1) оңалтуды басқарушының iс-әрекеттерiн бақылауды жүзеге асыру үшiн кредиторлар комитетiнің мүшелерi арасынан кредиторлар өкiлiн сайлайды;</w:t>
      </w:r>
    </w:p>
    <w:p>
      <w:pPr>
        <w:spacing w:after="0"/>
        <w:ind w:left="0"/>
        <w:jc w:val="both"/>
      </w:pPr>
      <w:r>
        <w:rPr>
          <w:rFonts w:ascii="Times New Roman"/>
          <w:b w:val="false"/>
          <w:i w:val="false"/>
          <w:color w:val="000000"/>
          <w:sz w:val="28"/>
        </w:rPr>
        <w:t>
      2) оңалтуды басқарушыдан борышкердің қаржылық жағдайы және оңалту рәсімінің жүзеге асырылу барысы туралы ақпарат беруді талап етеді;</w:t>
      </w:r>
    </w:p>
    <w:p>
      <w:pPr>
        <w:spacing w:after="0"/>
        <w:ind w:left="0"/>
        <w:jc w:val="both"/>
      </w:pPr>
      <w:r>
        <w:rPr>
          <w:rFonts w:ascii="Times New Roman"/>
          <w:b w:val="false"/>
          <w:i w:val="false"/>
          <w:color w:val="000000"/>
          <w:sz w:val="28"/>
        </w:rPr>
        <w:t>
      3) уәкілетті органға және (немесе) сотқа оңалтуды басқарушының әрекеттеріне (әрекетсіздігіне) шағымданады;</w:t>
      </w:r>
    </w:p>
    <w:p>
      <w:pPr>
        <w:spacing w:after="0"/>
        <w:ind w:left="0"/>
        <w:jc w:val="both"/>
      </w:pPr>
      <w:r>
        <w:rPr>
          <w:rFonts w:ascii="Times New Roman"/>
          <w:b w:val="false"/>
          <w:i w:val="false"/>
          <w:color w:val="000000"/>
          <w:sz w:val="28"/>
        </w:rPr>
        <w:t>
      4) кредиторлардың талаптарын есепке жатқызу туралы шешім қабылдайды;</w:t>
      </w:r>
    </w:p>
    <w:p>
      <w:pPr>
        <w:spacing w:after="0"/>
        <w:ind w:left="0"/>
        <w:jc w:val="both"/>
      </w:pPr>
      <w:r>
        <w:rPr>
          <w:rFonts w:ascii="Times New Roman"/>
          <w:b w:val="false"/>
          <w:i w:val="false"/>
          <w:color w:val="000000"/>
          <w:sz w:val="28"/>
        </w:rPr>
        <w:t>
      4-1) дебиторлық берешекті сату немесе факторинг шартын жасасу туралы шешім қабылдайды;</w:t>
      </w:r>
    </w:p>
    <w:p>
      <w:pPr>
        <w:spacing w:after="0"/>
        <w:ind w:left="0"/>
        <w:jc w:val="both"/>
      </w:pPr>
      <w:r>
        <w:rPr>
          <w:rFonts w:ascii="Times New Roman"/>
          <w:b w:val="false"/>
          <w:i w:val="false"/>
          <w:color w:val="000000"/>
          <w:sz w:val="28"/>
        </w:rPr>
        <w:t>
      4-2) оңалтуды басқарушының реверсивті факторинг шартын жасасуына келісім береді;</w:t>
      </w:r>
    </w:p>
    <w:p>
      <w:pPr>
        <w:spacing w:after="0"/>
        <w:ind w:left="0"/>
        <w:jc w:val="both"/>
      </w:pPr>
      <w:r>
        <w:rPr>
          <w:rFonts w:ascii="Times New Roman"/>
          <w:b w:val="false"/>
          <w:i w:val="false"/>
          <w:color w:val="000000"/>
          <w:sz w:val="28"/>
        </w:rPr>
        <w:t>
      5) аудиторлық тексерудің және түгендеудің нәтижелерін назарға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оңалту жоспарында көзделгендерді қоса алғанда, борышкердің мүлкін кәдімгі коммерциялық операциялар шеңберінен тыс сату тәртібін айқындайды;</w:t>
      </w:r>
    </w:p>
    <w:p>
      <w:pPr>
        <w:spacing w:after="0"/>
        <w:ind w:left="0"/>
        <w:jc w:val="both"/>
      </w:pPr>
      <w:r>
        <w:rPr>
          <w:rFonts w:ascii="Times New Roman"/>
          <w:b w:val="false"/>
          <w:i w:val="false"/>
          <w:color w:val="000000"/>
          <w:sz w:val="28"/>
        </w:rPr>
        <w:t>
      8) оңалту рәсімін жүргізу үшін әкімшілік шығыстардың сметасын және тартылатын қызметкерлердің санын бекітеді;</w:t>
      </w:r>
    </w:p>
    <w:p>
      <w:pPr>
        <w:spacing w:after="0"/>
        <w:ind w:left="0"/>
        <w:jc w:val="both"/>
      </w:pPr>
      <w:r>
        <w:rPr>
          <w:rFonts w:ascii="Times New Roman"/>
          <w:b w:val="false"/>
          <w:i w:val="false"/>
          <w:color w:val="000000"/>
          <w:sz w:val="28"/>
        </w:rPr>
        <w:t>
      9) оңалтуды басқарушымен шарт жасасады және оны бұзады;</w:t>
      </w:r>
    </w:p>
    <w:p>
      <w:pPr>
        <w:spacing w:after="0"/>
        <w:ind w:left="0"/>
        <w:jc w:val="both"/>
      </w:pPr>
      <w:r>
        <w:rPr>
          <w:rFonts w:ascii="Times New Roman"/>
          <w:b w:val="false"/>
          <w:i w:val="false"/>
          <w:color w:val="000000"/>
          <w:sz w:val="28"/>
        </w:rPr>
        <w:t>
      10) санацияға қатысушының оңалтуды басқарушымен келісімін бекітеді;</w:t>
      </w:r>
    </w:p>
    <w:p>
      <w:pPr>
        <w:spacing w:after="0"/>
        <w:ind w:left="0"/>
        <w:jc w:val="both"/>
      </w:pPr>
      <w:r>
        <w:rPr>
          <w:rFonts w:ascii="Times New Roman"/>
          <w:b w:val="false"/>
          <w:i w:val="false"/>
          <w:color w:val="000000"/>
          <w:sz w:val="28"/>
        </w:rPr>
        <w:t>
      10-1) оңалту рәсімінде борышкерді басқару жөніндегі өкілеттік жүктелген тұлғаны шеттету мәселесі бойынша кредиторлар жиналысын ұйымдастырады;</w:t>
      </w:r>
    </w:p>
    <w:p>
      <w:pPr>
        <w:spacing w:after="0"/>
        <w:ind w:left="0"/>
        <w:jc w:val="both"/>
      </w:pPr>
      <w:r>
        <w:rPr>
          <w:rFonts w:ascii="Times New Roman"/>
          <w:b w:val="false"/>
          <w:i w:val="false"/>
          <w:color w:val="000000"/>
          <w:sz w:val="28"/>
        </w:rPr>
        <w:t xml:space="preserve">
      10-2) осы Заңның </w:t>
      </w:r>
      <w:r>
        <w:rPr>
          <w:rFonts w:ascii="Times New Roman"/>
          <w:b w:val="false"/>
          <w:i w:val="false"/>
          <w:color w:val="000000"/>
          <w:sz w:val="28"/>
        </w:rPr>
        <w:t>82-бабы</w:t>
      </w:r>
      <w:r>
        <w:rPr>
          <w:rFonts w:ascii="Times New Roman"/>
          <w:b w:val="false"/>
          <w:i w:val="false"/>
          <w:color w:val="000000"/>
          <w:sz w:val="28"/>
        </w:rPr>
        <w:t xml:space="preserve"> 1-тармағының 2) тармақшасында көзделген негіз бойынша оңалту рәсімін тоқтату мәселесі бойынша кредиторлар жиналысын ұйымдастырады;</w:t>
      </w:r>
    </w:p>
    <w:p>
      <w:pPr>
        <w:spacing w:after="0"/>
        <w:ind w:left="0"/>
        <w:jc w:val="both"/>
      </w:pPr>
      <w:r>
        <w:rPr>
          <w:rFonts w:ascii="Times New Roman"/>
          <w:b w:val="false"/>
          <w:i w:val="false"/>
          <w:color w:val="000000"/>
          <w:sz w:val="28"/>
        </w:rPr>
        <w:t>
      10-3) борышкердің қаржылық орнықтылығы туралы қорытынды жасау қажеттігі туралы шешім қабылдайды;</w:t>
      </w:r>
    </w:p>
    <w:p>
      <w:pPr>
        <w:spacing w:after="0"/>
        <w:ind w:left="0"/>
        <w:jc w:val="both"/>
      </w:pPr>
      <w:r>
        <w:rPr>
          <w:rFonts w:ascii="Times New Roman"/>
          <w:b w:val="false"/>
          <w:i w:val="false"/>
          <w:color w:val="000000"/>
          <w:sz w:val="28"/>
        </w:rPr>
        <w:t>
      11) осы Заңда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76-бапқа өзгерістер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5" w:id="371"/>
    <w:p>
      <w:pPr>
        <w:spacing w:after="0"/>
        <w:ind w:left="0"/>
        <w:jc w:val="left"/>
      </w:pPr>
      <w:r>
        <w:rPr>
          <w:rFonts w:ascii="Times New Roman"/>
          <w:b/>
          <w:i w:val="false"/>
          <w:color w:val="000000"/>
        </w:rPr>
        <w:t xml:space="preserve"> 77-бап. Борышкердің міндеттемелері бойынша есеп айырысу</w:t>
      </w:r>
    </w:p>
    <w:bookmarkEnd w:id="371"/>
    <w:p>
      <w:pPr>
        <w:spacing w:after="0"/>
        <w:ind w:left="0"/>
        <w:jc w:val="both"/>
      </w:pPr>
      <w:r>
        <w:rPr>
          <w:rFonts w:ascii="Times New Roman"/>
          <w:b w:val="false"/>
          <w:i w:val="false"/>
          <w:color w:val="ff0000"/>
          <w:sz w:val="28"/>
        </w:rPr>
        <w:t xml:space="preserve">
      Ескерту. 77-баптың тақырыбы жаңа редакцияда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346" w:id="372"/>
    <w:p>
      <w:pPr>
        <w:spacing w:after="0"/>
        <w:ind w:left="0"/>
        <w:jc w:val="both"/>
      </w:pPr>
      <w:r>
        <w:rPr>
          <w:rFonts w:ascii="Times New Roman"/>
          <w:b w:val="false"/>
          <w:i w:val="false"/>
          <w:color w:val="000000"/>
          <w:sz w:val="28"/>
        </w:rPr>
        <w:t>
      1. Соттың оңалту рәсімін қолдану туралы шешімі заңды күшіне енген күннен бастап орындалу мерзімі оңалту рәсімін жүргізу кезеңінде басталған мынадай:</w:t>
      </w:r>
    </w:p>
    <w:bookmarkEnd w:id="372"/>
    <w:p>
      <w:pPr>
        <w:spacing w:after="0"/>
        <w:ind w:left="0"/>
        <w:jc w:val="both"/>
      </w:pPr>
      <w:r>
        <w:rPr>
          <w:rFonts w:ascii="Times New Roman"/>
          <w:b w:val="false"/>
          <w:i w:val="false"/>
          <w:color w:val="000000"/>
          <w:sz w:val="28"/>
        </w:rPr>
        <w:t>
      1) моральдық зиянның орнын толтыру жөніндегі міндеттемелерді қоспағанда, өміріне немесе денсаулығына келтірілген зиянның орнын толтыру жөніндегі, сондай-ақ жалақыдан және (немесе) өзге де кірістен ұсталған алименттерді төлеу жөніндегі;</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еңбек шарты бойынша жұмыс істейтін адамдардың еңбегіне ақы төлеу және оларға өтемақылар төлеу жөніндегі, Мемлекеттік әлеуметтік сақтандыру қорына әлеуметтік аударымдарды, міндетті зейнетақы жарналарын және міндетті кәсіптік зейнетақы жарналарын, міндетті әлеуметтік медициналық сақтандыруға аударымдар және (немесе) жарналар төлеу жөніндегі, қызметтік өнертабыс, пайдалы модель, өнеркәсіптік үлгі үшін авторларға сыйақылар төлеу жөніндегі;</w:t>
      </w:r>
    </w:p>
    <w:p>
      <w:pPr>
        <w:spacing w:after="0"/>
        <w:ind w:left="0"/>
        <w:jc w:val="both"/>
      </w:pPr>
      <w:r>
        <w:rPr>
          <w:rFonts w:ascii="Times New Roman"/>
          <w:b w:val="false"/>
          <w:i w:val="false"/>
          <w:color w:val="000000"/>
          <w:sz w:val="28"/>
        </w:rPr>
        <w:t>
      3) мәмілелерден, оның ішінде борышкерді басқару жөніндегі өкілеттік жүктелген тұлға жасасқан мәмілелерден туындаған;</w:t>
      </w:r>
    </w:p>
    <w:p>
      <w:pPr>
        <w:spacing w:after="0"/>
        <w:ind w:left="0"/>
        <w:jc w:val="both"/>
      </w:pPr>
      <w:r>
        <w:rPr>
          <w:rFonts w:ascii="Times New Roman"/>
          <w:b w:val="false"/>
          <w:i w:val="false"/>
          <w:color w:val="000000"/>
          <w:sz w:val="28"/>
        </w:rPr>
        <w:t>
      4) соттың оңалту рәсімін қолдану туралы шешімі заңды күшіне енген салықтық кезеңнен кейінгі салықтық кезеңдер үшін борышкер салықтық есептілікке сәйкес есептеген, салықтық тексерулердің нәтижелері бойынша мемлекеттік кіріс органы есепке жазған салықтарды және бюджетке төленетін басқа да міндетті төлемдерді төлеу жөніндегі міндеттемелер борышкердің орындауына жатады.</w:t>
      </w:r>
    </w:p>
    <w:bookmarkStart w:name="z347" w:id="373"/>
    <w:p>
      <w:pPr>
        <w:spacing w:after="0"/>
        <w:ind w:left="0"/>
        <w:jc w:val="both"/>
      </w:pPr>
      <w:r>
        <w:rPr>
          <w:rFonts w:ascii="Times New Roman"/>
          <w:b w:val="false"/>
          <w:i w:val="false"/>
          <w:color w:val="000000"/>
          <w:sz w:val="28"/>
        </w:rPr>
        <w:t>
      2. Кредиторлардың оңалту рәсімі қолданылғанға дейін туындаған және кредиторлар талаптарының тізіліміне енгізілген талаптарын қанағаттандыру, өміріне немесе денсаулығына келтірілген зиянның орнын толтыру жөніндегі талаптарды қоспағанда, соттың оңалту жоспарын бекіту туралы ұйғарымы заңды күшіне енгеннен кейін кредиторлардың талаптарын қанағаттандыру графигіне сәйкес жүргізіледі.</w:t>
      </w:r>
    </w:p>
    <w:bookmarkEnd w:id="373"/>
    <w:p>
      <w:pPr>
        <w:spacing w:after="0"/>
        <w:ind w:left="0"/>
        <w:jc w:val="both"/>
      </w:pPr>
      <w:r>
        <w:rPr>
          <w:rFonts w:ascii="Times New Roman"/>
          <w:b w:val="false"/>
          <w:i w:val="false"/>
          <w:color w:val="000000"/>
          <w:sz w:val="28"/>
        </w:rPr>
        <w:t xml:space="preserve">
      Кредиторлардың талаптарын қанағаттандыру графигі осы Заңның </w:t>
      </w:r>
      <w:r>
        <w:rPr>
          <w:rFonts w:ascii="Times New Roman"/>
          <w:b w:val="false"/>
          <w:i w:val="false"/>
          <w:color w:val="000000"/>
          <w:sz w:val="28"/>
        </w:rPr>
        <w:t>100-бабының</w:t>
      </w:r>
      <w:r>
        <w:rPr>
          <w:rFonts w:ascii="Times New Roman"/>
          <w:b w:val="false"/>
          <w:i w:val="false"/>
          <w:color w:val="000000"/>
          <w:sz w:val="28"/>
        </w:rPr>
        <w:t xml:space="preserve"> 2, 3, 4, 5, 6 және 7-тармақтарында және </w:t>
      </w:r>
      <w:r>
        <w:rPr>
          <w:rFonts w:ascii="Times New Roman"/>
          <w:b w:val="false"/>
          <w:i w:val="false"/>
          <w:color w:val="000000"/>
          <w:sz w:val="28"/>
        </w:rPr>
        <w:t>101-бабының</w:t>
      </w:r>
      <w:r>
        <w:rPr>
          <w:rFonts w:ascii="Times New Roman"/>
          <w:b w:val="false"/>
          <w:i w:val="false"/>
          <w:color w:val="000000"/>
          <w:sz w:val="28"/>
        </w:rPr>
        <w:t xml:space="preserve"> 1-тармағында белгіленген кезектілік пен есеп айырысу қағидалары сақтала отырып жасалады.</w:t>
      </w:r>
    </w:p>
    <w:p>
      <w:pPr>
        <w:spacing w:after="0"/>
        <w:ind w:left="0"/>
        <w:jc w:val="both"/>
      </w:pPr>
      <w:r>
        <w:rPr>
          <w:rFonts w:ascii="Times New Roman"/>
          <w:b w:val="false"/>
          <w:i w:val="false"/>
          <w:color w:val="000000"/>
          <w:sz w:val="28"/>
        </w:rPr>
        <w:t>
      Өткен салықтық кезеңдер және соттың оңалту рәсімін қолдану туралы шешімі заңды күшіне енген салықтық кезең үшін салық төлеуші салық есептілігінде есептеген, сондай-ақ салықтық тексерулердің нәтижелері бойынша мемлекеттік кіріс органы есепке жазған салықтарды және бюджетке төленетін басқа да міндетті төлемдерді төлеу жөніндегі міндеттемелер туындаған кезде кредиторлар талаптарының тізіліміне және оңалту жоспарына тиісті өзгерістер мен толықтырулар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99" w:id="374"/>
    <w:p>
      <w:pPr>
        <w:spacing w:after="0"/>
        <w:ind w:left="0"/>
        <w:jc w:val="both"/>
      </w:pPr>
      <w:r>
        <w:rPr>
          <w:rFonts w:ascii="Times New Roman"/>
          <w:b w:val="false"/>
          <w:i w:val="false"/>
          <w:color w:val="000000"/>
          <w:sz w:val="28"/>
        </w:rPr>
        <w:t>
      4. Кепілді кредитор:</w:t>
      </w:r>
    </w:p>
    <w:bookmarkEnd w:id="374"/>
    <w:p>
      <w:pPr>
        <w:spacing w:after="0"/>
        <w:ind w:left="0"/>
        <w:jc w:val="both"/>
      </w:pPr>
      <w:r>
        <w:rPr>
          <w:rFonts w:ascii="Times New Roman"/>
          <w:b w:val="false"/>
          <w:i w:val="false"/>
          <w:color w:val="000000"/>
          <w:sz w:val="28"/>
        </w:rPr>
        <w:t>
      1) өзінің заңды мүдделеріне қатер төндіретін, осы Заңды бұзушылықтар анықталған;</w:t>
      </w:r>
    </w:p>
    <w:p>
      <w:pPr>
        <w:spacing w:after="0"/>
        <w:ind w:left="0"/>
        <w:jc w:val="both"/>
      </w:pPr>
      <w:r>
        <w:rPr>
          <w:rFonts w:ascii="Times New Roman"/>
          <w:b w:val="false"/>
          <w:i w:val="false"/>
          <w:color w:val="000000"/>
          <w:sz w:val="28"/>
        </w:rPr>
        <w:t>
      2) осындай кредитордың талаптарын қанағаттандыру графигі бұзылған;</w:t>
      </w:r>
    </w:p>
    <w:p>
      <w:pPr>
        <w:spacing w:after="0"/>
        <w:ind w:left="0"/>
        <w:jc w:val="both"/>
      </w:pPr>
      <w:r>
        <w:rPr>
          <w:rFonts w:ascii="Times New Roman"/>
          <w:b w:val="false"/>
          <w:i w:val="false"/>
          <w:color w:val="000000"/>
          <w:sz w:val="28"/>
        </w:rPr>
        <w:t>
      3) кепіл нысанасы болып табылатын мүлік құны өз мүдделеріне нұқсан келтіруге әкеп соғатындай төмендеген;</w:t>
      </w:r>
    </w:p>
    <w:p>
      <w:pPr>
        <w:spacing w:after="0"/>
        <w:ind w:left="0"/>
        <w:jc w:val="both"/>
      </w:pPr>
      <w:r>
        <w:rPr>
          <w:rFonts w:ascii="Times New Roman"/>
          <w:b w:val="false"/>
          <w:i w:val="false"/>
          <w:color w:val="000000"/>
          <w:sz w:val="28"/>
        </w:rPr>
        <w:t>
      4) өзінің алдындағы міндеттемелердің орындалуын қамтамасыз ету нысанасы болып табылатын мүлік борышкердің қызметін жалғастыру немесе оңалту жоспарын іске асыру үшін талап етілмеген жағдайларда, өзінің алдындағы міндеттемелердің орындалуын қамтамасыз ету нысанасы болып табылатын борышкер мүлкіне өндіріп алуды қолдану туралы сотқа жүгінуге құқылы.</w:t>
      </w:r>
    </w:p>
    <w:p>
      <w:pPr>
        <w:spacing w:after="0"/>
        <w:ind w:left="0"/>
        <w:jc w:val="both"/>
      </w:pPr>
      <w:r>
        <w:rPr>
          <w:rFonts w:ascii="Times New Roman"/>
          <w:b w:val="false"/>
          <w:i w:val="false"/>
          <w:color w:val="000000"/>
          <w:sz w:val="28"/>
        </w:rPr>
        <w:t>
      Осы тармақтың бірінші бөлігінде көзделген жағдайларда, синдикатталған қарыз туралы шартқа сәйкес қаржыландыру үлесі жиынтығында қаржыландырудың жалпы көлемінің кемінде үштен екісін құрайтын кредиторлар синдикатына қатысушылар сотқа осындай жүгіну туралы шешім қабылдаған кезде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борышкердің синдикатталған қарыз шарты бойынша міндеттеменің орындалуын қамтамасыз ету нысанасы болып табылатын мүлкіне өндіріп алуды қолдану туралы сотқа жүгінуге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77-бапқа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9" w:id="375"/>
    <w:p>
      <w:pPr>
        <w:spacing w:after="0"/>
        <w:ind w:left="0"/>
        <w:jc w:val="left"/>
      </w:pPr>
      <w:r>
        <w:rPr>
          <w:rFonts w:ascii="Times New Roman"/>
          <w:b/>
          <w:i w:val="false"/>
          <w:color w:val="000000"/>
        </w:rPr>
        <w:t xml:space="preserve"> 78-бап. Санация</w:t>
      </w:r>
    </w:p>
    <w:bookmarkEnd w:id="375"/>
    <w:bookmarkStart w:name="z350" w:id="376"/>
    <w:p>
      <w:pPr>
        <w:spacing w:after="0"/>
        <w:ind w:left="0"/>
        <w:jc w:val="both"/>
      </w:pPr>
      <w:r>
        <w:rPr>
          <w:rFonts w:ascii="Times New Roman"/>
          <w:b w:val="false"/>
          <w:i w:val="false"/>
          <w:color w:val="000000"/>
          <w:sz w:val="28"/>
        </w:rPr>
        <w:t>
      1. Егер борышкердi оңалту жоспарында оңалту шарасы ретiнде оның санациясы қамтылса, оңалту жоспарына сәйкес санацияға қатысушының борышкерге және (немесе) кредиторларға ақша аудару туралы жазбаша мiндеттемесi сомасы мен мерзiмдері көрсетіле отырып, жоспарға қоса берiлуге тиiс.</w:t>
      </w:r>
    </w:p>
    <w:bookmarkEnd w:id="376"/>
    <w:p>
      <w:pPr>
        <w:spacing w:after="0"/>
        <w:ind w:left="0"/>
        <w:jc w:val="both"/>
      </w:pPr>
      <w:r>
        <w:rPr>
          <w:rFonts w:ascii="Times New Roman"/>
          <w:b w:val="false"/>
          <w:i w:val="false"/>
          <w:color w:val="000000"/>
          <w:sz w:val="28"/>
        </w:rPr>
        <w:t>
      Дара кәсіпкер – борышкерді оңалту жоспарында санация қамтылмайды.</w:t>
      </w:r>
    </w:p>
    <w:bookmarkStart w:name="z351" w:id="377"/>
    <w:p>
      <w:pPr>
        <w:spacing w:after="0"/>
        <w:ind w:left="0"/>
        <w:jc w:val="both"/>
      </w:pPr>
      <w:r>
        <w:rPr>
          <w:rFonts w:ascii="Times New Roman"/>
          <w:b w:val="false"/>
          <w:i w:val="false"/>
          <w:color w:val="000000"/>
          <w:sz w:val="28"/>
        </w:rPr>
        <w:t xml:space="preserve">
      2. Санацияға қатысушы барлық кредиторлардың талаптарын олармен келiсiлген мерзiмде қанағаттандыруды қамтамасыз ету мiндеттемесiн өзіне қабылдай алады. Бұл жағдайда, борышкерді басқаруды санацияға қатысушы немесе ол тағайындаған тұлға оңалтуды басқарушы үшін көзделген өкілеттіктер шегінде жүзеге асырады. Осы Заңның 12-бабының </w:t>
      </w:r>
      <w:r>
        <w:rPr>
          <w:rFonts w:ascii="Times New Roman"/>
          <w:b w:val="false"/>
          <w:i w:val="false"/>
          <w:color w:val="000000"/>
          <w:sz w:val="28"/>
        </w:rPr>
        <w:t>2-тармағында</w:t>
      </w:r>
      <w:r>
        <w:rPr>
          <w:rFonts w:ascii="Times New Roman"/>
          <w:b w:val="false"/>
          <w:i w:val="false"/>
          <w:color w:val="000000"/>
          <w:sz w:val="28"/>
        </w:rPr>
        <w:t xml:space="preserve"> белгіленген талаптар санацияға қатысушыға қолданылмайды.</w:t>
      </w:r>
    </w:p>
    <w:bookmarkEnd w:id="377"/>
    <w:bookmarkStart w:name="z352" w:id="378"/>
    <w:p>
      <w:pPr>
        <w:spacing w:after="0"/>
        <w:ind w:left="0"/>
        <w:jc w:val="both"/>
      </w:pPr>
      <w:r>
        <w:rPr>
          <w:rFonts w:ascii="Times New Roman"/>
          <w:b w:val="false"/>
          <w:i w:val="false"/>
          <w:color w:val="000000"/>
          <w:sz w:val="28"/>
        </w:rPr>
        <w:t xml:space="preserve">
      3. Сот, сондай-ақ уәкілетті орган санацияға қатысушыдан оның осы баптың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2-тармақтарында</w:t>
      </w:r>
      <w:r>
        <w:rPr>
          <w:rFonts w:ascii="Times New Roman"/>
          <w:b w:val="false"/>
          <w:i w:val="false"/>
          <w:color w:val="000000"/>
          <w:sz w:val="28"/>
        </w:rPr>
        <w:t xml:space="preserve"> көзделген мiндеттемелердi орындауы мүмкiндiгiн растайтын құжаттарды талап етуге құқылы.</w:t>
      </w:r>
    </w:p>
    <w:bookmarkEnd w:id="3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53" w:id="379"/>
    <w:p>
      <w:pPr>
        <w:spacing w:after="0"/>
        <w:ind w:left="0"/>
        <w:jc w:val="left"/>
      </w:pPr>
      <w:r>
        <w:rPr>
          <w:rFonts w:ascii="Times New Roman"/>
          <w:b/>
          <w:i w:val="false"/>
          <w:color w:val="000000"/>
        </w:rPr>
        <w:t xml:space="preserve"> 79-бап. Санацияға қатысушылардың келiсiмi</w:t>
      </w:r>
    </w:p>
    <w:bookmarkEnd w:id="379"/>
    <w:p>
      <w:pPr>
        <w:spacing w:after="0"/>
        <w:ind w:left="0"/>
        <w:jc w:val="both"/>
      </w:pPr>
      <w:r>
        <w:rPr>
          <w:rFonts w:ascii="Times New Roman"/>
          <w:b w:val="false"/>
          <w:i w:val="false"/>
          <w:color w:val="000000"/>
          <w:sz w:val="28"/>
        </w:rPr>
        <w:t>
      Егер санацияға кредиторлардың талаптарын қанағаттандыруды қамтамасыз ету мiндеттемесiн өзіне қабылдаған екi және одан да көп тұлға қатысса, олар кредиторлар алдындағы жауапкершiлiктi өздерiнiң арасында бөлу, санацияға қатысудан ол басталғаннан кейiн санацияға қатысушылардың бiреуi немесе бiрнешеуi бас тартқан жағдайдағы жауаптылық, борышкерді басқаруға қатысу тәртiбi көзделетiн келiсiм жасасуға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54" w:id="380"/>
    <w:p>
      <w:pPr>
        <w:spacing w:after="0"/>
        <w:ind w:left="0"/>
        <w:jc w:val="left"/>
      </w:pPr>
      <w:r>
        <w:rPr>
          <w:rFonts w:ascii="Times New Roman"/>
          <w:b/>
          <w:i w:val="false"/>
          <w:color w:val="000000"/>
        </w:rPr>
        <w:t xml:space="preserve"> 80-бап. Санацияға қатысушылардың жауаптылығы</w:t>
      </w:r>
    </w:p>
    <w:bookmarkEnd w:id="380"/>
    <w:bookmarkStart w:name="z355" w:id="381"/>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78-бабының</w:t>
      </w:r>
      <w:r>
        <w:rPr>
          <w:rFonts w:ascii="Times New Roman"/>
          <w:b w:val="false"/>
          <w:i w:val="false"/>
          <w:color w:val="000000"/>
          <w:sz w:val="28"/>
        </w:rPr>
        <w:t xml:space="preserve"> 2-тармағында көзделген мiндеттеменi өзіне қабылдаған санацияға қатысушы, егер еңсерілмейтін күштiң әсері немесе кредиторлардың не борышкердің, борышкер мүлкi меншік иесiнiң (ол уәкілеттік берген органның) әрекеттерi нәтижесінде санация мақсаттарына қол жеткiзiлмегенiн дәлелдемесе, борышкер таратылғаннан кейiн оның өтелмеген мiндеттемелерi бойынша субсидиарлық жауаптылықта болады.</w:t>
      </w:r>
    </w:p>
    <w:bookmarkEnd w:id="381"/>
    <w:p>
      <w:pPr>
        <w:spacing w:after="0"/>
        <w:ind w:left="0"/>
        <w:jc w:val="both"/>
      </w:pPr>
      <w:r>
        <w:rPr>
          <w:rFonts w:ascii="Times New Roman"/>
          <w:b w:val="false"/>
          <w:i w:val="false"/>
          <w:color w:val="000000"/>
          <w:sz w:val="28"/>
        </w:rPr>
        <w:t>
      Егер келiсiмде өзгеше көзделмесе, санацияға екi немесе одан да көп тұлға қатысқан кезде, олар ортақ жауаптылықта болады.</w:t>
      </w:r>
    </w:p>
    <w:bookmarkStart w:name="z356" w:id="382"/>
    <w:p>
      <w:pPr>
        <w:spacing w:after="0"/>
        <w:ind w:left="0"/>
        <w:jc w:val="both"/>
      </w:pPr>
      <w:r>
        <w:rPr>
          <w:rFonts w:ascii="Times New Roman"/>
          <w:b w:val="false"/>
          <w:i w:val="false"/>
          <w:color w:val="000000"/>
          <w:sz w:val="28"/>
        </w:rPr>
        <w:t>
      2. Кредиторлардың талаптарын қанағаттандыруды қамтамасыз ету мiндеттемесін өзіне қабылдамаған санацияға қатысушының жауаптылығы кредиторлар комитетi бекiткен, қатысушының оңалтуды басқарушымен келiсiмімен айқындалады.</w:t>
      </w:r>
    </w:p>
    <w:bookmarkEnd w:id="3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57" w:id="383"/>
    <w:p>
      <w:pPr>
        <w:spacing w:after="0"/>
        <w:ind w:left="0"/>
        <w:jc w:val="left"/>
      </w:pPr>
      <w:r>
        <w:rPr>
          <w:rFonts w:ascii="Times New Roman"/>
          <w:b/>
          <w:i w:val="false"/>
          <w:color w:val="000000"/>
        </w:rPr>
        <w:t xml:space="preserve"> 81-бап. Санацияға қатысушының құқықтары</w:t>
      </w:r>
    </w:p>
    <w:bookmarkEnd w:id="383"/>
    <w:bookmarkStart w:name="z358" w:id="384"/>
    <w:p>
      <w:pPr>
        <w:spacing w:after="0"/>
        <w:ind w:left="0"/>
        <w:jc w:val="both"/>
      </w:pPr>
      <w:r>
        <w:rPr>
          <w:rFonts w:ascii="Times New Roman"/>
          <w:b w:val="false"/>
          <w:i w:val="false"/>
          <w:color w:val="000000"/>
          <w:sz w:val="28"/>
        </w:rPr>
        <w:t xml:space="preserve">
      1. Санация мақсатына қол жеткізілуіне байланысты оңалту туралы іс бойынша іс жүргізу тоқтатылған кезде осы Заңның 78-бабының </w:t>
      </w:r>
    </w:p>
    <w:bookmarkEnd w:id="38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2-тармағында</w:t>
      </w:r>
      <w:r>
        <w:rPr>
          <w:rFonts w:ascii="Times New Roman"/>
          <w:b w:val="false"/>
          <w:i w:val="false"/>
          <w:color w:val="000000"/>
          <w:sz w:val="28"/>
        </w:rPr>
        <w:t xml:space="preserve"> көзделген міндеттемені өзіне қабылдаған және борышкер мүлкінің меншік иесі болып табылмайтын қатысушы санация басталғанға дейін шаруашылық серіктестігіне қатысушылардың, акционерлік қоғам акционерлерінің жалпы жиналысы қабылдаған шешімнің негізінде өзі инвестициялаған қаражат сомасында шаруашылық серіктестігіне қатысушы, акционерлік қоғамның акционері құқығына ие болады, ал егер борышкер мемлекеттік кәсіпорын болып табылса, мүліктің меншік иесі уәкілеттік берген мемлекеттік орган шешімінің негізінде борышкер шаруашылық серіктестігі, акционерлік қоғам болып алдын ала қайта ұйымдастырылғаннан кейін санацияға қатысушы шаруашылық серіктестігіне қатысушы, акционерлік қоғамның акционері құқығына ие болады. Егер борышкер өндірістік кооператив болып табылса, кооператив мүшелерінің жалпы жиналысы шешімінің негізінде борышкер шаруашылық серіктестігі болып алдын ала қайта ұйымдастырылғаннан кейін санацияға қатысушы шаруашылық серіктестігіне қатысушы құқығына ие болады.</w:t>
      </w:r>
    </w:p>
    <w:p>
      <w:pPr>
        <w:spacing w:after="0"/>
        <w:ind w:left="0"/>
        <w:jc w:val="both"/>
      </w:pPr>
      <w:r>
        <w:rPr>
          <w:rFonts w:ascii="Times New Roman"/>
          <w:b w:val="false"/>
          <w:i w:val="false"/>
          <w:color w:val="000000"/>
          <w:sz w:val="28"/>
        </w:rPr>
        <w:t>
      Көрсетілген шешiм сотқа оңалту жоспарымен бiр мезгілде ұсынылуға тиiс.</w:t>
      </w:r>
    </w:p>
    <w:p>
      <w:pPr>
        <w:spacing w:after="0"/>
        <w:ind w:left="0"/>
        <w:jc w:val="both"/>
      </w:pPr>
      <w:r>
        <w:rPr>
          <w:rFonts w:ascii="Times New Roman"/>
          <w:b w:val="false"/>
          <w:i w:val="false"/>
          <w:color w:val="000000"/>
          <w:sz w:val="28"/>
        </w:rPr>
        <w:t>
      Мұндай жағдайда құрылған шаруашылық серiктестiгiнің жарғылық капиталының мөлшерi жарғылық капитал екi жыл ішінде белгiленген мөлшерлерге дейiн толықтырылатын жағдайда, Қазақстан Республикасының заңнамасында көзделген ең төменгi мөлшерден кем болуы мүмкiн.</w:t>
      </w:r>
    </w:p>
    <w:bookmarkStart w:name="z359" w:id="385"/>
    <w:p>
      <w:pPr>
        <w:spacing w:after="0"/>
        <w:ind w:left="0"/>
        <w:jc w:val="both"/>
      </w:pPr>
      <w:r>
        <w:rPr>
          <w:rFonts w:ascii="Times New Roman"/>
          <w:b w:val="false"/>
          <w:i w:val="false"/>
          <w:color w:val="000000"/>
          <w:sz w:val="28"/>
        </w:rPr>
        <w:t>
      2. Санацияға екi немесе одан да көп тұлға қатысқан жағдайда борышкер мүлкiндегi үлес мөлшерi олардың әрқайсысы санация мақсаты үшiн пайдаланған қаражаттың сомасына пропорционалды түрде айқындалады.</w:t>
      </w:r>
    </w:p>
    <w:bookmarkEnd w:id="385"/>
    <w:bookmarkStart w:name="z360" w:id="386"/>
    <w:p>
      <w:pPr>
        <w:spacing w:after="0"/>
        <w:ind w:left="0"/>
        <w:jc w:val="left"/>
      </w:pPr>
      <w:r>
        <w:rPr>
          <w:rFonts w:ascii="Times New Roman"/>
          <w:b/>
          <w:i w:val="false"/>
          <w:color w:val="000000"/>
        </w:rPr>
        <w:t xml:space="preserve"> 82-бап. Оңалту рәсiмiн тоқтату</w:t>
      </w:r>
    </w:p>
    <w:bookmarkEnd w:id="386"/>
    <w:bookmarkStart w:name="z361" w:id="387"/>
    <w:p>
      <w:pPr>
        <w:spacing w:after="0"/>
        <w:ind w:left="0"/>
        <w:jc w:val="both"/>
      </w:pPr>
      <w:r>
        <w:rPr>
          <w:rFonts w:ascii="Times New Roman"/>
          <w:b w:val="false"/>
          <w:i w:val="false"/>
          <w:color w:val="000000"/>
          <w:sz w:val="28"/>
        </w:rPr>
        <w:t>
      1. Оңалтуды басқарушы:</w:t>
      </w:r>
    </w:p>
    <w:bookmarkEnd w:id="387"/>
    <w:p>
      <w:pPr>
        <w:spacing w:after="0"/>
        <w:ind w:left="0"/>
        <w:jc w:val="both"/>
      </w:pPr>
      <w:r>
        <w:rPr>
          <w:rFonts w:ascii="Times New Roman"/>
          <w:b w:val="false"/>
          <w:i w:val="false"/>
          <w:color w:val="000000"/>
          <w:sz w:val="28"/>
        </w:rPr>
        <w:t>
      1) борышкерге қатысты оңалту рәсiмiнiң мақсатына қол жеткізілген;</w:t>
      </w:r>
    </w:p>
    <w:p>
      <w:pPr>
        <w:spacing w:after="0"/>
        <w:ind w:left="0"/>
        <w:jc w:val="both"/>
      </w:pPr>
      <w:r>
        <w:rPr>
          <w:rFonts w:ascii="Times New Roman"/>
          <w:b w:val="false"/>
          <w:i w:val="false"/>
          <w:color w:val="000000"/>
          <w:sz w:val="28"/>
        </w:rPr>
        <w:t>
      2) борышкердің оңалту рәсімі қолданылғаннан кейін туындаған ақшалай міндеттемелерінің жалпы сомасы сот оңалту рәсімін қолдану туралы шешім қабылдаған күнге кредиторлық берешектің жалпы сомасының жиырма пайызынан асып түскен жағдайларда, кредиторлар жиналысының шешімімен борышкерге қатысты оңалту рәсiмiн тоқтату туралы өтiнiшпен сотқа жүгiнедi.</w:t>
      </w:r>
    </w:p>
    <w:p>
      <w:pPr>
        <w:spacing w:after="0"/>
        <w:ind w:left="0"/>
        <w:jc w:val="both"/>
      </w:pPr>
      <w:r>
        <w:rPr>
          <w:rFonts w:ascii="Times New Roman"/>
          <w:b w:val="false"/>
          <w:i w:val="false"/>
          <w:color w:val="000000"/>
          <w:sz w:val="28"/>
        </w:rPr>
        <w:t>
      Оңалтуды басқарушының өтінішіне қорытынды есеп қоса беріледі.</w:t>
      </w:r>
    </w:p>
    <w:bookmarkStart w:name="z1174" w:id="388"/>
    <w:p>
      <w:pPr>
        <w:spacing w:after="0"/>
        <w:ind w:left="0"/>
        <w:jc w:val="both"/>
      </w:pPr>
      <w:r>
        <w:rPr>
          <w:rFonts w:ascii="Times New Roman"/>
          <w:b w:val="false"/>
          <w:i w:val="false"/>
          <w:color w:val="000000"/>
          <w:sz w:val="28"/>
        </w:rPr>
        <w:t xml:space="preserve">
      2. Оңалтуды басқарушы кредиторлар жиналысы оңалту жоспарын келіспеген не осы Заңның </w:t>
      </w:r>
      <w:r>
        <w:rPr>
          <w:rFonts w:ascii="Times New Roman"/>
          <w:b w:val="false"/>
          <w:i w:val="false"/>
          <w:color w:val="000000"/>
          <w:sz w:val="28"/>
        </w:rPr>
        <w:t>59-бабы</w:t>
      </w:r>
      <w:r>
        <w:rPr>
          <w:rFonts w:ascii="Times New Roman"/>
          <w:b w:val="false"/>
          <w:i w:val="false"/>
          <w:color w:val="000000"/>
          <w:sz w:val="28"/>
        </w:rPr>
        <w:t xml:space="preserve"> 2-тармағының 4) тармақшасында белгіленген мерзімде борышкер оңалту жоспарын ұсынбаған жағдайларда, оңалту рәсімін тоқтату туралы өтінішпен сотқа жүгінеді.</w:t>
      </w:r>
    </w:p>
    <w:bookmarkEnd w:id="388"/>
    <w:bookmarkStart w:name="z1175" w:id="389"/>
    <w:p>
      <w:pPr>
        <w:spacing w:after="0"/>
        <w:ind w:left="0"/>
        <w:jc w:val="both"/>
      </w:pPr>
      <w:r>
        <w:rPr>
          <w:rFonts w:ascii="Times New Roman"/>
          <w:b w:val="false"/>
          <w:i w:val="false"/>
          <w:color w:val="000000"/>
          <w:sz w:val="28"/>
        </w:rPr>
        <w:t>
      3. Борышкер – заңды тұлға мүлкінің меншік иесі (ол уәкілеттік берген орган), құрылтайшысы (қатысушысы):</w:t>
      </w:r>
    </w:p>
    <w:bookmarkEnd w:id="389"/>
    <w:p>
      <w:pPr>
        <w:spacing w:after="0"/>
        <w:ind w:left="0"/>
        <w:jc w:val="both"/>
      </w:pPr>
      <w:r>
        <w:rPr>
          <w:rFonts w:ascii="Times New Roman"/>
          <w:b w:val="false"/>
          <w:i w:val="false"/>
          <w:color w:val="000000"/>
          <w:sz w:val="28"/>
        </w:rPr>
        <w:t>
      1) оңалту жоспарын іске асыру нәтижесінде өз мүдделеріне нұқсан келтірілгенін растайтын мәліметтер болған;</w:t>
      </w:r>
    </w:p>
    <w:p>
      <w:pPr>
        <w:spacing w:after="0"/>
        <w:ind w:left="0"/>
        <w:jc w:val="both"/>
      </w:pPr>
      <w:r>
        <w:rPr>
          <w:rFonts w:ascii="Times New Roman"/>
          <w:b w:val="false"/>
          <w:i w:val="false"/>
          <w:color w:val="000000"/>
          <w:sz w:val="28"/>
        </w:rPr>
        <w:t>
      2) оңалту рәсімінде борышкерді басқару жөніндегі өкілеттік жүктелген тұлғаның әрекеттері (әрекетсіздігі) салдарынан өз мүдделеріне нұқсан келтірілгенін растайтын мәліметтер болған;</w:t>
      </w:r>
    </w:p>
    <w:p>
      <w:pPr>
        <w:spacing w:after="0"/>
        <w:ind w:left="0"/>
        <w:jc w:val="both"/>
      </w:pPr>
      <w:r>
        <w:rPr>
          <w:rFonts w:ascii="Times New Roman"/>
          <w:b w:val="false"/>
          <w:i w:val="false"/>
          <w:color w:val="000000"/>
          <w:sz w:val="28"/>
        </w:rPr>
        <w:t>
      3) борышкердің оңалту рәсімі қолданылғаннан кейін туындаған ақшалай міндеттемелерінің жалпы сомасы сот оңалту рәсімін қолдану туралы шешім қабылдаған күнге кредиторлық берешектің жалпы сомасының жиырма пайызынан асып түскен жағдайда, оңалту рәсімін тоқтату туралы сотқа жүгінуге құқылы.</w:t>
      </w:r>
    </w:p>
    <w:p>
      <w:pPr>
        <w:spacing w:after="0"/>
        <w:ind w:left="0"/>
        <w:jc w:val="both"/>
      </w:pPr>
      <w:r>
        <w:rPr>
          <w:rFonts w:ascii="Times New Roman"/>
          <w:b w:val="false"/>
          <w:i w:val="false"/>
          <w:color w:val="000000"/>
          <w:sz w:val="28"/>
        </w:rPr>
        <w:t xml:space="preserve">
      Оңалту рәсімінде борышкерді басқару жөніндегі өкілеттіктер осы Заңның </w:t>
      </w:r>
      <w:r>
        <w:rPr>
          <w:rFonts w:ascii="Times New Roman"/>
          <w:b w:val="false"/>
          <w:i w:val="false"/>
          <w:color w:val="000000"/>
          <w:sz w:val="28"/>
        </w:rPr>
        <w:t>69-бабы</w:t>
      </w:r>
      <w:r>
        <w:rPr>
          <w:rFonts w:ascii="Times New Roman"/>
          <w:b w:val="false"/>
          <w:i w:val="false"/>
          <w:color w:val="000000"/>
          <w:sz w:val="28"/>
        </w:rPr>
        <w:t xml:space="preserve"> 1-тармағының 2) тармақшасында аталған тұлғаға жүктелген жағдайда, осы тармақтың ережелері борышкер – дара кәсіпкерге қолданылады.</w:t>
      </w:r>
    </w:p>
    <w:bookmarkStart w:name="z1176" w:id="390"/>
    <w:p>
      <w:pPr>
        <w:spacing w:after="0"/>
        <w:ind w:left="0"/>
        <w:jc w:val="both"/>
      </w:pPr>
      <w:r>
        <w:rPr>
          <w:rFonts w:ascii="Times New Roman"/>
          <w:b w:val="false"/>
          <w:i w:val="false"/>
          <w:color w:val="000000"/>
          <w:sz w:val="28"/>
        </w:rPr>
        <w:t>
      4. Кредитор (кредиторлар):</w:t>
      </w:r>
    </w:p>
    <w:bookmarkEnd w:id="390"/>
    <w:p>
      <w:pPr>
        <w:spacing w:after="0"/>
        <w:ind w:left="0"/>
        <w:jc w:val="both"/>
      </w:pPr>
      <w:r>
        <w:rPr>
          <w:rFonts w:ascii="Times New Roman"/>
          <w:b w:val="false"/>
          <w:i w:val="false"/>
          <w:color w:val="000000"/>
          <w:sz w:val="28"/>
        </w:rPr>
        <w:t>
      1) борышкерді оңалту жоспарын іске асыру өзінің мүліктік мүдделеріне нұқсан келтіретінін растайтын негіздер болған;</w:t>
      </w:r>
    </w:p>
    <w:p>
      <w:pPr>
        <w:spacing w:after="0"/>
        <w:ind w:left="0"/>
        <w:jc w:val="both"/>
      </w:pPr>
      <w:r>
        <w:rPr>
          <w:rFonts w:ascii="Times New Roman"/>
          <w:b w:val="false"/>
          <w:i w:val="false"/>
          <w:color w:val="000000"/>
          <w:sz w:val="28"/>
        </w:rPr>
        <w:t>
      2) оңалтуды басқарушының әрекеттері (әрекетсіздігі) өзінің мүліктік мүдделеріне нұқсан келтіретінін растайтын негіздер болған;</w:t>
      </w:r>
    </w:p>
    <w:p>
      <w:pPr>
        <w:spacing w:after="0"/>
        <w:ind w:left="0"/>
        <w:jc w:val="both"/>
      </w:pPr>
      <w:r>
        <w:rPr>
          <w:rFonts w:ascii="Times New Roman"/>
          <w:b w:val="false"/>
          <w:i w:val="false"/>
          <w:color w:val="000000"/>
          <w:sz w:val="28"/>
        </w:rPr>
        <w:t>
      3) кредиторлар жиналысын өткізу туралы тиісінше хабардар етілмеген кезде оңалту рәсімін тоқтату туралы өтінішпен сотқа жүгінуге құқылы.</w:t>
      </w:r>
    </w:p>
    <w:bookmarkStart w:name="z1177" w:id="391"/>
    <w:p>
      <w:pPr>
        <w:spacing w:after="0"/>
        <w:ind w:left="0"/>
        <w:jc w:val="both"/>
      </w:pPr>
      <w:r>
        <w:rPr>
          <w:rFonts w:ascii="Times New Roman"/>
          <w:b w:val="false"/>
          <w:i w:val="false"/>
          <w:color w:val="000000"/>
          <w:sz w:val="28"/>
        </w:rPr>
        <w:t>
      5. Сот оңалту жоспарын бекітуден бас тарту туралы ұйғарым шығарған жағдайда оңалту рәсімі тоқтатылады.</w:t>
      </w:r>
    </w:p>
    <w:bookmarkEnd w:id="3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7" w:id="392"/>
    <w:p>
      <w:pPr>
        <w:spacing w:after="0"/>
        <w:ind w:left="0"/>
        <w:jc w:val="left"/>
      </w:pPr>
      <w:r>
        <w:rPr>
          <w:rFonts w:ascii="Times New Roman"/>
          <w:b/>
          <w:i w:val="false"/>
          <w:color w:val="000000"/>
        </w:rPr>
        <w:t xml:space="preserve"> 83-бап. Оңалту рәсімінен банкроттық рәсіміне өту</w:t>
      </w:r>
    </w:p>
    <w:bookmarkEnd w:id="392"/>
    <w:bookmarkStart w:name="z1178" w:id="393"/>
    <w:p>
      <w:pPr>
        <w:spacing w:after="0"/>
        <w:ind w:left="0"/>
        <w:jc w:val="both"/>
      </w:pPr>
      <w:r>
        <w:rPr>
          <w:rFonts w:ascii="Times New Roman"/>
          <w:b w:val="false"/>
          <w:i w:val="false"/>
          <w:color w:val="000000"/>
          <w:sz w:val="28"/>
        </w:rPr>
        <w:t>
      1. Оңалту рәсімінен банкроттық рәсіміне өту соттың оңалту рәсімін тоқтату, борышкерді банкрот деп тану және банкроттық рәсімін қозғай отырып, оны тарату туралы шешімі негізінде жүзеге асырылады.</w:t>
      </w:r>
    </w:p>
    <w:bookmarkEnd w:id="393"/>
    <w:bookmarkStart w:name="z1179" w:id="394"/>
    <w:p>
      <w:pPr>
        <w:spacing w:after="0"/>
        <w:ind w:left="0"/>
        <w:jc w:val="both"/>
      </w:pPr>
      <w:r>
        <w:rPr>
          <w:rFonts w:ascii="Times New Roman"/>
          <w:b w:val="false"/>
          <w:i w:val="false"/>
          <w:color w:val="000000"/>
          <w:sz w:val="28"/>
        </w:rPr>
        <w:t>
      2. Оңалту рәсімі барысында борышкердің қаржылық орнықтылықтың ІІІ сыныбына жатқызылатыны және оны банкрот деп тану үшін негіздер бар екендігі туралы қорытынды жасалған жағдайда, оңалтуды басқарушы кредиторлар жиналысы шешім қабылдаған күннен бастап он жұмыс күні ішінде оңалту рәсімін тоқтату, борышкерді банкрот деп тану және банкроттық рәсімін қозғай отырып, оны тарату туралы өтінішпен сотқа жүгінеді.</w:t>
      </w:r>
    </w:p>
    <w:bookmarkEnd w:id="394"/>
    <w:p>
      <w:pPr>
        <w:spacing w:after="0"/>
        <w:ind w:left="0"/>
        <w:jc w:val="both"/>
      </w:pPr>
      <w:r>
        <w:rPr>
          <w:rFonts w:ascii="Times New Roman"/>
          <w:b w:val="false"/>
          <w:i w:val="false"/>
          <w:color w:val="000000"/>
          <w:sz w:val="28"/>
        </w:rPr>
        <w:t>
      Борышкердің қаржылық орнықтылығы туралы қорытындыны осы Заңның 49-1-бабының ережелерін ескере отырып, оңалтуды басқарушы жасайды.</w:t>
      </w:r>
    </w:p>
    <w:bookmarkStart w:name="z1180" w:id="395"/>
    <w:p>
      <w:pPr>
        <w:spacing w:after="0"/>
        <w:ind w:left="0"/>
        <w:jc w:val="both"/>
      </w:pPr>
      <w:r>
        <w:rPr>
          <w:rFonts w:ascii="Times New Roman"/>
          <w:b w:val="false"/>
          <w:i w:val="false"/>
          <w:color w:val="000000"/>
          <w:sz w:val="28"/>
        </w:rPr>
        <w:t>
      3. Оңалту рәсімі барысында оңалтуды басқарушы борышкердің қаржылық орнықтылығы туралы қорытындыны:</w:t>
      </w:r>
    </w:p>
    <w:bookmarkEnd w:id="395"/>
    <w:p>
      <w:pPr>
        <w:spacing w:after="0"/>
        <w:ind w:left="0"/>
        <w:jc w:val="both"/>
      </w:pPr>
      <w:r>
        <w:rPr>
          <w:rFonts w:ascii="Times New Roman"/>
          <w:b w:val="false"/>
          <w:i w:val="false"/>
          <w:color w:val="000000"/>
          <w:sz w:val="28"/>
        </w:rPr>
        <w:t xml:space="preserve">
      1) кредиторлар комитеті осы Заңның </w:t>
      </w:r>
      <w:r>
        <w:rPr>
          <w:rFonts w:ascii="Times New Roman"/>
          <w:b w:val="false"/>
          <w:i w:val="false"/>
          <w:color w:val="000000"/>
          <w:sz w:val="28"/>
        </w:rPr>
        <w:t>71-бабы</w:t>
      </w:r>
      <w:r>
        <w:rPr>
          <w:rFonts w:ascii="Times New Roman"/>
          <w:b w:val="false"/>
          <w:i w:val="false"/>
          <w:color w:val="000000"/>
          <w:sz w:val="28"/>
        </w:rPr>
        <w:t xml:space="preserve"> 3-тармағының 8) тармақшасында көзделген ақпаратты қарау нәтижелері бойынша осындай қорытындыны жасау қажеттігі туралы шешім қабылдаған;</w:t>
      </w:r>
    </w:p>
    <w:p>
      <w:pPr>
        <w:spacing w:after="0"/>
        <w:ind w:left="0"/>
        <w:jc w:val="both"/>
      </w:pPr>
      <w:r>
        <w:rPr>
          <w:rFonts w:ascii="Times New Roman"/>
          <w:b w:val="false"/>
          <w:i w:val="false"/>
          <w:color w:val="000000"/>
          <w:sz w:val="28"/>
        </w:rPr>
        <w:t>
      2) борышкер кредитор алдындағы талаптарды қанағаттандыру графигін үш айдан аса орындамаған кезде осындай кредитордың өтінішхатын алған күннен бастап бір ай мерзімде уәкілетті орган белгілеген нысан бойынша жасайды.</w:t>
      </w:r>
    </w:p>
    <w:bookmarkStart w:name="z1181" w:id="396"/>
    <w:p>
      <w:pPr>
        <w:spacing w:after="0"/>
        <w:ind w:left="0"/>
        <w:jc w:val="both"/>
      </w:pPr>
      <w:r>
        <w:rPr>
          <w:rFonts w:ascii="Times New Roman"/>
          <w:b w:val="false"/>
          <w:i w:val="false"/>
          <w:color w:val="000000"/>
          <w:sz w:val="28"/>
        </w:rPr>
        <w:t>
      4. Оңалтуды басқарушының сотқа жүгінуі туралы шешім қабылданған кезде кредиторлар жиналысы хабарламалары әкімші қызметін жүзеге асыру құқығы бар тұлғалар хабарламаларының тізіліміне енгізілген тұлғалар арасынан банкроттықты басқарушының кандидатурасын бір мезгілде сайлауға міндетті.</w:t>
      </w:r>
    </w:p>
    <w:bookmarkEnd w:id="396"/>
    <w:bookmarkStart w:name="z1182" w:id="397"/>
    <w:p>
      <w:pPr>
        <w:spacing w:after="0"/>
        <w:ind w:left="0"/>
        <w:jc w:val="both"/>
      </w:pPr>
      <w:r>
        <w:rPr>
          <w:rFonts w:ascii="Times New Roman"/>
          <w:b w:val="false"/>
          <w:i w:val="false"/>
          <w:color w:val="000000"/>
          <w:sz w:val="28"/>
        </w:rPr>
        <w:t>
      5. Сот оңалтуды басқарушының оңалту рәсімін тоқтату, борышкерді банкрот деп тану және банкроттық рәсімін қозғай отырып, оны тарату туралы өтінішін осы Заңда көзделген ерекшеліктерімен бірге азаматтық сот ісін жүргізудің жалпы қағидалары бойынша қарайды.</w:t>
      </w:r>
    </w:p>
    <w:bookmarkEnd w:id="397"/>
    <w:bookmarkStart w:name="z1183" w:id="398"/>
    <w:p>
      <w:pPr>
        <w:spacing w:after="0"/>
        <w:ind w:left="0"/>
        <w:jc w:val="both"/>
      </w:pPr>
      <w:r>
        <w:rPr>
          <w:rFonts w:ascii="Times New Roman"/>
          <w:b w:val="false"/>
          <w:i w:val="false"/>
          <w:color w:val="000000"/>
          <w:sz w:val="28"/>
        </w:rPr>
        <w:t>
      6. Істі қарау нәтижелері бойынша сот оңалту рәсімін тоқтату, борышкерді банкрот деп тану және банкроттық рәсімін қозғай отырып, оны тарату туралы шешім шығарады.</w:t>
      </w:r>
    </w:p>
    <w:bookmarkEnd w:id="3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8" w:id="399"/>
    <w:p>
      <w:pPr>
        <w:spacing w:after="0"/>
        <w:ind w:left="0"/>
        <w:jc w:val="left"/>
      </w:pPr>
      <w:r>
        <w:rPr>
          <w:rFonts w:ascii="Times New Roman"/>
          <w:b/>
          <w:i w:val="false"/>
          <w:color w:val="000000"/>
        </w:rPr>
        <w:t xml:space="preserve"> 6-тарау. БАНКРОТТЫҚ РӘСІМІ</w:t>
      </w:r>
    </w:p>
    <w:bookmarkEnd w:id="399"/>
    <w:bookmarkStart w:name="z369" w:id="400"/>
    <w:p>
      <w:pPr>
        <w:spacing w:after="0"/>
        <w:ind w:left="0"/>
        <w:jc w:val="left"/>
      </w:pPr>
      <w:r>
        <w:rPr>
          <w:rFonts w:ascii="Times New Roman"/>
          <w:b/>
          <w:i w:val="false"/>
          <w:color w:val="000000"/>
        </w:rPr>
        <w:t xml:space="preserve"> 84-бап. Банкроттық рәсімін жүргізу мерзімі</w:t>
      </w:r>
    </w:p>
    <w:bookmarkEnd w:id="400"/>
    <w:bookmarkStart w:name="z370" w:id="401"/>
    <w:p>
      <w:pPr>
        <w:spacing w:after="0"/>
        <w:ind w:left="0"/>
        <w:jc w:val="both"/>
      </w:pPr>
      <w:r>
        <w:rPr>
          <w:rFonts w:ascii="Times New Roman"/>
          <w:b w:val="false"/>
          <w:i w:val="false"/>
          <w:color w:val="000000"/>
          <w:sz w:val="28"/>
        </w:rPr>
        <w:t>
      1. Банкроттық рәсімін жүргізу мерзімі тоғыз айды құрайды және оны кредиторлар жиналысы осы баптың 2-тармағында көзделген негіздер болған кезде екі жылға дейін ұзартуы мүмкін.</w:t>
      </w:r>
    </w:p>
    <w:bookmarkEnd w:id="401"/>
    <w:p>
      <w:pPr>
        <w:spacing w:after="0"/>
        <w:ind w:left="0"/>
        <w:jc w:val="both"/>
      </w:pPr>
      <w:r>
        <w:rPr>
          <w:rFonts w:ascii="Times New Roman"/>
          <w:b w:val="false"/>
          <w:i w:val="false"/>
          <w:color w:val="000000"/>
          <w:sz w:val="28"/>
        </w:rPr>
        <w:t>
      Осы баптың 2-тармағында көзделген негіздер болған кезде банкроттық рәсімін жүргізу мерзімін осындай рәсімді жүргізудің жалпы мерзімі бес жылдан аспауға тиіс екені ескеріліп, қайта ұзартуға жол беріледі.</w:t>
      </w:r>
    </w:p>
    <w:p>
      <w:pPr>
        <w:spacing w:after="0"/>
        <w:ind w:left="0"/>
        <w:jc w:val="both"/>
      </w:pPr>
      <w:r>
        <w:rPr>
          <w:rFonts w:ascii="Times New Roman"/>
          <w:b w:val="false"/>
          <w:i w:val="false"/>
          <w:color w:val="000000"/>
          <w:sz w:val="28"/>
        </w:rPr>
        <w:t>
      Банкроттық рәсімін жүргізу мерзімі қайта ұзартылған жағдайда банкроттықты басқарушының негізгі сыйақысы және басқа да әкімшілік шығыстар осындай ұзартуға дауыс берген кредиторлардың қаражаты есебінен олардың кредиторлар талаптарының тізіліміне енгізілген талаптарының сомасына пропорционал төленеді.</w:t>
      </w:r>
    </w:p>
    <w:p>
      <w:pPr>
        <w:spacing w:after="0"/>
        <w:ind w:left="0"/>
        <w:jc w:val="both"/>
      </w:pPr>
      <w:r>
        <w:rPr>
          <w:rFonts w:ascii="Times New Roman"/>
          <w:b w:val="false"/>
          <w:i w:val="false"/>
          <w:color w:val="000000"/>
          <w:sz w:val="28"/>
        </w:rPr>
        <w:t>
      Банкроттық рәсімін жүргізу мерзімі соттың борышкерді банкрот деп тану туралы шешімі заңды күшіне енген күннен бастап есептеледі.</w:t>
      </w:r>
    </w:p>
    <w:bookmarkStart w:name="z371" w:id="402"/>
    <w:p>
      <w:pPr>
        <w:spacing w:after="0"/>
        <w:ind w:left="0"/>
        <w:jc w:val="both"/>
      </w:pPr>
      <w:r>
        <w:rPr>
          <w:rFonts w:ascii="Times New Roman"/>
          <w:b w:val="false"/>
          <w:i w:val="false"/>
          <w:color w:val="000000"/>
          <w:sz w:val="28"/>
        </w:rPr>
        <w:t>
      2. Мыналар:</w:t>
      </w:r>
    </w:p>
    <w:bookmarkEnd w:id="402"/>
    <w:p>
      <w:pPr>
        <w:spacing w:after="0"/>
        <w:ind w:left="0"/>
        <w:jc w:val="both"/>
      </w:pPr>
      <w:r>
        <w:rPr>
          <w:rFonts w:ascii="Times New Roman"/>
          <w:b w:val="false"/>
          <w:i w:val="false"/>
          <w:color w:val="000000"/>
          <w:sz w:val="28"/>
        </w:rPr>
        <w:t>
      1) соттың іс жүргізуінде борышкер мен оның кредиторларының мүліктік мүдделерін қозғайтын істің болуы;</w:t>
      </w:r>
    </w:p>
    <w:p>
      <w:pPr>
        <w:spacing w:after="0"/>
        <w:ind w:left="0"/>
        <w:jc w:val="both"/>
      </w:pPr>
      <w:r>
        <w:rPr>
          <w:rFonts w:ascii="Times New Roman"/>
          <w:b w:val="false"/>
          <w:i w:val="false"/>
          <w:color w:val="000000"/>
          <w:sz w:val="28"/>
        </w:rPr>
        <w:t>
      2) өткізілмеген мүліктің болуы;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қорытынды есепті бекітуден бас тарту туралы сот ұйғарымында көрсетілген, Қазақстан Республикасының заңнамасын бұзушылықтарды жою қажеттілігі;</w:t>
      </w:r>
    </w:p>
    <w:p>
      <w:pPr>
        <w:spacing w:after="0"/>
        <w:ind w:left="0"/>
        <w:jc w:val="both"/>
      </w:pPr>
      <w:r>
        <w:rPr>
          <w:rFonts w:ascii="Times New Roman"/>
          <w:b w:val="false"/>
          <w:i w:val="false"/>
          <w:color w:val="000000"/>
          <w:sz w:val="28"/>
        </w:rPr>
        <w:t>
      5) уәкілетті орган анықтаған, Қазақстан Республикасының заңнамасын бұзушылықтарды жою қажеттілігі банкроттық рәсімін жүргізу мерзімін ұзарту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72" w:id="403"/>
    <w:p>
      <w:pPr>
        <w:spacing w:after="0"/>
        <w:ind w:left="0"/>
        <w:jc w:val="left"/>
      </w:pPr>
      <w:r>
        <w:rPr>
          <w:rFonts w:ascii="Times New Roman"/>
          <w:b/>
          <w:i w:val="false"/>
          <w:color w:val="000000"/>
        </w:rPr>
        <w:t xml:space="preserve"> 85-бап. Банкроттық рәсіміне қатысушылар</w:t>
      </w:r>
    </w:p>
    <w:bookmarkEnd w:id="403"/>
    <w:p>
      <w:pPr>
        <w:spacing w:after="0"/>
        <w:ind w:left="0"/>
        <w:jc w:val="both"/>
      </w:pPr>
      <w:r>
        <w:rPr>
          <w:rFonts w:ascii="Times New Roman"/>
          <w:b w:val="false"/>
          <w:i w:val="false"/>
          <w:color w:val="000000"/>
          <w:sz w:val="28"/>
        </w:rPr>
        <w:t>
      Мыналар:</w:t>
      </w:r>
    </w:p>
    <w:p>
      <w:pPr>
        <w:spacing w:after="0"/>
        <w:ind w:left="0"/>
        <w:jc w:val="both"/>
      </w:pPr>
      <w:r>
        <w:rPr>
          <w:rFonts w:ascii="Times New Roman"/>
          <w:b w:val="false"/>
          <w:i w:val="false"/>
          <w:color w:val="000000"/>
          <w:sz w:val="28"/>
        </w:rPr>
        <w:t>
      1) банкроттық туралы істі қарайтын сот;</w:t>
      </w:r>
    </w:p>
    <w:p>
      <w:pPr>
        <w:spacing w:after="0"/>
        <w:ind w:left="0"/>
        <w:jc w:val="both"/>
      </w:pPr>
      <w:r>
        <w:rPr>
          <w:rFonts w:ascii="Times New Roman"/>
          <w:b w:val="false"/>
          <w:i w:val="false"/>
          <w:color w:val="000000"/>
          <w:sz w:val="28"/>
        </w:rPr>
        <w:t>
      2) уәкілетті орган;</w:t>
      </w:r>
    </w:p>
    <w:p>
      <w:pPr>
        <w:spacing w:after="0"/>
        <w:ind w:left="0"/>
        <w:jc w:val="both"/>
      </w:pPr>
      <w:r>
        <w:rPr>
          <w:rFonts w:ascii="Times New Roman"/>
          <w:b w:val="false"/>
          <w:i w:val="false"/>
          <w:color w:val="000000"/>
          <w:sz w:val="28"/>
        </w:rPr>
        <w:t>
      3) банкрот;</w:t>
      </w:r>
    </w:p>
    <w:p>
      <w:pPr>
        <w:spacing w:after="0"/>
        <w:ind w:left="0"/>
        <w:jc w:val="both"/>
      </w:pPr>
      <w:r>
        <w:rPr>
          <w:rFonts w:ascii="Times New Roman"/>
          <w:b w:val="false"/>
          <w:i w:val="false"/>
          <w:color w:val="000000"/>
          <w:sz w:val="28"/>
        </w:rPr>
        <w:t>
      4) банкрот мүлкiнің меншiк иесі (ол уәкілеттік берген орган), қатысушылар (құрылтайшылар);</w:t>
      </w:r>
    </w:p>
    <w:p>
      <w:pPr>
        <w:spacing w:after="0"/>
        <w:ind w:left="0"/>
        <w:jc w:val="both"/>
      </w:pPr>
      <w:r>
        <w:rPr>
          <w:rFonts w:ascii="Times New Roman"/>
          <w:b w:val="false"/>
          <w:i w:val="false"/>
          <w:color w:val="000000"/>
          <w:sz w:val="28"/>
        </w:rPr>
        <w:t>
      5) кредитор;</w:t>
      </w:r>
    </w:p>
    <w:p>
      <w:pPr>
        <w:spacing w:after="0"/>
        <w:ind w:left="0"/>
        <w:jc w:val="both"/>
      </w:pPr>
      <w:r>
        <w:rPr>
          <w:rFonts w:ascii="Times New Roman"/>
          <w:b w:val="false"/>
          <w:i w:val="false"/>
          <w:color w:val="000000"/>
          <w:sz w:val="28"/>
        </w:rPr>
        <w:t>
      6) уақытша және банкроттықты басқарушылар;</w:t>
      </w:r>
    </w:p>
    <w:p>
      <w:pPr>
        <w:spacing w:after="0"/>
        <w:ind w:left="0"/>
        <w:jc w:val="both"/>
      </w:pPr>
      <w:r>
        <w:rPr>
          <w:rFonts w:ascii="Times New Roman"/>
          <w:b w:val="false"/>
          <w:i w:val="false"/>
          <w:color w:val="000000"/>
          <w:sz w:val="28"/>
        </w:rPr>
        <w:t>
      7) басқа да мүдделі адамдар банкроттық рәсіміне қатысушылар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73" w:id="404"/>
    <w:p>
      <w:pPr>
        <w:spacing w:after="0"/>
        <w:ind w:left="0"/>
        <w:jc w:val="left"/>
      </w:pPr>
      <w:r>
        <w:rPr>
          <w:rFonts w:ascii="Times New Roman"/>
          <w:b/>
          <w:i w:val="false"/>
          <w:color w:val="000000"/>
        </w:rPr>
        <w:t xml:space="preserve"> 86-бап. Соттың банкроттық рәсіміндегі өкiлеттiктерi</w:t>
      </w:r>
    </w:p>
    <w:bookmarkEnd w:id="404"/>
    <w:p>
      <w:pPr>
        <w:spacing w:after="0"/>
        <w:ind w:left="0"/>
        <w:jc w:val="both"/>
      </w:pPr>
      <w:r>
        <w:rPr>
          <w:rFonts w:ascii="Times New Roman"/>
          <w:b w:val="false"/>
          <w:i w:val="false"/>
          <w:color w:val="000000"/>
          <w:sz w:val="28"/>
        </w:rPr>
        <w:t>
      Банкроттық рәсімінде соттың мынадай өкiлеттiктерi болады:</w:t>
      </w:r>
    </w:p>
    <w:p>
      <w:pPr>
        <w:spacing w:after="0"/>
        <w:ind w:left="0"/>
        <w:jc w:val="both"/>
      </w:pPr>
      <w:r>
        <w:rPr>
          <w:rFonts w:ascii="Times New Roman"/>
          <w:b w:val="false"/>
          <w:i w:val="false"/>
          <w:color w:val="000000"/>
          <w:sz w:val="28"/>
        </w:rPr>
        <w:t>
      1) банкроттық рәсімін қозғайды және тоқтатады;</w:t>
      </w:r>
    </w:p>
    <w:p>
      <w:pPr>
        <w:spacing w:after="0"/>
        <w:ind w:left="0"/>
        <w:jc w:val="both"/>
      </w:pPr>
      <w:r>
        <w:rPr>
          <w:rFonts w:ascii="Times New Roman"/>
          <w:b w:val="false"/>
          <w:i w:val="false"/>
          <w:color w:val="000000"/>
          <w:sz w:val="28"/>
        </w:rPr>
        <w:t>
      2) заңды тұлғаларды мемлекеттік тiркеудi жүзеге асыратын органға, уәкілетті органға, жеке сот орындаушыларының палатасына және борышкердің орналасқан жері бойынша аумақтық әділет органына борышкерді банкрот деп тану туралы шешiм шығарылғанын хабарлайды;</w:t>
      </w:r>
    </w:p>
    <w:p>
      <w:pPr>
        <w:spacing w:after="0"/>
        <w:ind w:left="0"/>
        <w:jc w:val="both"/>
      </w:pPr>
      <w:r>
        <w:rPr>
          <w:rFonts w:ascii="Times New Roman"/>
          <w:b w:val="false"/>
          <w:i w:val="false"/>
          <w:color w:val="000000"/>
          <w:sz w:val="28"/>
        </w:rPr>
        <w:t>
      3) банкрот жауапкер ретiнде әрекет ететін мүлiктiк сипаттағы даулар бойынша iстердi өзiнiң іс жүргiзуiне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банкроттық рәсіміне қатысушылар арасындағы дауларды шешеді;</w:t>
      </w:r>
    </w:p>
    <w:p>
      <w:pPr>
        <w:spacing w:after="0"/>
        <w:ind w:left="0"/>
        <w:jc w:val="both"/>
      </w:pPr>
      <w:r>
        <w:rPr>
          <w:rFonts w:ascii="Times New Roman"/>
          <w:b w:val="false"/>
          <w:i w:val="false"/>
          <w:color w:val="000000"/>
          <w:sz w:val="28"/>
        </w:rPr>
        <w:t>
      6) кредитордың өтініші бойынша әкімшілік шығыстар не банкроттық рәсімін жүргізу мақсаттары үшін алынған қарыз мөлшерінің негізділігін қарайды.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74" w:id="405"/>
    <w:p>
      <w:pPr>
        <w:spacing w:after="0"/>
        <w:ind w:left="0"/>
        <w:jc w:val="left"/>
      </w:pPr>
      <w:r>
        <w:rPr>
          <w:rFonts w:ascii="Times New Roman"/>
          <w:b/>
          <w:i w:val="false"/>
          <w:color w:val="000000"/>
        </w:rPr>
        <w:t xml:space="preserve"> 87-бап. Банкроттық рәсімін қозғау салдарлары</w:t>
      </w:r>
    </w:p>
    <w:bookmarkEnd w:id="405"/>
    <w:bookmarkStart w:name="z375" w:id="406"/>
    <w:p>
      <w:pPr>
        <w:spacing w:after="0"/>
        <w:ind w:left="0"/>
        <w:jc w:val="both"/>
      </w:pPr>
      <w:r>
        <w:rPr>
          <w:rFonts w:ascii="Times New Roman"/>
          <w:b w:val="false"/>
          <w:i w:val="false"/>
          <w:color w:val="000000"/>
          <w:sz w:val="28"/>
        </w:rPr>
        <w:t>
      1. Сот борышкердi банкрот деп тану және банкроттық рәсімін қозғау туралы шешiм шығарған күннен бастап:</w:t>
      </w:r>
    </w:p>
    <w:bookmarkEnd w:id="406"/>
    <w:p>
      <w:pPr>
        <w:spacing w:after="0"/>
        <w:ind w:left="0"/>
        <w:jc w:val="both"/>
      </w:pPr>
      <w:r>
        <w:rPr>
          <w:rFonts w:ascii="Times New Roman"/>
          <w:b w:val="false"/>
          <w:i w:val="false"/>
          <w:color w:val="000000"/>
          <w:sz w:val="28"/>
        </w:rPr>
        <w:t>
      1) заңды тұлға мүлкінің меншік иесіне, құрылтайшыларына (қатысушыларына), барлық органдарына мүлікті пайдалануға және өткізуге, сондай-ақ міндеттемелерді өтеуге тыйым салынады;</w:t>
      </w:r>
    </w:p>
    <w:p>
      <w:pPr>
        <w:spacing w:after="0"/>
        <w:ind w:left="0"/>
        <w:jc w:val="both"/>
      </w:pPr>
      <w:r>
        <w:rPr>
          <w:rFonts w:ascii="Times New Roman"/>
          <w:b w:val="false"/>
          <w:i w:val="false"/>
          <w:color w:val="000000"/>
          <w:sz w:val="28"/>
        </w:rPr>
        <w:t>
      2) банкроттың барлық борыштық мiндеттемелерiнiң мерзiмдерi өтті деп есептеледі;</w:t>
      </w:r>
    </w:p>
    <w:p>
      <w:pPr>
        <w:spacing w:after="0"/>
        <w:ind w:left="0"/>
        <w:jc w:val="both"/>
      </w:pPr>
      <w:r>
        <w:rPr>
          <w:rFonts w:ascii="Times New Roman"/>
          <w:b w:val="false"/>
          <w:i w:val="false"/>
          <w:color w:val="000000"/>
          <w:sz w:val="28"/>
        </w:rPr>
        <w:t>
      3) банкрот берешегiнiң барлық түрлерi бойынша тұрақсыздық айыбын және сыйақыларды (мүдделерді) есепке жазу тоқтатылады;</w:t>
      </w:r>
    </w:p>
    <w:p>
      <w:pPr>
        <w:spacing w:after="0"/>
        <w:ind w:left="0"/>
        <w:jc w:val="both"/>
      </w:pPr>
      <w:r>
        <w:rPr>
          <w:rFonts w:ascii="Times New Roman"/>
          <w:b w:val="false"/>
          <w:i w:val="false"/>
          <w:color w:val="000000"/>
          <w:sz w:val="28"/>
        </w:rPr>
        <w:t>
      4) сотта банкроттың қатысуымен қаралатын мүлiктiк сипаттағы даулар, егер олар бойынша қабылданған шешiмдер заңды күшiне енбесе, тоқтатылады;</w:t>
      </w:r>
    </w:p>
    <w:p>
      <w:pPr>
        <w:spacing w:after="0"/>
        <w:ind w:left="0"/>
        <w:jc w:val="both"/>
      </w:pPr>
      <w:r>
        <w:rPr>
          <w:rFonts w:ascii="Times New Roman"/>
          <w:b w:val="false"/>
          <w:i w:val="false"/>
          <w:color w:val="000000"/>
          <w:sz w:val="28"/>
        </w:rPr>
        <w:t>
      5) үшінші тұлғалардың кепілдіктері мен кепілгерліктерін орындау бойынша талаптарды, сондай-ақ үшінші тұлғалар кепіл беруші болатын жағдайларда кепіл нысанасын өндіріп алуды қоспағанда, банкротқа банкроттық рәсімі шеңберінде ғана талаптар қойылуы мүмкін;</w:t>
      </w:r>
    </w:p>
    <w:p>
      <w:pPr>
        <w:spacing w:after="0"/>
        <w:ind w:left="0"/>
        <w:jc w:val="both"/>
      </w:pPr>
      <w:r>
        <w:rPr>
          <w:rFonts w:ascii="Times New Roman"/>
          <w:b w:val="false"/>
          <w:i w:val="false"/>
          <w:color w:val="000000"/>
          <w:sz w:val="28"/>
        </w:rPr>
        <w:t>
      6) әкімшінің өтініші және борышкерді банкрот деп тану туралы сот шешімінің ұсынылған көшірмесі негізінде банкрот мүлкіне салынған барлық шектеулер мен ауыртпалықтар (борышкер шоттарына қойылған инкассолық өкімдер, мүлікке тыйым салулар және басқалар) оларды салған органдардың тиісті шешімдері қабылданбастан алып тасталады;</w:t>
      </w:r>
    </w:p>
    <w:p>
      <w:pPr>
        <w:spacing w:after="0"/>
        <w:ind w:left="0"/>
        <w:jc w:val="both"/>
      </w:pPr>
      <w:r>
        <w:rPr>
          <w:rFonts w:ascii="Times New Roman"/>
          <w:b w:val="false"/>
          <w:i w:val="false"/>
          <w:color w:val="000000"/>
          <w:sz w:val="28"/>
        </w:rPr>
        <w:t>
      7) банкроттың мүлкіне жаңадан тыйым салу және банкроттың мүлкіне иелік етуге өзге де шектеулер қою мәмілені жарамсыз деп тану туралы және банкротқа қойылған, мүлікті өзгенің заңсыз иеленуінен талап ету туралы қуынымдары бойынша ғана жол беріледі.</w:t>
      </w:r>
    </w:p>
    <w:bookmarkStart w:name="z376" w:id="407"/>
    <w:p>
      <w:pPr>
        <w:spacing w:after="0"/>
        <w:ind w:left="0"/>
        <w:jc w:val="both"/>
      </w:pPr>
      <w:r>
        <w:rPr>
          <w:rFonts w:ascii="Times New Roman"/>
          <w:b w:val="false"/>
          <w:i w:val="false"/>
          <w:color w:val="000000"/>
          <w:sz w:val="28"/>
        </w:rPr>
        <w:t>
      2. Соттың банкроттық рәсімін қозғау туралы ұйғарымы шығарылған күнге сатып алушыға берілмеген банкрот мүлкі банкроттың мүліктік массасының құрамына енгізіледі, ал кредитор немесе сатып алмаған сатып алушы орындалмаған міндеттеме бойынша банкроттық рәсімі шеңберінде борышкерге өз талаптарын қоюға құқылы.</w:t>
      </w:r>
    </w:p>
    <w:bookmarkEnd w:id="4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77" w:id="408"/>
    <w:p>
      <w:pPr>
        <w:spacing w:after="0"/>
        <w:ind w:left="0"/>
        <w:jc w:val="left"/>
      </w:pPr>
      <w:r>
        <w:rPr>
          <w:rFonts w:ascii="Times New Roman"/>
          <w:b/>
          <w:i w:val="false"/>
          <w:color w:val="000000"/>
        </w:rPr>
        <w:t xml:space="preserve"> 88-бап. Уақытша басқарушының өкілеттігі</w:t>
      </w:r>
    </w:p>
    <w:bookmarkEnd w:id="408"/>
    <w:bookmarkStart w:name="z378" w:id="409"/>
    <w:p>
      <w:pPr>
        <w:spacing w:after="0"/>
        <w:ind w:left="0"/>
        <w:jc w:val="both"/>
      </w:pPr>
      <w:r>
        <w:rPr>
          <w:rFonts w:ascii="Times New Roman"/>
          <w:b w:val="false"/>
          <w:i w:val="false"/>
          <w:color w:val="000000"/>
          <w:sz w:val="28"/>
        </w:rPr>
        <w:t>
      1. Уақытша басқарушы:</w:t>
      </w:r>
    </w:p>
    <w:bookmarkEnd w:id="409"/>
    <w:p>
      <w:pPr>
        <w:spacing w:after="0"/>
        <w:ind w:left="0"/>
        <w:jc w:val="both"/>
      </w:pPr>
      <w:r>
        <w:rPr>
          <w:rFonts w:ascii="Times New Roman"/>
          <w:b w:val="false"/>
          <w:i w:val="false"/>
          <w:color w:val="000000"/>
          <w:sz w:val="28"/>
        </w:rPr>
        <w:t>
      1) мемлекеттік органдардан, жеке және заңды тұлғалардан сұрау салу берілген күннен бастап он жұмыс күнінен кешіктірілмейтін мерзімде өзіне өтеусіз негізде берілуге тиіс растайтын құжаттардың көшірмелерін қоса алғанда, борышкер, оның мүлкі туралы ақпаратты сұратуға;</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7-бабында</w:t>
      </w:r>
      <w:r>
        <w:rPr>
          <w:rFonts w:ascii="Times New Roman"/>
          <w:b w:val="false"/>
          <w:i w:val="false"/>
          <w:color w:val="000000"/>
          <w:sz w:val="28"/>
        </w:rPr>
        <w:t xml:space="preserve"> көрсетілген мән-жайлар кезінде борышкер жасаған мәмілелерді анықтауға және сот тәртібімен, оның ішінде осындай мәмілені анықтаған кредитордың өтінішхаты бойынша оларды жарамсыз деп тану және мүлікті қайтару туралы талап қоюға;</w:t>
      </w:r>
    </w:p>
    <w:p>
      <w:pPr>
        <w:spacing w:after="0"/>
        <w:ind w:left="0"/>
        <w:jc w:val="both"/>
      </w:pPr>
      <w:r>
        <w:rPr>
          <w:rFonts w:ascii="Times New Roman"/>
          <w:b w:val="false"/>
          <w:i w:val="false"/>
          <w:color w:val="000000"/>
          <w:sz w:val="28"/>
        </w:rPr>
        <w:t>
      3) кредиторлардан мәлімделген талаптардың негізі мен сомасын растайтын құжаттарды сұратуға;</w:t>
      </w:r>
    </w:p>
    <w:p>
      <w:pPr>
        <w:spacing w:after="0"/>
        <w:ind w:left="0"/>
        <w:jc w:val="both"/>
      </w:pPr>
      <w:r>
        <w:rPr>
          <w:rFonts w:ascii="Times New Roman"/>
          <w:b w:val="false"/>
          <w:i w:val="false"/>
          <w:color w:val="000000"/>
          <w:sz w:val="28"/>
        </w:rPr>
        <w:t>
      4) осы Заңда және Қазақстан Республикасының заңнамасында көзделген өзге де құқықтарды жүзеге асыруға құқылы.</w:t>
      </w:r>
    </w:p>
    <w:bookmarkStart w:name="z1184" w:id="410"/>
    <w:p>
      <w:pPr>
        <w:spacing w:after="0"/>
        <w:ind w:left="0"/>
        <w:jc w:val="both"/>
      </w:pPr>
      <w:r>
        <w:rPr>
          <w:rFonts w:ascii="Times New Roman"/>
          <w:b w:val="false"/>
          <w:i w:val="false"/>
          <w:color w:val="000000"/>
          <w:sz w:val="28"/>
        </w:rPr>
        <w:t>
      2. Сот банкроттық туралы іс қозғау туралы ұйғарым шығарған күннен бастап және оны қарау аяқталғанға дейін уақытша басқарушы:</w:t>
      </w:r>
    </w:p>
    <w:bookmarkEnd w:id="410"/>
    <w:p>
      <w:pPr>
        <w:spacing w:after="0"/>
        <w:ind w:left="0"/>
        <w:jc w:val="both"/>
      </w:pPr>
      <w:r>
        <w:rPr>
          <w:rFonts w:ascii="Times New Roman"/>
          <w:b w:val="false"/>
          <w:i w:val="false"/>
          <w:color w:val="000000"/>
          <w:sz w:val="28"/>
        </w:rPr>
        <w:t>
      1) борышкердің қаржылық орнықтылығы туралы қорытынды жасау мақсатында бухгалтерлік есепке алу мен қаржылық есептілік құжаттары негізінде борышкердің қаржылық жағдайы туралы мәліметтер жинауды жүзеге асыруға;</w:t>
      </w:r>
    </w:p>
    <w:p>
      <w:pPr>
        <w:spacing w:after="0"/>
        <w:ind w:left="0"/>
        <w:jc w:val="both"/>
      </w:pPr>
      <w:r>
        <w:rPr>
          <w:rFonts w:ascii="Times New Roman"/>
          <w:b w:val="false"/>
          <w:i w:val="false"/>
          <w:color w:val="000000"/>
          <w:sz w:val="28"/>
        </w:rPr>
        <w:t>
      2) сотқа борышкердің қаржылық орнықтылығы туралы қорытындыны ұсынуға;</w:t>
      </w:r>
    </w:p>
    <w:p>
      <w:pPr>
        <w:spacing w:after="0"/>
        <w:ind w:left="0"/>
        <w:jc w:val="both"/>
      </w:pPr>
      <w:r>
        <w:rPr>
          <w:rFonts w:ascii="Times New Roman"/>
          <w:b w:val="false"/>
          <w:i w:val="false"/>
          <w:color w:val="000000"/>
          <w:sz w:val="28"/>
        </w:rPr>
        <w:t>
      3) осы Заңда және Қазақстан Республикасының заңнамасында көзделген өзге де міндеттерді жүзеге асыруға міндетті.</w:t>
      </w:r>
    </w:p>
    <w:bookmarkStart w:name="z1185" w:id="411"/>
    <w:p>
      <w:pPr>
        <w:spacing w:after="0"/>
        <w:ind w:left="0"/>
        <w:jc w:val="both"/>
      </w:pPr>
      <w:r>
        <w:rPr>
          <w:rFonts w:ascii="Times New Roman"/>
          <w:b w:val="false"/>
          <w:i w:val="false"/>
          <w:color w:val="000000"/>
          <w:sz w:val="28"/>
        </w:rPr>
        <w:t>
      3. Соттың борышкерді банкрот деп тану туралы шешімі шығарылғаннан кейін және банкроттықты басқарушы тағайындалғанға дейін уақытша басқарушы:</w:t>
      </w:r>
    </w:p>
    <w:bookmarkEnd w:id="411"/>
    <w:p>
      <w:pPr>
        <w:spacing w:after="0"/>
        <w:ind w:left="0"/>
        <w:jc w:val="both"/>
      </w:pPr>
      <w:r>
        <w:rPr>
          <w:rFonts w:ascii="Times New Roman"/>
          <w:b w:val="false"/>
          <w:i w:val="false"/>
          <w:color w:val="000000"/>
          <w:sz w:val="28"/>
        </w:rPr>
        <w:t>
      1) борышкер банкрот деп танылған күннен бастап екі жұмыс күні ішінде уәкілетті органға борышкерді банкрот деп тану туралы жарияланымды уәкілетті органның интернет-ресурсында орналастыру үшін қазақ және орыс тілдерінде жіберуге;</w:t>
      </w:r>
    </w:p>
    <w:p>
      <w:pPr>
        <w:spacing w:after="0"/>
        <w:ind w:left="0"/>
        <w:jc w:val="both"/>
      </w:pPr>
      <w:r>
        <w:rPr>
          <w:rFonts w:ascii="Times New Roman"/>
          <w:b w:val="false"/>
          <w:i w:val="false"/>
          <w:color w:val="000000"/>
          <w:sz w:val="28"/>
        </w:rPr>
        <w:t>
      2) борышкер банкрот деп танылған күннен бастап жеті жұмыс күні ішінде уәкілетті органнан соттың банкрот деп тану туралы заңды күшіне енген шешімі бар тұлғаның банктік шоттарының бар-жоғы және нөмірлері туралы, осы шоттардағы ақша қалдықтары туралы және қозғалысы туралы ақпаратты сұратуға;</w:t>
      </w:r>
    </w:p>
    <w:p>
      <w:pPr>
        <w:spacing w:after="0"/>
        <w:ind w:left="0"/>
        <w:jc w:val="both"/>
      </w:pPr>
      <w:r>
        <w:rPr>
          <w:rFonts w:ascii="Times New Roman"/>
          <w:b w:val="false"/>
          <w:i w:val="false"/>
          <w:color w:val="000000"/>
          <w:sz w:val="28"/>
        </w:rPr>
        <w:t>
      3) банкроттың жұмыскерлерін Қазақстан Республикасының еңбек заңнамасына сәйкес еңбек шартының алдағы уақытта тоқтатылатыны туралы хабардар етуге;</w:t>
      </w:r>
    </w:p>
    <w:p>
      <w:pPr>
        <w:spacing w:after="0"/>
        <w:ind w:left="0"/>
        <w:jc w:val="both"/>
      </w:pPr>
      <w:r>
        <w:rPr>
          <w:rFonts w:ascii="Times New Roman"/>
          <w:b w:val="false"/>
          <w:i w:val="false"/>
          <w:color w:val="000000"/>
          <w:sz w:val="28"/>
        </w:rPr>
        <w:t>
      4) банкроттың лауазымды адамдарынан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қабылдауға;</w:t>
      </w:r>
    </w:p>
    <w:p>
      <w:pPr>
        <w:spacing w:after="0"/>
        <w:ind w:left="0"/>
        <w:jc w:val="both"/>
      </w:pPr>
      <w:r>
        <w:rPr>
          <w:rFonts w:ascii="Times New Roman"/>
          <w:b w:val="false"/>
          <w:i w:val="false"/>
          <w:color w:val="000000"/>
          <w:sz w:val="28"/>
        </w:rPr>
        <w:t>
      5) уәкілетті орган белгілеген тәртіппен, мерзімдерде және нысан бойынша кредиторлар талаптарының тізілімін қалыптастыруға;</w:t>
      </w:r>
    </w:p>
    <w:p>
      <w:pPr>
        <w:spacing w:after="0"/>
        <w:ind w:left="0"/>
        <w:jc w:val="both"/>
      </w:pPr>
      <w:r>
        <w:rPr>
          <w:rFonts w:ascii="Times New Roman"/>
          <w:b w:val="false"/>
          <w:i w:val="false"/>
          <w:color w:val="000000"/>
          <w:sz w:val="28"/>
        </w:rPr>
        <w:t>
      6) кредиторлардың шетел валютасында көрсетілген талаптарын сот борышкерді банкрот деп тану туралы шешім қабылдаған күнге Қазақстан Республикасының Ұлттық Банкі белгілеген ресми бағам бойынша теңгемен есепке алуды белгіленген тәртіппен қамтамасыз етуге;</w:t>
      </w:r>
    </w:p>
    <w:p>
      <w:pPr>
        <w:spacing w:after="0"/>
        <w:ind w:left="0"/>
        <w:jc w:val="both"/>
      </w:pPr>
      <w:r>
        <w:rPr>
          <w:rFonts w:ascii="Times New Roman"/>
          <w:b w:val="false"/>
          <w:i w:val="false"/>
          <w:color w:val="000000"/>
          <w:sz w:val="28"/>
        </w:rPr>
        <w:t>
      7) банкроттың мүліктік массасына түгендеу жүргізуге және түгендеу бойынша есепті кредиторлардың алғашқы жиналысына ұсынуға;</w:t>
      </w:r>
    </w:p>
    <w:p>
      <w:pPr>
        <w:spacing w:after="0"/>
        <w:ind w:left="0"/>
        <w:jc w:val="both"/>
      </w:pPr>
      <w:r>
        <w:rPr>
          <w:rFonts w:ascii="Times New Roman"/>
          <w:b w:val="false"/>
          <w:i w:val="false"/>
          <w:color w:val="000000"/>
          <w:sz w:val="28"/>
        </w:rPr>
        <w:t>
      8) сот борышкерді банкрот деп тану туралы шешім қабылдаған күннен бастап бес жұмыс күні ішінде кепілді кредиторға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банк-агентке кепілге салынған мүлікті заттай қабылдау туралы ұсыныс жіберуге;</w:t>
      </w:r>
    </w:p>
    <w:p>
      <w:pPr>
        <w:spacing w:after="0"/>
        <w:ind w:left="0"/>
        <w:jc w:val="both"/>
      </w:pPr>
      <w:r>
        <w:rPr>
          <w:rFonts w:ascii="Times New Roman"/>
          <w:b w:val="false"/>
          <w:i w:val="false"/>
          <w:color w:val="000000"/>
          <w:sz w:val="28"/>
        </w:rPr>
        <w:t>
      9) уәкілетті органға банкроттық рәсімінің жүзеге асырылу барысы туралы ағымдағы және сұратылатын ақпаратты уәкілетті орган белгілеген нысан бойынша, тәртіппен және мерзімдерде беруге;</w:t>
      </w:r>
    </w:p>
    <w:p>
      <w:pPr>
        <w:spacing w:after="0"/>
        <w:ind w:left="0"/>
        <w:jc w:val="both"/>
      </w:pPr>
      <w:r>
        <w:rPr>
          <w:rFonts w:ascii="Times New Roman"/>
          <w:b w:val="false"/>
          <w:i w:val="false"/>
          <w:color w:val="000000"/>
          <w:sz w:val="28"/>
        </w:rPr>
        <w:t>
      10) кредитордың, банкрот – дара кәсіпкердің, банкрот – заңды тұлға мүлкі меншік иесінің (ол уәкілеттік берген органның), құрылтайшысының (қатысушысының) жазбаша сұрау салуы негізінде банкроттық рәсімінің жүзеге асырылу барысы туралы сұрау салу алынған күннен бастап үш жұмыс күнінен кешіктірмей хабарлауға;</w:t>
      </w:r>
    </w:p>
    <w:p>
      <w:pPr>
        <w:spacing w:after="0"/>
        <w:ind w:left="0"/>
        <w:jc w:val="both"/>
      </w:pPr>
      <w:r>
        <w:rPr>
          <w:rFonts w:ascii="Times New Roman"/>
          <w:b w:val="false"/>
          <w:i w:val="false"/>
          <w:color w:val="000000"/>
          <w:sz w:val="28"/>
        </w:rPr>
        <w:t>
      11) кредиторлар жиналысының өткізілетін күні, уақыты мен орны туралы кредиторларды хабардар етуге;</w:t>
      </w:r>
    </w:p>
    <w:p>
      <w:pPr>
        <w:spacing w:after="0"/>
        <w:ind w:left="0"/>
        <w:jc w:val="both"/>
      </w:pPr>
      <w:r>
        <w:rPr>
          <w:rFonts w:ascii="Times New Roman"/>
          <w:b w:val="false"/>
          <w:i w:val="false"/>
          <w:color w:val="000000"/>
          <w:sz w:val="28"/>
        </w:rPr>
        <w:t>
      12) сот борышкер мен оның кредиторларының мүдделерін қозғайтын акт шығарған жағдайда, осы сот актісіне шағым жасау туралы мәселені қарау үшін өтініші бойынша банкроттық туралы іс қозғалған кредиторға не борышкерге оның көшіремесін алған күннен бастап үш жұмыс күні ішінде ұсынуға;</w:t>
      </w:r>
    </w:p>
    <w:p>
      <w:pPr>
        <w:spacing w:after="0"/>
        <w:ind w:left="0"/>
        <w:jc w:val="both"/>
      </w:pPr>
      <w:r>
        <w:rPr>
          <w:rFonts w:ascii="Times New Roman"/>
          <w:b w:val="false"/>
          <w:i w:val="false"/>
          <w:color w:val="000000"/>
          <w:sz w:val="28"/>
        </w:rPr>
        <w:t>
      13) кредиторлардың алғашқы жиналысын ұйымдастыруға және өткізуге;</w:t>
      </w:r>
    </w:p>
    <w:p>
      <w:pPr>
        <w:spacing w:after="0"/>
        <w:ind w:left="0"/>
        <w:jc w:val="both"/>
      </w:pPr>
      <w:r>
        <w:rPr>
          <w:rFonts w:ascii="Times New Roman"/>
          <w:b w:val="false"/>
          <w:i w:val="false"/>
          <w:color w:val="000000"/>
          <w:sz w:val="28"/>
        </w:rPr>
        <w:t>
      14) банкроттықты басқарушыға тағайындалған күнінен бастап үш жұмыс күні ішінде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беруге;</w:t>
      </w:r>
    </w:p>
    <w:p>
      <w:pPr>
        <w:spacing w:after="0"/>
        <w:ind w:left="0"/>
        <w:jc w:val="both"/>
      </w:pPr>
      <w:r>
        <w:rPr>
          <w:rFonts w:ascii="Times New Roman"/>
          <w:b w:val="false"/>
          <w:i w:val="false"/>
          <w:color w:val="000000"/>
          <w:sz w:val="28"/>
        </w:rPr>
        <w:t>
      15) соттың борышкерді банкрот деп тану туралы шешімінің күші жойылған жағдайда, борышкерге тиісті сот актісі қабылданған күннен бастап үш жұмыс күні ішінде құрылтай құжаттарын, есепке алу құжаттамасын, борышкердің мүлкіне құқық белгілейтін құжаттарды, мөрлерді (олар болған кезде), мөртабандарды, борышкерге тиесілі материалдық және өзге де құндылықтарды беруге;</w:t>
      </w:r>
    </w:p>
    <w:p>
      <w:pPr>
        <w:spacing w:after="0"/>
        <w:ind w:left="0"/>
        <w:jc w:val="both"/>
      </w:pPr>
      <w:r>
        <w:rPr>
          <w:rFonts w:ascii="Times New Roman"/>
          <w:b w:val="false"/>
          <w:i w:val="false"/>
          <w:color w:val="000000"/>
          <w:sz w:val="28"/>
        </w:rPr>
        <w:t>
      16) осы Заңда және Қазақстан Республикасының заңнамасында көзделген өзге де міндеттерді жүзеге асыруға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81" w:id="412"/>
    <w:p>
      <w:pPr>
        <w:spacing w:after="0"/>
        <w:ind w:left="0"/>
        <w:jc w:val="left"/>
      </w:pPr>
      <w:r>
        <w:rPr>
          <w:rFonts w:ascii="Times New Roman"/>
          <w:b/>
          <w:i w:val="false"/>
          <w:color w:val="000000"/>
        </w:rPr>
        <w:t xml:space="preserve"> 89-бап. Банкроттықты басқарушының өкілеттіктері</w:t>
      </w:r>
    </w:p>
    <w:bookmarkEnd w:id="412"/>
    <w:bookmarkStart w:name="z382" w:id="413"/>
    <w:p>
      <w:pPr>
        <w:spacing w:after="0"/>
        <w:ind w:left="0"/>
        <w:jc w:val="both"/>
      </w:pPr>
      <w:r>
        <w:rPr>
          <w:rFonts w:ascii="Times New Roman"/>
          <w:b w:val="false"/>
          <w:i w:val="false"/>
          <w:color w:val="000000"/>
          <w:sz w:val="28"/>
        </w:rPr>
        <w:t>
      1. Банкроттықты басқарушы:</w:t>
      </w:r>
    </w:p>
    <w:bookmarkEnd w:id="413"/>
    <w:p>
      <w:pPr>
        <w:spacing w:after="0"/>
        <w:ind w:left="0"/>
        <w:jc w:val="both"/>
      </w:pPr>
      <w:r>
        <w:rPr>
          <w:rFonts w:ascii="Times New Roman"/>
          <w:b w:val="false"/>
          <w:i w:val="false"/>
          <w:color w:val="000000"/>
          <w:sz w:val="28"/>
        </w:rPr>
        <w:t>
      1) кредиторлардан мәлімделген талаптардың негізі мен сомасын растайтын құжаттарды сұратуға;</w:t>
      </w:r>
    </w:p>
    <w:p>
      <w:pPr>
        <w:spacing w:after="0"/>
        <w:ind w:left="0"/>
        <w:jc w:val="both"/>
      </w:pPr>
      <w:r>
        <w:rPr>
          <w:rFonts w:ascii="Times New Roman"/>
          <w:b w:val="false"/>
          <w:i w:val="false"/>
          <w:color w:val="000000"/>
          <w:sz w:val="28"/>
        </w:rPr>
        <w:t>
      2) кредиторлар жиналысының келісімімен банкроттық рәсімін жүргізу үшін қарыз алуға;</w:t>
      </w:r>
    </w:p>
    <w:p>
      <w:pPr>
        <w:spacing w:after="0"/>
        <w:ind w:left="0"/>
        <w:jc w:val="both"/>
      </w:pPr>
      <w:r>
        <w:rPr>
          <w:rFonts w:ascii="Times New Roman"/>
          <w:b w:val="false"/>
          <w:i w:val="false"/>
          <w:color w:val="000000"/>
          <w:sz w:val="28"/>
        </w:rPr>
        <w:t>
      3) осы Заңда көзделген тәртіппен бітімгершілік келісім жасаcуға;</w:t>
      </w:r>
    </w:p>
    <w:p>
      <w:pPr>
        <w:spacing w:after="0"/>
        <w:ind w:left="0"/>
        <w:jc w:val="both"/>
      </w:pPr>
      <w:r>
        <w:rPr>
          <w:rFonts w:ascii="Times New Roman"/>
          <w:b w:val="false"/>
          <w:i w:val="false"/>
          <w:color w:val="000000"/>
          <w:sz w:val="28"/>
        </w:rPr>
        <w:t>
      4) Қазақстан Республикасының заңнамасында айқындалған тәртіппен кредиторлар жиналысы мен кредиторлар комитетінің, уәкілетті органның әрекеттеріне (әрекетсіздігіне), шешімдеріне шағым жасауға;</w:t>
      </w:r>
    </w:p>
    <w:p>
      <w:pPr>
        <w:spacing w:after="0"/>
        <w:ind w:left="0"/>
        <w:jc w:val="both"/>
      </w:pPr>
      <w:r>
        <w:rPr>
          <w:rFonts w:ascii="Times New Roman"/>
          <w:b w:val="false"/>
          <w:i w:val="false"/>
          <w:color w:val="000000"/>
          <w:sz w:val="28"/>
        </w:rPr>
        <w:t>
      5) банкроттық туралы іс қозғалғанға дейін үш жыл ішінде қосылу, бөліну немесе бөлініп шығу жолымен жасалған және мүлікті шығаруға алып келген борышкердің қайта ұйымдастырылуын жарамсыз деп тану туралы сотқа жүгінуге құқылы.</w:t>
      </w:r>
    </w:p>
    <w:bookmarkStart w:name="z383" w:id="414"/>
    <w:p>
      <w:pPr>
        <w:spacing w:after="0"/>
        <w:ind w:left="0"/>
        <w:jc w:val="both"/>
      </w:pPr>
      <w:r>
        <w:rPr>
          <w:rFonts w:ascii="Times New Roman"/>
          <w:b w:val="false"/>
          <w:i w:val="false"/>
          <w:color w:val="000000"/>
          <w:sz w:val="28"/>
        </w:rPr>
        <w:t>
      2. Банкроттықты басқарушы:</w:t>
      </w:r>
    </w:p>
    <w:bookmarkEnd w:id="414"/>
    <w:p>
      <w:pPr>
        <w:spacing w:after="0"/>
        <w:ind w:left="0"/>
        <w:jc w:val="both"/>
      </w:pPr>
      <w:r>
        <w:rPr>
          <w:rFonts w:ascii="Times New Roman"/>
          <w:b w:val="false"/>
          <w:i w:val="false"/>
          <w:color w:val="000000"/>
          <w:sz w:val="28"/>
        </w:rPr>
        <w:t>
      1) тағайындалған күнінен бастап үш жұмыс күнінен кешіктірмей уақытша басқарушыдан құрылтай құжаттарын, есепке алу құжаттамасын, банкроттың мүлкіне құқық белгiлейтiн құжаттарды, мөрлерді (олар болған кезде), мөртабандарды, банкротқа тиесілі материалдық және өзге де құндылықтарды қабылдауға;</w:t>
      </w:r>
    </w:p>
    <w:p>
      <w:pPr>
        <w:spacing w:after="0"/>
        <w:ind w:left="0"/>
        <w:jc w:val="both"/>
      </w:pPr>
      <w:r>
        <w:rPr>
          <w:rFonts w:ascii="Times New Roman"/>
          <w:b w:val="false"/>
          <w:i w:val="false"/>
          <w:color w:val="000000"/>
          <w:sz w:val="28"/>
        </w:rPr>
        <w:t>
      2) тағайындалғанынан кейін жеті жұмыс күнінен кешіктірмей мемлекеттік органдардан, жеке және заңды тұлғалардан банкрот оған тиесілі (тиесілі болған) мүлік туралы ақпаратты және сұрау салу берілген күннен бастап он жұмыс күнінен кешіктірілмейтін мерзімде өзіне өтеусіз негізде берілуге тиіс растайтын құжаттардың көшірмелерін, егер оған уақытша басқарушы көрсетілген ақпаратты және құжаттарды бермеген болса, талап етіп алдыруға;</w:t>
      </w:r>
    </w:p>
    <w:p>
      <w:pPr>
        <w:spacing w:after="0"/>
        <w:ind w:left="0"/>
        <w:jc w:val="both"/>
      </w:pPr>
      <w:r>
        <w:rPr>
          <w:rFonts w:ascii="Times New Roman"/>
          <w:b w:val="false"/>
          <w:i w:val="false"/>
          <w:color w:val="000000"/>
          <w:sz w:val="28"/>
        </w:rPr>
        <w:t>
      3) тағайындалғанынан кейін жеті жұмыс күнінен кешіктірмей уәкілетті органнан соттың банкрот деп тану туралы заңды күшіне енген шешімі бар тұлғаның банктік шоттарының бар-жоғы және нөмірлері туралы, осы шоттардағы ақша қалдықтары және қозғалысы туралы ақпарат сұратуға;</w:t>
      </w:r>
    </w:p>
    <w:p>
      <w:pPr>
        <w:spacing w:after="0"/>
        <w:ind w:left="0"/>
        <w:jc w:val="both"/>
      </w:pPr>
      <w:r>
        <w:rPr>
          <w:rFonts w:ascii="Times New Roman"/>
          <w:b w:val="false"/>
          <w:i w:val="false"/>
          <w:color w:val="000000"/>
          <w:sz w:val="28"/>
        </w:rPr>
        <w:t>
      4) банкрот мүлкін қорғауды және бақылауды қамтамасыз етуге;</w:t>
      </w:r>
    </w:p>
    <w:p>
      <w:pPr>
        <w:spacing w:after="0"/>
        <w:ind w:left="0"/>
        <w:jc w:val="both"/>
      </w:pPr>
      <w:r>
        <w:rPr>
          <w:rFonts w:ascii="Times New Roman"/>
          <w:b w:val="false"/>
          <w:i w:val="false"/>
          <w:color w:val="000000"/>
          <w:sz w:val="28"/>
        </w:rPr>
        <w:t>
      5) кредиторлар комитеті дебиторлық берешекті сату немесе факторинг шартын жасасу туралы шешім қабылдаған жағдайларды қоспағанда, банкрот алдында берешегі бар тұлғалар анықталған күннен бастап жеті жұмыс күнінен кешіктірмей осы берешекті сот тәртібімен өндіріп алу туралы талап қоюға;</w:t>
      </w:r>
    </w:p>
    <w:p>
      <w:pPr>
        <w:spacing w:after="0"/>
        <w:ind w:left="0"/>
        <w:jc w:val="both"/>
      </w:pPr>
      <w:r>
        <w:rPr>
          <w:rFonts w:ascii="Times New Roman"/>
          <w:b w:val="false"/>
          <w:i w:val="false"/>
          <w:color w:val="000000"/>
          <w:sz w:val="28"/>
        </w:rPr>
        <w:t>
      6) кредиторлар комитеті отырысының хаттамасына қол қойылған күннен бастап жеті жұмыс күнінен кешіктірмей реверсивтік факторинг шартын жасасуға;</w:t>
      </w:r>
    </w:p>
    <w:p>
      <w:pPr>
        <w:spacing w:after="0"/>
        <w:ind w:left="0"/>
        <w:jc w:val="both"/>
      </w:pPr>
      <w:r>
        <w:rPr>
          <w:rFonts w:ascii="Times New Roman"/>
          <w:b w:val="false"/>
          <w:i w:val="false"/>
          <w:color w:val="000000"/>
          <w:sz w:val="28"/>
        </w:rPr>
        <w:t xml:space="preserve">
      7) осы Заңның </w:t>
      </w:r>
      <w:r>
        <w:rPr>
          <w:rFonts w:ascii="Times New Roman"/>
          <w:b w:val="false"/>
          <w:i w:val="false"/>
          <w:color w:val="000000"/>
          <w:sz w:val="28"/>
        </w:rPr>
        <w:t>7-бабында</w:t>
      </w:r>
      <w:r>
        <w:rPr>
          <w:rFonts w:ascii="Times New Roman"/>
          <w:b w:val="false"/>
          <w:i w:val="false"/>
          <w:color w:val="000000"/>
          <w:sz w:val="28"/>
        </w:rPr>
        <w:t xml:space="preserve"> көрсетілген мән-жайлар кезінде борышкер немесе ол уәкілеттік берген тұлға жасаған мәмілелерді анықтауға және сот тәртібімен, оның ішінде осындай мәмілені анықтаған кредитордың өтінішхаты бойынша оларды жарамсыз деп тану туралы не мүлікті қайтару туралы талап қоюға;</w:t>
      </w:r>
    </w:p>
    <w:p>
      <w:pPr>
        <w:spacing w:after="0"/>
        <w:ind w:left="0"/>
        <w:jc w:val="both"/>
      </w:pPr>
      <w:r>
        <w:rPr>
          <w:rFonts w:ascii="Times New Roman"/>
          <w:b w:val="false"/>
          <w:i w:val="false"/>
          <w:color w:val="000000"/>
          <w:sz w:val="28"/>
        </w:rPr>
        <w:t>
      8) кредиторлар комитетінің шешімі негізінде кредиторлар комитеті отырысының хаттамасына қол қойылған күннен бастап он жұмыс күнінен кешіктірмей банкроттық туралы іс қозғалғанға дейін борышкер жасасқан шарттарды өзгертуге, бұзуға, орындаудан бас тартуға немесе олардың жарамдылығын даулауға;</w:t>
      </w:r>
    </w:p>
    <w:p>
      <w:pPr>
        <w:spacing w:after="0"/>
        <w:ind w:left="0"/>
        <w:jc w:val="both"/>
      </w:pPr>
      <w:r>
        <w:rPr>
          <w:rFonts w:ascii="Times New Roman"/>
          <w:b w:val="false"/>
          <w:i w:val="false"/>
          <w:color w:val="000000"/>
          <w:sz w:val="28"/>
        </w:rPr>
        <w:t>
      9) кредиторлар жиналысы келіскен оңалту жоспарын борышкер ұсынған күннен бастап он жұмыс күнінен кешіктірмей борышкер – дара кәсіпкерге, борышкер – заңды тұлға мүлкінің меншік иесіне (ол уәкілеттік берген органға), құрылтайшысына (қатысушысына) оңалту жоспарында көзделген іс-шаралардың іске асырылуын ескере отырып, борышкердің қаржылық орнықтылығы туралы қорытындыны ұсынуға;</w:t>
      </w:r>
    </w:p>
    <w:p>
      <w:pPr>
        <w:spacing w:after="0"/>
        <w:ind w:left="0"/>
        <w:jc w:val="both"/>
      </w:pPr>
      <w:r>
        <w:rPr>
          <w:rFonts w:ascii="Times New Roman"/>
          <w:b w:val="false"/>
          <w:i w:val="false"/>
          <w:color w:val="000000"/>
          <w:sz w:val="28"/>
        </w:rPr>
        <w:t>
      10) сату жоспарына сәйкес банкрот мүлкін өткізуді жүзеге асыруға;</w:t>
      </w:r>
    </w:p>
    <w:p>
      <w:pPr>
        <w:spacing w:after="0"/>
        <w:ind w:left="0"/>
        <w:jc w:val="both"/>
      </w:pPr>
      <w:r>
        <w:rPr>
          <w:rFonts w:ascii="Times New Roman"/>
          <w:b w:val="false"/>
          <w:i w:val="false"/>
          <w:color w:val="000000"/>
          <w:sz w:val="28"/>
        </w:rPr>
        <w:t>
      11) кредиторлар талаптарының тізілімін жүргізуге;</w:t>
      </w:r>
    </w:p>
    <w:p>
      <w:pPr>
        <w:spacing w:after="0"/>
        <w:ind w:left="0"/>
        <w:jc w:val="both"/>
      </w:pPr>
      <w:r>
        <w:rPr>
          <w:rFonts w:ascii="Times New Roman"/>
          <w:b w:val="false"/>
          <w:i w:val="false"/>
          <w:color w:val="000000"/>
          <w:sz w:val="28"/>
        </w:rPr>
        <w:t xml:space="preserve">
      12) осы Заңның </w:t>
      </w:r>
      <w:r>
        <w:rPr>
          <w:rFonts w:ascii="Times New Roman"/>
          <w:b w:val="false"/>
          <w:i w:val="false"/>
          <w:color w:val="000000"/>
          <w:sz w:val="28"/>
        </w:rPr>
        <w:t>11-бабының</w:t>
      </w:r>
      <w:r>
        <w:rPr>
          <w:rFonts w:ascii="Times New Roman"/>
          <w:b w:val="false"/>
          <w:i w:val="false"/>
          <w:color w:val="000000"/>
          <w:sz w:val="28"/>
        </w:rPr>
        <w:t xml:space="preserve"> 4-тармағында аталған тұлғаларды анықтауға және оларды субсидиарлық жауаптылыққа тарту туралы талап қоюмен сотқа жүгінуге;</w:t>
      </w:r>
    </w:p>
    <w:p>
      <w:pPr>
        <w:spacing w:after="0"/>
        <w:ind w:left="0"/>
        <w:jc w:val="both"/>
      </w:pPr>
      <w:r>
        <w:rPr>
          <w:rFonts w:ascii="Times New Roman"/>
          <w:b w:val="false"/>
          <w:i w:val="false"/>
          <w:color w:val="000000"/>
          <w:sz w:val="28"/>
        </w:rPr>
        <w:t>
      13) борышкердің пайдасына ақша келіп түскеннен кейiн бес жұмыс күнінен кешіктірмей кредиторлармен есеп айырысуды жүзеге асыруға, сондай-ақ кредиторлардың талаптарын қанағаттандырудың белгіленген тәртібіне сәйкес кредиторлармен есеп айырысуды жүргізуге;</w:t>
      </w:r>
    </w:p>
    <w:p>
      <w:pPr>
        <w:spacing w:after="0"/>
        <w:ind w:left="0"/>
        <w:jc w:val="both"/>
      </w:pPr>
      <w:r>
        <w:rPr>
          <w:rFonts w:ascii="Times New Roman"/>
          <w:b w:val="false"/>
          <w:i w:val="false"/>
          <w:color w:val="000000"/>
          <w:sz w:val="28"/>
        </w:rPr>
        <w:t>
      14) уәкілетті органға банкроттық рәсімінің жүзеге асырылу барысы туралы ағымдағы және сұратылатын ақпаратты уәкілетті орган белгілеген нысан бойынша, тәртіппен және мерзімдерде беруге;</w:t>
      </w:r>
    </w:p>
    <w:p>
      <w:pPr>
        <w:spacing w:after="0"/>
        <w:ind w:left="0"/>
        <w:jc w:val="both"/>
      </w:pPr>
      <w:r>
        <w:rPr>
          <w:rFonts w:ascii="Times New Roman"/>
          <w:b w:val="false"/>
          <w:i w:val="false"/>
          <w:color w:val="000000"/>
          <w:sz w:val="28"/>
        </w:rPr>
        <w:t>
      15) кредиторға оның жазбаша сұрау салуы негізінде банкроттық рәсімінің жүзеге асырылу барысы, борышкердің қаржылық жағдайы туралы сұрау салу келіп түскен күннен бастап үш жұмыс күнінен кешіктірілмейтін мерзімде хабарлауға;</w:t>
      </w:r>
    </w:p>
    <w:p>
      <w:pPr>
        <w:spacing w:after="0"/>
        <w:ind w:left="0"/>
        <w:jc w:val="both"/>
      </w:pPr>
      <w:r>
        <w:rPr>
          <w:rFonts w:ascii="Times New Roman"/>
          <w:b w:val="false"/>
          <w:i w:val="false"/>
          <w:color w:val="000000"/>
          <w:sz w:val="28"/>
        </w:rPr>
        <w:t>
      16) егер банкроттықты басқарушымен жасалған банкроттық рәсімін жүргізу туралы шартта өзгеше белгіленбесе, сот банкрот пен оның кредиторларының мүдделерін қозғайтын сот актісін шығарған жағдайда, кредиторлар комитетіне осы сот актісіне шағым жасау туралы мәселені қарау үшін оның көшірмесін алған күнінен бастап жеті жұмыс күні ішінде ұсынуға;</w:t>
      </w:r>
    </w:p>
    <w:p>
      <w:pPr>
        <w:spacing w:after="0"/>
        <w:ind w:left="0"/>
        <w:jc w:val="both"/>
      </w:pPr>
      <w:r>
        <w:rPr>
          <w:rFonts w:ascii="Times New Roman"/>
          <w:b w:val="false"/>
          <w:i w:val="false"/>
          <w:color w:val="000000"/>
          <w:sz w:val="28"/>
        </w:rPr>
        <w:t>
      17) кредиторлар жиналысы мен комитеті отырыстарының өткізілетін күні, уақыты мен орны туралы кредиторларды хабардар етуге;</w:t>
      </w:r>
    </w:p>
    <w:p>
      <w:pPr>
        <w:spacing w:after="0"/>
        <w:ind w:left="0"/>
        <w:jc w:val="both"/>
      </w:pPr>
      <w:r>
        <w:rPr>
          <w:rFonts w:ascii="Times New Roman"/>
          <w:b w:val="false"/>
          <w:i w:val="false"/>
          <w:color w:val="000000"/>
          <w:sz w:val="28"/>
        </w:rPr>
        <w:t>
      18) соттың банкроттық рәсімін аяқтау туралы ұйғарымы заңды күшіне енгеннен кейін үш жұмыс күні ішінде банкке, банк операцияларының жекелеген түрлерін жүзеге асыратын ұйымға банкроттың банктік шоттарын жабу туралы өтініш жіберуге, банкроттың мөрін (болған кезде) жоюға;</w:t>
      </w:r>
    </w:p>
    <w:p>
      <w:pPr>
        <w:spacing w:after="0"/>
        <w:ind w:left="0"/>
        <w:jc w:val="both"/>
      </w:pPr>
      <w:r>
        <w:rPr>
          <w:rFonts w:ascii="Times New Roman"/>
          <w:b w:val="false"/>
          <w:i w:val="false"/>
          <w:color w:val="000000"/>
          <w:sz w:val="28"/>
        </w:rPr>
        <w:t>
      19) сот оңалту рәсімін тоқтату, борышкерді банкрот деп тану және банкроттық рәсімін қозғай отырып, оны тарату туралы шешім қабылдаған жағдайда, оңалтуды басқарушыдан тағайындалған күнінен бастап үш жұмыс күні ішінде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қабылдауға;</w:t>
      </w:r>
    </w:p>
    <w:p>
      <w:pPr>
        <w:spacing w:after="0"/>
        <w:ind w:left="0"/>
        <w:jc w:val="both"/>
      </w:pPr>
      <w:r>
        <w:rPr>
          <w:rFonts w:ascii="Times New Roman"/>
          <w:b w:val="false"/>
          <w:i w:val="false"/>
          <w:color w:val="000000"/>
          <w:sz w:val="28"/>
        </w:rPr>
        <w:t>
      20) құрылтай құжаттарын, есепке алу құжаттамасын, мүлікке құқық белгілейтін құжаттарды, мөрлерді (олар болған кезде), мөртабандарды, материалдық және өзге де құндылықтарды:</w:t>
      </w:r>
    </w:p>
    <w:p>
      <w:pPr>
        <w:spacing w:after="0"/>
        <w:ind w:left="0"/>
        <w:jc w:val="both"/>
      </w:pPr>
      <w:r>
        <w:rPr>
          <w:rFonts w:ascii="Times New Roman"/>
          <w:b w:val="false"/>
          <w:i w:val="false"/>
          <w:color w:val="000000"/>
          <w:sz w:val="28"/>
        </w:rPr>
        <w:t>
      соттың борышкерді банкрот деп тану туралы шешімінің күшін жою туралы шешім қабылданған күннен бастап үш жұмыс күні ішінде – борышкерге немесе оңалтуды басқарушыға;</w:t>
      </w:r>
    </w:p>
    <w:p>
      <w:pPr>
        <w:spacing w:after="0"/>
        <w:ind w:left="0"/>
        <w:jc w:val="both"/>
      </w:pPr>
      <w:r>
        <w:rPr>
          <w:rFonts w:ascii="Times New Roman"/>
          <w:b w:val="false"/>
          <w:i w:val="false"/>
          <w:color w:val="000000"/>
          <w:sz w:val="28"/>
        </w:rPr>
        <w:t>
      банкроттың кәсіпорнын сату кезінде тапсыру актісіне қол қойылған күннен бастап үш жұмыс күні ішінде сатып алушыға беруге;</w:t>
      </w:r>
    </w:p>
    <w:p>
      <w:pPr>
        <w:spacing w:after="0"/>
        <w:ind w:left="0"/>
        <w:jc w:val="both"/>
      </w:pPr>
      <w:r>
        <w:rPr>
          <w:rFonts w:ascii="Times New Roman"/>
          <w:b w:val="false"/>
          <w:i w:val="false"/>
          <w:color w:val="000000"/>
          <w:sz w:val="28"/>
        </w:rPr>
        <w:t>
      21) банкроттықты басқарушы шеттетілген (босатылған) жағдайда жаңадан тағайындалған банкроттықты басқарушыға ол тағайындалған күннен бастап үш жұмыс күні ішінде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сондай-ақ банкроттың банктік шоттарының бар-жоғы және нөмірлері туралы, осы шоттардағы ақша қалдықтары туралы және қозғалысы туралы қолда бар ақпаратты беруге;</w:t>
      </w:r>
    </w:p>
    <w:p>
      <w:pPr>
        <w:spacing w:after="0"/>
        <w:ind w:left="0"/>
        <w:jc w:val="both"/>
      </w:pPr>
      <w:r>
        <w:rPr>
          <w:rFonts w:ascii="Times New Roman"/>
          <w:b w:val="false"/>
          <w:i w:val="false"/>
          <w:color w:val="000000"/>
          <w:sz w:val="28"/>
        </w:rPr>
        <w:t>
      22) тағайындалған күнінен бастап он жұмыс күні ішінде кредиторлар комитетімен банкроттық рәсімін жүргізу туралы шарт жасасуға;</w:t>
      </w:r>
    </w:p>
    <w:p>
      <w:pPr>
        <w:spacing w:after="0"/>
        <w:ind w:left="0"/>
        <w:jc w:val="both"/>
      </w:pPr>
      <w:r>
        <w:rPr>
          <w:rFonts w:ascii="Times New Roman"/>
          <w:b w:val="false"/>
          <w:i w:val="false"/>
          <w:color w:val="000000"/>
          <w:sz w:val="28"/>
        </w:rPr>
        <w:t>
      23) құқық қорғау органдарына әдейі банкроттық белгілерінің бар екенін көрсететін қолда бар деректер туралы хабарлауға;</w:t>
      </w:r>
    </w:p>
    <w:p>
      <w:pPr>
        <w:spacing w:after="0"/>
        <w:ind w:left="0"/>
        <w:jc w:val="both"/>
      </w:pPr>
      <w:r>
        <w:rPr>
          <w:rFonts w:ascii="Times New Roman"/>
          <w:b w:val="false"/>
          <w:i w:val="false"/>
          <w:color w:val="000000"/>
          <w:sz w:val="28"/>
        </w:rPr>
        <w:t>
      24) осы Заңның 6-бабында белгіленген жағдайларда, құрылтайшыны (қатысушыны) және (немесе) лауазымды адамды субсидиарлық жауаптылыққа тарту және осы Заңның 96-бабының 3-тармағына сәйкес айқындалатын мөлшерде сомаларды өндіріп алу туралы талап қоюмен сотқа жүгінуге;</w:t>
      </w:r>
    </w:p>
    <w:p>
      <w:pPr>
        <w:spacing w:after="0"/>
        <w:ind w:left="0"/>
        <w:jc w:val="both"/>
      </w:pPr>
      <w:r>
        <w:rPr>
          <w:rFonts w:ascii="Times New Roman"/>
          <w:b w:val="false"/>
          <w:i w:val="false"/>
          <w:color w:val="000000"/>
          <w:sz w:val="28"/>
        </w:rPr>
        <w:t>
      25) осы Заңға және Қазақстан Республикасының заңнамасына сәйкес өзге де өкілеттіктерді орындауға міндетті.</w:t>
      </w:r>
    </w:p>
    <w:bookmarkStart w:name="z1186" w:id="415"/>
    <w:p>
      <w:pPr>
        <w:spacing w:after="0"/>
        <w:ind w:left="0"/>
        <w:jc w:val="both"/>
      </w:pPr>
      <w:r>
        <w:rPr>
          <w:rFonts w:ascii="Times New Roman"/>
          <w:b w:val="false"/>
          <w:i w:val="false"/>
          <w:color w:val="000000"/>
          <w:sz w:val="28"/>
        </w:rPr>
        <w:t>
      3. Сот оңалту рәсімін тоқтату, борышкерді банкрот деп тану және банкроттық рәсімін қозғай отырып, оны тарату туралы шешім қабылдағаннан кейін банкроттықты басқарушы:</w:t>
      </w:r>
    </w:p>
    <w:bookmarkEnd w:id="415"/>
    <w:p>
      <w:pPr>
        <w:spacing w:after="0"/>
        <w:ind w:left="0"/>
        <w:jc w:val="both"/>
      </w:pPr>
      <w:r>
        <w:rPr>
          <w:rFonts w:ascii="Times New Roman"/>
          <w:b w:val="false"/>
          <w:i w:val="false"/>
          <w:color w:val="000000"/>
          <w:sz w:val="28"/>
        </w:rPr>
        <w:t>
      1) уәкілетті органның интернет-ресурсында орналастыру үшін уәкілетті органға борышкерді банкрот деп тану және кредиторлардың талаптарды мәлімдеу тәртібі туралы хабарландыруды қазақ және орыс тілдерінде тағайындалған күнінен бастап екі жұмыс күнінен кешіктірмей жіберуге де;</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88-бабы</w:t>
      </w:r>
      <w:r>
        <w:rPr>
          <w:rFonts w:ascii="Times New Roman"/>
          <w:b w:val="false"/>
          <w:i w:val="false"/>
          <w:color w:val="000000"/>
          <w:sz w:val="28"/>
        </w:rPr>
        <w:t xml:space="preserve"> 3-тармағының 2) – 8) тармақшаларында және </w:t>
      </w:r>
      <w:r>
        <w:rPr>
          <w:rFonts w:ascii="Times New Roman"/>
          <w:b w:val="false"/>
          <w:i w:val="false"/>
          <w:color w:val="000000"/>
          <w:sz w:val="28"/>
        </w:rPr>
        <w:t>92-бабының</w:t>
      </w:r>
      <w:r>
        <w:rPr>
          <w:rFonts w:ascii="Times New Roman"/>
          <w:b w:val="false"/>
          <w:i w:val="false"/>
          <w:color w:val="000000"/>
          <w:sz w:val="28"/>
        </w:rPr>
        <w:t xml:space="preserve"> 1-тармағында көзделген міндеттерді орындауға да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84" w:id="416"/>
    <w:p>
      <w:pPr>
        <w:spacing w:after="0"/>
        <w:ind w:left="0"/>
        <w:jc w:val="left"/>
      </w:pPr>
      <w:r>
        <w:rPr>
          <w:rFonts w:ascii="Times New Roman"/>
          <w:b/>
          <w:i w:val="false"/>
          <w:color w:val="000000"/>
        </w:rPr>
        <w:t xml:space="preserve"> 90-бап. Банкроттық рәсімінде кредиторлар талаптарының тізілімін қалыптастыру</w:t>
      </w:r>
    </w:p>
    <w:bookmarkEnd w:id="416"/>
    <w:bookmarkStart w:name="z385" w:id="417"/>
    <w:p>
      <w:pPr>
        <w:spacing w:after="0"/>
        <w:ind w:left="0"/>
        <w:jc w:val="both"/>
      </w:pPr>
      <w:r>
        <w:rPr>
          <w:rFonts w:ascii="Times New Roman"/>
          <w:b w:val="false"/>
          <w:i w:val="false"/>
          <w:color w:val="000000"/>
          <w:sz w:val="28"/>
        </w:rPr>
        <w:t>
      1. Уақытша басқарушы тағайындалған күнінен бастап екі айдан кешіктірілмейтін мерзімде кредиторлар талаптарының тізілімін уәкілетті орган белгілеген тәртіппен және нысан бойынша қазақ және орыс тілдерінде қалыптастыруға міндетті.</w:t>
      </w:r>
    </w:p>
    <w:bookmarkEnd w:id="417"/>
    <w:p>
      <w:pPr>
        <w:spacing w:after="0"/>
        <w:ind w:left="0"/>
        <w:jc w:val="both"/>
      </w:pPr>
      <w:r>
        <w:rPr>
          <w:rFonts w:ascii="Times New Roman"/>
          <w:b w:val="false"/>
          <w:i w:val="false"/>
          <w:color w:val="000000"/>
          <w:sz w:val="28"/>
        </w:rPr>
        <w:t>
      Кредиторлар талаптарының тізілімін қалыптастыру мақсатында уақытша басқарушы сот банкроттық туралы іс қозғау туралы ұйғарым шығарған күннен бастап екі жұмыс күнінен кешіктірмей, ал егер салықтар және кедендік төлемдер бойынша кредитор не мемлекеттік орган немесе мемлекет қатысатын заңды тұлға өтініш беруші болып табылса – тағайындалған күнінен бастап уәкілетті органға банкроттық туралы іс бойынша іс жүргізуді қозғау және кредиторлардың талаптарды мәлімдеу тәртібі туралы хабарландыруды уәкілетті органның интернет-ресурсында орналастыру үшін қазақ және орыс тілдерінде жібереді.</w:t>
      </w:r>
    </w:p>
    <w:p>
      <w:pPr>
        <w:spacing w:after="0"/>
        <w:ind w:left="0"/>
        <w:jc w:val="both"/>
      </w:pPr>
      <w:r>
        <w:rPr>
          <w:rFonts w:ascii="Times New Roman"/>
          <w:b w:val="false"/>
          <w:i w:val="false"/>
          <w:color w:val="000000"/>
          <w:sz w:val="28"/>
        </w:rPr>
        <w:t>
      Кредиторлардың талаптарын қабылдауды борышкердің орналасқан жері бойынша не әкімші ретінде қызметтің басталғаны туралы хабарламада өзі көрсеткен әкімшінің тіркелген орны бойынша уақытша басқарушы жүзеге асырады.</w:t>
      </w:r>
    </w:p>
    <w:p>
      <w:pPr>
        <w:spacing w:after="0"/>
        <w:ind w:left="0"/>
        <w:jc w:val="both"/>
      </w:pPr>
      <w:r>
        <w:rPr>
          <w:rFonts w:ascii="Times New Roman"/>
          <w:b w:val="false"/>
          <w:i w:val="false"/>
          <w:color w:val="000000"/>
          <w:sz w:val="28"/>
        </w:rPr>
        <w:t>
      Уәкілетті орган хабарландыруды алған күннен бастап екі жұмыс күні ішінде оны өзінің интернет-ресурсында орналастыруға міндетті.</w:t>
      </w:r>
    </w:p>
    <w:p>
      <w:pPr>
        <w:spacing w:after="0"/>
        <w:ind w:left="0"/>
        <w:jc w:val="both"/>
      </w:pPr>
      <w:r>
        <w:rPr>
          <w:rFonts w:ascii="Times New Roman"/>
          <w:b w:val="false"/>
          <w:i w:val="false"/>
          <w:color w:val="000000"/>
          <w:sz w:val="28"/>
        </w:rPr>
        <w:t>
      Борышкердің интернет-ресурсы болған кезде көрсетілген интернет-ресурста хабарды жариялау міндетті болып табылады.</w:t>
      </w:r>
    </w:p>
    <w:bookmarkStart w:name="z1187" w:id="418"/>
    <w:p>
      <w:pPr>
        <w:spacing w:after="0"/>
        <w:ind w:left="0"/>
        <w:jc w:val="both"/>
      </w:pPr>
      <w:r>
        <w:rPr>
          <w:rFonts w:ascii="Times New Roman"/>
          <w:b w:val="false"/>
          <w:i w:val="false"/>
          <w:color w:val="000000"/>
          <w:sz w:val="28"/>
        </w:rPr>
        <w:t>
      2. Уақытша басқарушы сот орындаушыларынан заңды күшіне енген сот шешімін немесе борышкерден ақша өндіріп алу туралы атқарушылық құжаттарды алған күннен бастап екі жұмыс күні ішінде осындай кредиторларды банкроттық туралы іс қозғау (борышкерді банкрот деп тану) және талаптарды мәлімдеу тәртібі туралы жазбаша хабардар етеді.</w:t>
      </w:r>
    </w:p>
    <w:bookmarkEnd w:id="418"/>
    <w:p>
      <w:pPr>
        <w:spacing w:after="0"/>
        <w:ind w:left="0"/>
        <w:jc w:val="both"/>
      </w:pPr>
      <w:r>
        <w:rPr>
          <w:rFonts w:ascii="Times New Roman"/>
          <w:b w:val="false"/>
          <w:i w:val="false"/>
          <w:color w:val="000000"/>
          <w:sz w:val="28"/>
        </w:rPr>
        <w:t>
      Уақытша басқарушы банкроттық туралы іс қозғалған күннен бастап екі жұмыс күні ішінде, ал егер салықтар және кедендік төлемдер бойынша кредитор не мемлекеттік орган немесе мемлекет қатысатын заңды тұлға өтініш беруші болып табылса – тағайындалған күнінен бастап борышкер өздерінің алдында өміріне немесе денсаулығына зиян келтіргені үшін жауапты болатын азаматтарды банкроттық туралы іс қозғау (борышкерді банкрот деп тану туралы) және талаптарды мәлімдеу тәртібі туралы да жазбаша хабардар етеді.</w:t>
      </w:r>
    </w:p>
    <w:bookmarkStart w:name="z1188" w:id="419"/>
    <w:p>
      <w:pPr>
        <w:spacing w:after="0"/>
        <w:ind w:left="0"/>
        <w:jc w:val="both"/>
      </w:pPr>
      <w:r>
        <w:rPr>
          <w:rFonts w:ascii="Times New Roman"/>
          <w:b w:val="false"/>
          <w:i w:val="false"/>
          <w:color w:val="000000"/>
          <w:sz w:val="28"/>
        </w:rPr>
        <w:t>
      3. Кредиторлар банкротқа қоятын талаптарын кредиторлардың талаптарды мәлімдеу тәртібі туралы хабарландыру жарияланған күннен бастап бір ай мерзімде мәлімдеуге тиіс.</w:t>
      </w:r>
    </w:p>
    <w:bookmarkEnd w:id="419"/>
    <w:p>
      <w:pPr>
        <w:spacing w:after="0"/>
        <w:ind w:left="0"/>
        <w:jc w:val="both"/>
      </w:pPr>
      <w:r>
        <w:rPr>
          <w:rFonts w:ascii="Times New Roman"/>
          <w:b w:val="false"/>
          <w:i w:val="false"/>
          <w:color w:val="000000"/>
          <w:sz w:val="28"/>
        </w:rPr>
        <w:t>
      Кредиторлардың талаптарында:</w:t>
      </w:r>
    </w:p>
    <w:p>
      <w:pPr>
        <w:spacing w:after="0"/>
        <w:ind w:left="0"/>
        <w:jc w:val="both"/>
      </w:pPr>
      <w:r>
        <w:rPr>
          <w:rFonts w:ascii="Times New Roman"/>
          <w:b w:val="false"/>
          <w:i w:val="false"/>
          <w:color w:val="000000"/>
          <w:sz w:val="28"/>
        </w:rPr>
        <w:t>
      1) талаптың сомасы туралы (негізгі борыштың, сыйақының (мүдденің), тұрақсыздық айыбы мен өзге де айыппұл санкцияларының, залалдардың сомасы туралы жеке-жеке) мәліметтер қамтылуға тиіс. Талап сомасы көрсетілген талап мәлімделген күнге айқындалады;</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25-бабының</w:t>
      </w:r>
      <w:r>
        <w:rPr>
          <w:rFonts w:ascii="Times New Roman"/>
          <w:b w:val="false"/>
          <w:i w:val="false"/>
          <w:color w:val="000000"/>
          <w:sz w:val="28"/>
        </w:rPr>
        <w:t xml:space="preserve"> 1-тармағында көзделген, кредиторлар жиналысын өткізу туралы хабарлама тәсілдерінің бірін көрсету қамтылуға тиіс.</w:t>
      </w:r>
    </w:p>
    <w:p>
      <w:pPr>
        <w:spacing w:after="0"/>
        <w:ind w:left="0"/>
        <w:jc w:val="both"/>
      </w:pPr>
      <w:r>
        <w:rPr>
          <w:rFonts w:ascii="Times New Roman"/>
          <w:b w:val="false"/>
          <w:i w:val="false"/>
          <w:color w:val="000000"/>
          <w:sz w:val="28"/>
        </w:rPr>
        <w:t>
      Салыстыру үшін құжаттардың түпнұсқалары ұсыныла отырып, талаптың негізі мен сомасын растайтын құжаттардың көшірмелері (соттардың заңды күшіне енген шешімдері, шарттардың көшірмелері, борышкердің борышты мойындауы) талапқа қоса беріледі.</w:t>
      </w:r>
    </w:p>
    <w:p>
      <w:pPr>
        <w:spacing w:after="0"/>
        <w:ind w:left="0"/>
        <w:jc w:val="both"/>
      </w:pPr>
      <w:r>
        <w:rPr>
          <w:rFonts w:ascii="Times New Roman"/>
          <w:b w:val="false"/>
          <w:i w:val="false"/>
          <w:color w:val="000000"/>
          <w:sz w:val="28"/>
        </w:rPr>
        <w:t>
      Егер сыйақы (мүдде) мен залалдар бойынша осы тармақтың екінші бөлігінің 1) тармақшасында көрсетілген талап сомасы сот борышкерді банкрот деп тану туралы шешім қабылдаған күнге өзгертілсе, онда сот осындай шешім қабылдаған күннен бастап он жұмыс күні ішінде кредитор өзгерісті ескере отырып, өзінің талаптарын қайта мәлімдейді.</w:t>
      </w:r>
    </w:p>
    <w:p>
      <w:pPr>
        <w:spacing w:after="0"/>
        <w:ind w:left="0"/>
        <w:jc w:val="both"/>
      </w:pPr>
      <w:r>
        <w:rPr>
          <w:rFonts w:ascii="Times New Roman"/>
          <w:b w:val="false"/>
          <w:i w:val="false"/>
          <w:color w:val="000000"/>
          <w:sz w:val="28"/>
        </w:rPr>
        <w:t>
      Кредиторлар талаптың негізі мен сомасын растайтын өзге де құжаттарды ұсынуға да құқылы.</w:t>
      </w:r>
    </w:p>
    <w:p>
      <w:pPr>
        <w:spacing w:after="0"/>
        <w:ind w:left="0"/>
        <w:jc w:val="both"/>
      </w:pPr>
      <w:r>
        <w:rPr>
          <w:rFonts w:ascii="Times New Roman"/>
          <w:b w:val="false"/>
          <w:i w:val="false"/>
          <w:color w:val="000000"/>
          <w:sz w:val="28"/>
        </w:rPr>
        <w:t>
      Кредитордың талабы Қазақстан Республикасының азаматтық заңнамасында көзделген тәртіппен өндіріп алуға жатпайтын бөлігінде кредиторлар талаптарының тізіліміне талап қоюдың ескіру мерзімінің өтуі себебінен енгізілмейді.</w:t>
      </w:r>
    </w:p>
    <w:p>
      <w:pPr>
        <w:spacing w:after="0"/>
        <w:ind w:left="0"/>
        <w:jc w:val="both"/>
      </w:pPr>
      <w:r>
        <w:rPr>
          <w:rFonts w:ascii="Times New Roman"/>
          <w:b w:val="false"/>
          <w:i w:val="false"/>
          <w:color w:val="000000"/>
          <w:sz w:val="28"/>
        </w:rPr>
        <w:t>
      Кредиторлардың шетел валютасында көрсетілген талаптары сот борышкерді банкрот деп тану және банкроттық рәсімін қозғай отырып, оны тарату туралы шешім қабылдаған күнге Қазақстан Республикасының Ұлттық Банкі белгілеген ресми бағам бойынша теңгемен есепке алынады.</w:t>
      </w:r>
    </w:p>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синдикатталған қарыз шарты негізінде кредиторлар синдикатына әрбір қатысушы бойынша жеке талаптарды мәлімдейді.</w:t>
      </w:r>
    </w:p>
    <w:bookmarkStart w:name="z1189" w:id="420"/>
    <w:p>
      <w:pPr>
        <w:spacing w:after="0"/>
        <w:ind w:left="0"/>
        <w:jc w:val="both"/>
      </w:pPr>
      <w:r>
        <w:rPr>
          <w:rFonts w:ascii="Times New Roman"/>
          <w:b w:val="false"/>
          <w:i w:val="false"/>
          <w:color w:val="000000"/>
          <w:sz w:val="28"/>
        </w:rPr>
        <w:t>
      4. Қалыптастырылған кредиторлар талаптарының тізіліміне өзгерістер мен толықтырулар уәкілетті орган айқындаған тәртіппен енгізіледі.</w:t>
      </w:r>
    </w:p>
    <w:bookmarkEnd w:id="420"/>
    <w:bookmarkStart w:name="z1190" w:id="421"/>
    <w:p>
      <w:pPr>
        <w:spacing w:after="0"/>
        <w:ind w:left="0"/>
        <w:jc w:val="both"/>
      </w:pPr>
      <w:r>
        <w:rPr>
          <w:rFonts w:ascii="Times New Roman"/>
          <w:b w:val="false"/>
          <w:i w:val="false"/>
          <w:color w:val="000000"/>
          <w:sz w:val="28"/>
        </w:rPr>
        <w:t>
      5. Кредитордың осы баптың 3-тармағының бірінші бөлігінде көрсетілген мерзімнен кешіктіріліп мәлімделген талабы кредиторлар талаптарының тізіліміне енгізіледі, бірақ мұндай кредитор бір ай мерзімде мәлімделген кредиторлар талаптары толық қанағаттандырылғанға дейін кредиторлар жиналысында дауыс беру құқығынан айырылады.</w:t>
      </w:r>
    </w:p>
    <w:bookmarkEnd w:id="421"/>
    <w:bookmarkStart w:name="z1191" w:id="422"/>
    <w:p>
      <w:pPr>
        <w:spacing w:after="0"/>
        <w:ind w:left="0"/>
        <w:jc w:val="both"/>
      </w:pPr>
      <w:r>
        <w:rPr>
          <w:rFonts w:ascii="Times New Roman"/>
          <w:b w:val="false"/>
          <w:i w:val="false"/>
          <w:color w:val="000000"/>
          <w:sz w:val="28"/>
        </w:rPr>
        <w:t>
      6. Кредиторлардың талаптарын уақытша басқарушы немесе банкроттықты басқарушы осындай талаптар мәлімделген күннен бастап он жұмыс күні ішінде қарауға тиіс.</w:t>
      </w:r>
    </w:p>
    <w:bookmarkEnd w:id="422"/>
    <w:p>
      <w:pPr>
        <w:spacing w:after="0"/>
        <w:ind w:left="0"/>
        <w:jc w:val="both"/>
      </w:pPr>
      <w:r>
        <w:rPr>
          <w:rFonts w:ascii="Times New Roman"/>
          <w:b w:val="false"/>
          <w:i w:val="false"/>
          <w:color w:val="000000"/>
          <w:sz w:val="28"/>
        </w:rPr>
        <w:t>
      Танылған талаптар карау нәтижелері бойынша кредиторлар талаптарының тізіліміне енгізуге жатады.</w:t>
      </w:r>
    </w:p>
    <w:p>
      <w:pPr>
        <w:spacing w:after="0"/>
        <w:ind w:left="0"/>
        <w:jc w:val="both"/>
      </w:pPr>
      <w:r>
        <w:rPr>
          <w:rFonts w:ascii="Times New Roman"/>
          <w:b w:val="false"/>
          <w:i w:val="false"/>
          <w:color w:val="000000"/>
          <w:sz w:val="28"/>
        </w:rPr>
        <w:t>
      Кредиторлардың сотқа бұрын өздері мәлiмдеген талаптары, егер олар осы баптың 3-тармағының екінші бөлігінде көрсетілген талаптарға сай келсе, кредитордың өтініші болған кезде тiзiлiмге енгiзiлуi мүмкiн.</w:t>
      </w:r>
    </w:p>
    <w:bookmarkStart w:name="z1192" w:id="423"/>
    <w:p>
      <w:pPr>
        <w:spacing w:after="0"/>
        <w:ind w:left="0"/>
        <w:jc w:val="both"/>
      </w:pPr>
      <w:r>
        <w:rPr>
          <w:rFonts w:ascii="Times New Roman"/>
          <w:b w:val="false"/>
          <w:i w:val="false"/>
          <w:color w:val="000000"/>
          <w:sz w:val="28"/>
        </w:rPr>
        <w:t>
      7. Кредиторлар талаптарының тізіліміне:</w:t>
      </w:r>
    </w:p>
    <w:bookmarkEnd w:id="423"/>
    <w:p>
      <w:pPr>
        <w:spacing w:after="0"/>
        <w:ind w:left="0"/>
        <w:jc w:val="both"/>
      </w:pPr>
      <w:r>
        <w:rPr>
          <w:rFonts w:ascii="Times New Roman"/>
          <w:b w:val="false"/>
          <w:i w:val="false"/>
          <w:color w:val="000000"/>
          <w:sz w:val="28"/>
        </w:rPr>
        <w:t>
      1) кредиторлардың Қазақстан Республикасының жобалық қаржыландыру және секьюритилендiру туралы заңнамасында айқындалған, бөлiнген активтермен қамтамасыз етілген талаптары және мынадай мүлiктi: ипотекалық тұрғын үй қарызы шарттары бойынша (ипотекалық куәліктердің кепілін қоса алғанда) талап құқықтарын, сондай-ақ ұстаушыларында көрсетілген облигацияларға меншік құқығы мәмілелер не Қазақстан Республикасының заңдарында көзделген өзге де негіздер бойынша туындаған немесе оларға көшкен жағдайларда Қазақстан Республикасының мемлекеттік бағалы қағаздарының кепілімен қамтамасыз етілген ипотекалық облигацияларды ұстаушылардың талаптары;</w:t>
      </w:r>
    </w:p>
    <w:p>
      <w:pPr>
        <w:spacing w:after="0"/>
        <w:ind w:left="0"/>
        <w:jc w:val="both"/>
      </w:pPr>
      <w:r>
        <w:rPr>
          <w:rFonts w:ascii="Times New Roman"/>
          <w:b w:val="false"/>
          <w:i w:val="false"/>
          <w:color w:val="000000"/>
          <w:sz w:val="28"/>
        </w:rPr>
        <w:t>
      2) кредиторлардың мемлекет кепiлгерлiгiмен қамтамасыз етiлген инфрақұрылымдық облигациялар бойынша талаптары;</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борышкер құрылтайшыларының (қатысушыларының) еңбекке ақы төлеу, еңбек шарттары бойынша өтемақылар төлеу жөніндегі талаптарын, Мемлекеттiк әлеуметтiк сақтандыру қорына әлеуметтiк аударымдар, мiндеттi зейнетақы жарналары және мiндеттi кәсiптiк зейнетақы жарналары бойынша, міндетті әлеуметтік медициналық сақтандыруға аударымдар және (немесе) жарналар бойынша міндеттемелерді қоспағанда, олардың талаптары;</w:t>
      </w:r>
    </w:p>
    <w:p>
      <w:pPr>
        <w:spacing w:after="0"/>
        <w:ind w:left="0"/>
        <w:jc w:val="both"/>
      </w:pPr>
      <w:r>
        <w:rPr>
          <w:rFonts w:ascii="Times New Roman"/>
          <w:b w:val="false"/>
          <w:i w:val="false"/>
          <w:color w:val="000000"/>
          <w:sz w:val="28"/>
        </w:rPr>
        <w:t>
      4) кепіл беруші үшінші тұлғалар болған жағдайларда, кепілді кредиторлардың кепіл нысанасына өндіріп алуды қолдану нәтижелері бойынша өтелген талаптары енгізілмейді.</w:t>
      </w:r>
    </w:p>
    <w:bookmarkStart w:name="z1193" w:id="424"/>
    <w:p>
      <w:pPr>
        <w:spacing w:after="0"/>
        <w:ind w:left="0"/>
        <w:jc w:val="both"/>
      </w:pPr>
      <w:r>
        <w:rPr>
          <w:rFonts w:ascii="Times New Roman"/>
          <w:b w:val="false"/>
          <w:i w:val="false"/>
          <w:color w:val="000000"/>
          <w:sz w:val="28"/>
        </w:rPr>
        <w:t>
      8. Кредиторлар борышкерге берешектің сомасын және осы сомаға тиесілі сыйақыны (мүддені), борышкер тарапынан міндеттемелерді орындамаудан немесе тиісінше орындамаудан келтірілген залалдарды, тұрақсыздық айыбын (айыппұлдарды, өсімпұлдарды) және өзге де айыппұл санкцияларын қамтитын талаптарды қоюға құқылы.</w:t>
      </w:r>
    </w:p>
    <w:bookmarkEnd w:id="424"/>
    <w:bookmarkStart w:name="z1194" w:id="425"/>
    <w:p>
      <w:pPr>
        <w:spacing w:after="0"/>
        <w:ind w:left="0"/>
        <w:jc w:val="both"/>
      </w:pPr>
      <w:r>
        <w:rPr>
          <w:rFonts w:ascii="Times New Roman"/>
          <w:b w:val="false"/>
          <w:i w:val="false"/>
          <w:color w:val="000000"/>
          <w:sz w:val="28"/>
        </w:rPr>
        <w:t>
      9. Сыйақының (мүдденiң) және залалдардың сомасы сот борышкердi банкрот деп тану туралы шешiм қабылдаған күнге айқындалады.</w:t>
      </w:r>
    </w:p>
    <w:bookmarkEnd w:id="425"/>
    <w:bookmarkStart w:name="z1195" w:id="426"/>
    <w:p>
      <w:pPr>
        <w:spacing w:after="0"/>
        <w:ind w:left="0"/>
        <w:jc w:val="both"/>
      </w:pPr>
      <w:r>
        <w:rPr>
          <w:rFonts w:ascii="Times New Roman"/>
          <w:b w:val="false"/>
          <w:i w:val="false"/>
          <w:color w:val="000000"/>
          <w:sz w:val="28"/>
        </w:rPr>
        <w:t>
      10. Кредиторлардың банкроттық рәсiміне қатысуына байланысты шығыстары орнын толтыруға жатпайды.</w:t>
      </w:r>
    </w:p>
    <w:bookmarkEnd w:id="4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90-бап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94" w:id="427"/>
    <w:p>
      <w:pPr>
        <w:spacing w:after="0"/>
        <w:ind w:left="0"/>
        <w:jc w:val="left"/>
      </w:pPr>
      <w:r>
        <w:rPr>
          <w:rFonts w:ascii="Times New Roman"/>
          <w:b/>
          <w:i w:val="false"/>
          <w:color w:val="000000"/>
        </w:rPr>
        <w:t xml:space="preserve"> 91-бап. Кредиторлардың талаптарын қарау</w:t>
      </w:r>
    </w:p>
    <w:bookmarkEnd w:id="427"/>
    <w:bookmarkStart w:name="z395" w:id="428"/>
    <w:p>
      <w:pPr>
        <w:spacing w:after="0"/>
        <w:ind w:left="0"/>
        <w:jc w:val="both"/>
      </w:pPr>
      <w:r>
        <w:rPr>
          <w:rFonts w:ascii="Times New Roman"/>
          <w:b w:val="false"/>
          <w:i w:val="false"/>
          <w:color w:val="000000"/>
          <w:sz w:val="28"/>
        </w:rPr>
        <w:t>
      1. Кредиторлардың талаптарын қарау нәтижелері туралы (талапты толық көлемде немесе бір бөлігін тану немесе танымау себептерін көрсете отырып, танымау туралы) уақытша басқарушы шешім қабылданған күннен кейінгі күні әрбір кредиторды жазбаша хабардар етуге міндетті. Кредиторлардың борышкер банкрот деп танылғаннан кейін мәлімделген талаптары бойынша уақытша немесе банкроттықты басқарушы шешім қабылданған күннен кейінгі күні осындай кредиторды жазбаша хабардар етуге міндетті.</w:t>
      </w:r>
    </w:p>
    <w:bookmarkEnd w:id="428"/>
    <w:p>
      <w:pPr>
        <w:spacing w:after="0"/>
        <w:ind w:left="0"/>
        <w:jc w:val="both"/>
      </w:pPr>
      <w:r>
        <w:rPr>
          <w:rFonts w:ascii="Times New Roman"/>
          <w:b w:val="false"/>
          <w:i w:val="false"/>
          <w:color w:val="000000"/>
          <w:sz w:val="28"/>
        </w:rPr>
        <w:t>
      Кредитордың талабын (толық көлемде немесе бір бөлігін) тану туралы хабарламада уақытша немесе банкроттықты басқарушы кредиторлардың алғашқы жиналысының өткізілетін күнін, уақытын, орнын және күн тәртібін көрсетуге міндетті.</w:t>
      </w:r>
    </w:p>
    <w:p>
      <w:pPr>
        <w:spacing w:after="0"/>
        <w:ind w:left="0"/>
        <w:jc w:val="both"/>
      </w:pPr>
      <w:r>
        <w:rPr>
          <w:rFonts w:ascii="Times New Roman"/>
          <w:b w:val="false"/>
          <w:i w:val="false"/>
          <w:color w:val="000000"/>
          <w:sz w:val="28"/>
        </w:rPr>
        <w:t>
      Осы тармақтың екінші бөлігінің ережелері сот оңалту рәсімін тоқтату, борышкерді банкрот деп тану және банкроттық рәсімін қозғай отырып, оны тарату туралы шешім қабылдаған жағдайда, банкроттықты басқарушыға қолданылады.</w:t>
      </w:r>
    </w:p>
    <w:bookmarkStart w:name="z1196" w:id="429"/>
    <w:p>
      <w:pPr>
        <w:spacing w:after="0"/>
        <w:ind w:left="0"/>
        <w:jc w:val="both"/>
      </w:pPr>
      <w:r>
        <w:rPr>
          <w:rFonts w:ascii="Times New Roman"/>
          <w:b w:val="false"/>
          <w:i w:val="false"/>
          <w:color w:val="000000"/>
          <w:sz w:val="28"/>
        </w:rPr>
        <w:t>
      2. Уақытша немесе банкроттықты басқарушының шешімімен келіспеген жағдайда кредитор талаптарды қарау нәтижелері туралы хабарламаны алған күннен бастап он жұмыс күні ішінде мұндай шешімге банкроттық туралы істі қарайтын сотта шағым жасауға құқылы.</w:t>
      </w:r>
    </w:p>
    <w:bookmarkEnd w:id="4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97" w:id="430"/>
    <w:p>
      <w:pPr>
        <w:spacing w:after="0"/>
        <w:ind w:left="0"/>
        <w:jc w:val="left"/>
      </w:pPr>
      <w:r>
        <w:rPr>
          <w:rFonts w:ascii="Times New Roman"/>
          <w:b/>
          <w:i w:val="false"/>
          <w:color w:val="000000"/>
        </w:rPr>
        <w:t xml:space="preserve"> 92-бап. Кредиторлар талаптарының тізілімін жариялау</w:t>
      </w:r>
    </w:p>
    <w:bookmarkEnd w:id="430"/>
    <w:bookmarkStart w:name="z398" w:id="431"/>
    <w:p>
      <w:pPr>
        <w:spacing w:after="0"/>
        <w:ind w:left="0"/>
        <w:jc w:val="both"/>
      </w:pPr>
      <w:r>
        <w:rPr>
          <w:rFonts w:ascii="Times New Roman"/>
          <w:b w:val="false"/>
          <w:i w:val="false"/>
          <w:color w:val="000000"/>
          <w:sz w:val="28"/>
        </w:rPr>
        <w:t>
      1. Уақытша басқарушы қалыптастырылған кредиторлар талаптарының тізілімін, сондай-ақ талаптары танылмаған кредиторлардың тізбесін уәкілетті органның интернет-ресурсында орналастыру үшін уәкілетті органға кредиторлар талаптарының тізілімі қалыптастырылған күннен бастап үш жұмыс күнінен кешіктірілмейтін мерзімде жіберуге міндетті.</w:t>
      </w:r>
    </w:p>
    <w:bookmarkEnd w:id="431"/>
    <w:p>
      <w:pPr>
        <w:spacing w:after="0"/>
        <w:ind w:left="0"/>
        <w:jc w:val="both"/>
      </w:pPr>
      <w:r>
        <w:rPr>
          <w:rFonts w:ascii="Times New Roman"/>
          <w:b w:val="false"/>
          <w:i w:val="false"/>
          <w:color w:val="000000"/>
          <w:sz w:val="28"/>
        </w:rPr>
        <w:t>
      Уәкілетті орган кредиторлар талаптарының тізілімін алған күннен бастап екі жұмыс күні ішінде оны өзінің интернет-ресурсында орналастыруға міндетті.</w:t>
      </w:r>
    </w:p>
    <w:bookmarkStart w:name="z1197" w:id="432"/>
    <w:p>
      <w:pPr>
        <w:spacing w:after="0"/>
        <w:ind w:left="0"/>
        <w:jc w:val="both"/>
      </w:pPr>
      <w:r>
        <w:rPr>
          <w:rFonts w:ascii="Times New Roman"/>
          <w:b w:val="false"/>
          <w:i w:val="false"/>
          <w:color w:val="000000"/>
          <w:sz w:val="28"/>
        </w:rPr>
        <w:t>
      2. Кредитор өз талабының мөлшеріне, сондай-ақ жарияланған тізілімге енгізілген басқа кредиторлар талаптарының мөлшері мен негізіне жарияланған күнінен бастап он жұмыс күні ішінде шағым жасауға құқылы.</w:t>
      </w:r>
    </w:p>
    <w:bookmarkEnd w:id="432"/>
    <w:p>
      <w:pPr>
        <w:spacing w:after="0"/>
        <w:ind w:left="0"/>
        <w:jc w:val="both"/>
      </w:pPr>
      <w:r>
        <w:rPr>
          <w:rFonts w:ascii="Times New Roman"/>
          <w:b w:val="false"/>
          <w:i w:val="false"/>
          <w:color w:val="000000"/>
          <w:sz w:val="28"/>
        </w:rPr>
        <w:t>
      Жарияланған тізілімге енгізілген кредиторлар талаптарының мөлшері мен негізіне осы тармақтың бірінші бөлігінде белгіленген мерзімдерде борышкер – дара кәсіпкер де, борышкер – заңды тұлға мүлкінің меншік иесі де (ол уәкілеттік берген орган да), құрылтайшысы да (қатысушысы да) шағым жасауы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00" w:id="433"/>
    <w:p>
      <w:pPr>
        <w:spacing w:after="0"/>
        <w:ind w:left="0"/>
        <w:jc w:val="left"/>
      </w:pPr>
      <w:r>
        <w:rPr>
          <w:rFonts w:ascii="Times New Roman"/>
          <w:b/>
          <w:i w:val="false"/>
          <w:color w:val="000000"/>
        </w:rPr>
        <w:t xml:space="preserve"> 93-бап. Кредиторлар жиналысының банкроттық рәсіміндегі өкілеттіктері</w:t>
      </w:r>
    </w:p>
    <w:bookmarkEnd w:id="433"/>
    <w:bookmarkStart w:name="z401" w:id="434"/>
    <w:p>
      <w:pPr>
        <w:spacing w:after="0"/>
        <w:ind w:left="0"/>
        <w:jc w:val="both"/>
      </w:pPr>
      <w:r>
        <w:rPr>
          <w:rFonts w:ascii="Times New Roman"/>
          <w:b w:val="false"/>
          <w:i w:val="false"/>
          <w:color w:val="000000"/>
          <w:sz w:val="28"/>
        </w:rPr>
        <w:t>
      1. Кредиторлардың алғашқы жиналысын уақытша басқарушы борышкер банкрот деп танылған күннен бастап жиырма жұмыс күнінен кеш болмайтын мерзімде өткізеді.</w:t>
      </w:r>
    </w:p>
    <w:bookmarkEnd w:id="434"/>
    <w:bookmarkStart w:name="z402" w:id="435"/>
    <w:p>
      <w:pPr>
        <w:spacing w:after="0"/>
        <w:ind w:left="0"/>
        <w:jc w:val="both"/>
      </w:pPr>
      <w:r>
        <w:rPr>
          <w:rFonts w:ascii="Times New Roman"/>
          <w:b w:val="false"/>
          <w:i w:val="false"/>
          <w:color w:val="000000"/>
          <w:sz w:val="28"/>
        </w:rPr>
        <w:t>
      2. Кредиторлардың алғашқы жиналысында:</w:t>
      </w:r>
    </w:p>
    <w:bookmarkEnd w:id="435"/>
    <w:p>
      <w:pPr>
        <w:spacing w:after="0"/>
        <w:ind w:left="0"/>
        <w:jc w:val="both"/>
      </w:pPr>
      <w:r>
        <w:rPr>
          <w:rFonts w:ascii="Times New Roman"/>
          <w:b w:val="false"/>
          <w:i w:val="false"/>
          <w:color w:val="000000"/>
          <w:sz w:val="28"/>
        </w:rPr>
        <w:t>
      1) кепілге салынған мүлікті қоспағанда, мүлікке бағалау жүргізу туралы шешім қабылданады;</w:t>
      </w:r>
    </w:p>
    <w:p>
      <w:pPr>
        <w:spacing w:after="0"/>
        <w:ind w:left="0"/>
        <w:jc w:val="both"/>
      </w:pPr>
      <w:r>
        <w:rPr>
          <w:rFonts w:ascii="Times New Roman"/>
          <w:b w:val="false"/>
          <w:i w:val="false"/>
          <w:color w:val="000000"/>
          <w:sz w:val="28"/>
        </w:rPr>
        <w:t>
      2) хабарламалары әкімші қызметін жүзеге асыру құқығы бар тұлғалар хабарламаларының тізіліміне енгізілген тұлғалар арасынан банкроттықты басқарушының кандидатурасы таңдалады;</w:t>
      </w:r>
    </w:p>
    <w:p>
      <w:pPr>
        <w:spacing w:after="0"/>
        <w:ind w:left="0"/>
        <w:jc w:val="both"/>
      </w:pPr>
      <w:r>
        <w:rPr>
          <w:rFonts w:ascii="Times New Roman"/>
          <w:b w:val="false"/>
          <w:i w:val="false"/>
          <w:color w:val="000000"/>
          <w:sz w:val="28"/>
        </w:rPr>
        <w:t>
      3) кредиторлар комитеті құрамының саны айқындалады және осы құрам, кредиторлар комитетінің төрағасы бекітіледі;</w:t>
      </w:r>
    </w:p>
    <w:p>
      <w:pPr>
        <w:spacing w:after="0"/>
        <w:ind w:left="0"/>
        <w:jc w:val="both"/>
      </w:pPr>
      <w:r>
        <w:rPr>
          <w:rFonts w:ascii="Times New Roman"/>
          <w:b w:val="false"/>
          <w:i w:val="false"/>
          <w:color w:val="000000"/>
          <w:sz w:val="28"/>
        </w:rPr>
        <w:t>
      4) кредиторлар комитетінің жұмыс регламенті бекітіледі;</w:t>
      </w:r>
    </w:p>
    <w:p>
      <w:pPr>
        <w:spacing w:after="0"/>
        <w:ind w:left="0"/>
        <w:jc w:val="both"/>
      </w:pPr>
      <w:r>
        <w:rPr>
          <w:rFonts w:ascii="Times New Roman"/>
          <w:b w:val="false"/>
          <w:i w:val="false"/>
          <w:color w:val="000000"/>
          <w:sz w:val="28"/>
        </w:rPr>
        <w:t>
      5) банкроттың мүліктік массасын түгендеу туралы есеп қаралады;</w:t>
      </w:r>
    </w:p>
    <w:p>
      <w:pPr>
        <w:spacing w:after="0"/>
        <w:ind w:left="0"/>
        <w:jc w:val="both"/>
      </w:pPr>
      <w:r>
        <w:rPr>
          <w:rFonts w:ascii="Times New Roman"/>
          <w:b w:val="false"/>
          <w:i w:val="false"/>
          <w:color w:val="000000"/>
          <w:sz w:val="28"/>
        </w:rPr>
        <w:t>
      6) банкроттың қызметін жалғастыру (тоқтату) туралы шешім қабылданады.</w:t>
      </w:r>
    </w:p>
    <w:bookmarkStart w:name="z403" w:id="436"/>
    <w:p>
      <w:pPr>
        <w:spacing w:after="0"/>
        <w:ind w:left="0"/>
        <w:jc w:val="both"/>
      </w:pPr>
      <w:r>
        <w:rPr>
          <w:rFonts w:ascii="Times New Roman"/>
          <w:b w:val="false"/>
          <w:i w:val="false"/>
          <w:color w:val="000000"/>
          <w:sz w:val="28"/>
        </w:rPr>
        <w:t>
      3. Кредиторлар жиналысының құзыретіне:</w:t>
      </w:r>
    </w:p>
    <w:bookmarkEnd w:id="436"/>
    <w:p>
      <w:pPr>
        <w:spacing w:after="0"/>
        <w:ind w:left="0"/>
        <w:jc w:val="both"/>
      </w:pPr>
      <w:r>
        <w:rPr>
          <w:rFonts w:ascii="Times New Roman"/>
          <w:b w:val="false"/>
          <w:i w:val="false"/>
          <w:color w:val="000000"/>
          <w:sz w:val="28"/>
        </w:rPr>
        <w:t>
      1) хабарламалары әкімші қызметін жүзеге асыру құқығы бар тұлғалар хабарламаларының тізіліміне енгізілген тұлғалар арасынан банкроттықты басқарушының кандидатурасын таңдау;</w:t>
      </w:r>
    </w:p>
    <w:p>
      <w:pPr>
        <w:spacing w:after="0"/>
        <w:ind w:left="0"/>
        <w:jc w:val="both"/>
      </w:pPr>
      <w:r>
        <w:rPr>
          <w:rFonts w:ascii="Times New Roman"/>
          <w:b w:val="false"/>
          <w:i w:val="false"/>
          <w:color w:val="000000"/>
          <w:sz w:val="28"/>
        </w:rPr>
        <w:t>
      2) кредиторлар комитетінің құрамына өзгерістер мен толықтырулар енгізу;</w:t>
      </w:r>
    </w:p>
    <w:p>
      <w:pPr>
        <w:spacing w:after="0"/>
        <w:ind w:left="0"/>
        <w:jc w:val="both"/>
      </w:pPr>
      <w:r>
        <w:rPr>
          <w:rFonts w:ascii="Times New Roman"/>
          <w:b w:val="false"/>
          <w:i w:val="false"/>
          <w:color w:val="000000"/>
          <w:sz w:val="28"/>
        </w:rPr>
        <w:t>
      3) банкрот мүлкін тікелей сату туралы шешім қабылдау;</w:t>
      </w:r>
    </w:p>
    <w:p>
      <w:pPr>
        <w:spacing w:after="0"/>
        <w:ind w:left="0"/>
        <w:jc w:val="both"/>
      </w:pPr>
      <w:r>
        <w:rPr>
          <w:rFonts w:ascii="Times New Roman"/>
          <w:b w:val="false"/>
          <w:i w:val="false"/>
          <w:color w:val="000000"/>
          <w:sz w:val="28"/>
        </w:rPr>
        <w:t>
      4) лизинг нысанасын мерзімінен бұрын сатып алу туралы шешім қабылдау;</w:t>
      </w:r>
    </w:p>
    <w:p>
      <w:pPr>
        <w:spacing w:after="0"/>
        <w:ind w:left="0"/>
        <w:jc w:val="both"/>
      </w:pPr>
      <w:r>
        <w:rPr>
          <w:rFonts w:ascii="Times New Roman"/>
          <w:b w:val="false"/>
          <w:i w:val="false"/>
          <w:color w:val="000000"/>
          <w:sz w:val="28"/>
        </w:rPr>
        <w:t>
      5) банкроттықты басқарушыға уәкілетті орган белгілеген шекте негізгі сыйақы мөлшерін айқындау;</w:t>
      </w:r>
    </w:p>
    <w:p>
      <w:pPr>
        <w:spacing w:after="0"/>
        <w:ind w:left="0"/>
        <w:jc w:val="both"/>
      </w:pPr>
      <w:r>
        <w:rPr>
          <w:rFonts w:ascii="Times New Roman"/>
          <w:b w:val="false"/>
          <w:i w:val="false"/>
          <w:color w:val="000000"/>
          <w:sz w:val="28"/>
        </w:rPr>
        <w:t>
      6) банкроттық рәсімін жүргізу мерзімін ұзарту туралы шешім қабылдау;</w:t>
      </w:r>
    </w:p>
    <w:p>
      <w:pPr>
        <w:spacing w:after="0"/>
        <w:ind w:left="0"/>
        <w:jc w:val="both"/>
      </w:pPr>
      <w:r>
        <w:rPr>
          <w:rFonts w:ascii="Times New Roman"/>
          <w:b w:val="false"/>
          <w:i w:val="false"/>
          <w:color w:val="000000"/>
          <w:sz w:val="28"/>
        </w:rPr>
        <w:t>
      7) қорытынды есепті келісу;</w:t>
      </w:r>
    </w:p>
    <w:p>
      <w:pPr>
        <w:spacing w:after="0"/>
        <w:ind w:left="0"/>
        <w:jc w:val="both"/>
      </w:pPr>
      <w:r>
        <w:rPr>
          <w:rFonts w:ascii="Times New Roman"/>
          <w:b w:val="false"/>
          <w:i w:val="false"/>
          <w:color w:val="000000"/>
          <w:sz w:val="28"/>
        </w:rPr>
        <w:t>
      8) банкроттық рәсімін жүргізу үшін банкроттықты басқарушының қарыз алуы туралы шешім қабылдау;</w:t>
      </w:r>
    </w:p>
    <w:p>
      <w:pPr>
        <w:spacing w:after="0"/>
        <w:ind w:left="0"/>
        <w:jc w:val="both"/>
      </w:pPr>
      <w:r>
        <w:rPr>
          <w:rFonts w:ascii="Times New Roman"/>
          <w:b w:val="false"/>
          <w:i w:val="false"/>
          <w:color w:val="000000"/>
          <w:sz w:val="28"/>
        </w:rPr>
        <w:t>
      9) бітімгершілік келісім жасасу туралы шешім қабылдау;</w:t>
      </w:r>
    </w:p>
    <w:p>
      <w:pPr>
        <w:spacing w:after="0"/>
        <w:ind w:left="0"/>
        <w:jc w:val="both"/>
      </w:pPr>
      <w:r>
        <w:rPr>
          <w:rFonts w:ascii="Times New Roman"/>
          <w:b w:val="false"/>
          <w:i w:val="false"/>
          <w:color w:val="000000"/>
          <w:sz w:val="28"/>
        </w:rPr>
        <w:t>
      10) банкроттық рәсімі барысында оңалту рәсіміне өту туралы шешім қабылдау;</w:t>
      </w:r>
    </w:p>
    <w:p>
      <w:pPr>
        <w:spacing w:after="0"/>
        <w:ind w:left="0"/>
        <w:jc w:val="both"/>
      </w:pPr>
      <w:r>
        <w:rPr>
          <w:rFonts w:ascii="Times New Roman"/>
          <w:b w:val="false"/>
          <w:i w:val="false"/>
          <w:color w:val="000000"/>
          <w:sz w:val="28"/>
        </w:rPr>
        <w:t xml:space="preserve">
      11) осы Заңның </w:t>
      </w:r>
      <w:r>
        <w:rPr>
          <w:rFonts w:ascii="Times New Roman"/>
          <w:b w:val="false"/>
          <w:i w:val="false"/>
          <w:color w:val="000000"/>
          <w:sz w:val="28"/>
        </w:rPr>
        <w:t>95-1-бабында</w:t>
      </w:r>
      <w:r>
        <w:rPr>
          <w:rFonts w:ascii="Times New Roman"/>
          <w:b w:val="false"/>
          <w:i w:val="false"/>
          <w:color w:val="000000"/>
          <w:sz w:val="28"/>
        </w:rPr>
        <w:t xml:space="preserve"> көзделген жағдайда оңалту жоспарын келісу;</w:t>
      </w:r>
    </w:p>
    <w:p>
      <w:pPr>
        <w:spacing w:after="0"/>
        <w:ind w:left="0"/>
        <w:jc w:val="both"/>
      </w:pPr>
      <w:r>
        <w:rPr>
          <w:rFonts w:ascii="Times New Roman"/>
          <w:b w:val="false"/>
          <w:i w:val="false"/>
          <w:color w:val="000000"/>
          <w:sz w:val="28"/>
        </w:rPr>
        <w:t>
      12) кредитордың кредиторлар жиналысына келмеу себебін дәлелді себеп ретінде тану туралы шешім қабылдау;</w:t>
      </w:r>
    </w:p>
    <w:p>
      <w:pPr>
        <w:spacing w:after="0"/>
        <w:ind w:left="0"/>
        <w:jc w:val="both"/>
      </w:pPr>
      <w:r>
        <w:rPr>
          <w:rFonts w:ascii="Times New Roman"/>
          <w:b w:val="false"/>
          <w:i w:val="false"/>
          <w:color w:val="000000"/>
          <w:sz w:val="28"/>
        </w:rPr>
        <w:t>
      13) Қазақстан Республикасының заңнамасында көзделген өзге де құқықтар жатады.</w:t>
      </w:r>
    </w:p>
    <w:bookmarkStart w:name="z404" w:id="437"/>
    <w:p>
      <w:pPr>
        <w:spacing w:after="0"/>
        <w:ind w:left="0"/>
        <w:jc w:val="both"/>
      </w:pPr>
      <w:r>
        <w:rPr>
          <w:rFonts w:ascii="Times New Roman"/>
          <w:b w:val="false"/>
          <w:i w:val="false"/>
          <w:color w:val="000000"/>
          <w:sz w:val="28"/>
        </w:rPr>
        <w:t>
      4. Банкроттықты басқарушының кандидатурасын таңдаған кезде кредиторлар жиналысы әкімші қызметін жүзеге асыру құқығы бар тұлғалар хабарламаларының тізілімінде тұрған тұлғаларға қатысты ұсынымдарды әкімші қызметін жүзеге асыру құқығы бар тұлғалардың кәсіптік бірлестіктерінен алуы мүмкін.</w:t>
      </w:r>
    </w:p>
    <w:bookmarkEnd w:id="437"/>
    <w:p>
      <w:pPr>
        <w:spacing w:after="0"/>
        <w:ind w:left="0"/>
        <w:jc w:val="both"/>
      </w:pPr>
      <w:r>
        <w:rPr>
          <w:rFonts w:ascii="Times New Roman"/>
          <w:b w:val="false"/>
          <w:i w:val="false"/>
          <w:color w:val="000000"/>
          <w:sz w:val="28"/>
        </w:rPr>
        <w:t>
      Кредиторлар жиналысы сайланған кандидатты оның кандидатурасын уәкілетті органға ұсынғанға дейін оның банкроттықты басқарушы ретінде таңдалғаны туралы хабардар етуге міндетті.</w:t>
      </w:r>
    </w:p>
    <w:p>
      <w:pPr>
        <w:spacing w:after="0"/>
        <w:ind w:left="0"/>
        <w:jc w:val="both"/>
      </w:pPr>
      <w:r>
        <w:rPr>
          <w:rFonts w:ascii="Times New Roman"/>
          <w:b w:val="false"/>
          <w:i w:val="false"/>
          <w:color w:val="000000"/>
          <w:sz w:val="28"/>
        </w:rPr>
        <w:t>
      Уәкілетті орган кредиторлар жиналысы ұсынған кандидатураны кредиторлар жиналысы оны ұсынған күннен бастап бес жұмыс күні ішінде банкроттықты басқарушы етіп тағайындауға міндетті.</w:t>
      </w:r>
    </w:p>
    <w:p>
      <w:pPr>
        <w:spacing w:after="0"/>
        <w:ind w:left="0"/>
        <w:jc w:val="both"/>
      </w:pPr>
      <w:r>
        <w:rPr>
          <w:rFonts w:ascii="Times New Roman"/>
          <w:b w:val="false"/>
          <w:i w:val="false"/>
          <w:color w:val="000000"/>
          <w:sz w:val="28"/>
        </w:rPr>
        <w:t xml:space="preserve">
      Уәкілетті орган осы Заңның 12-бабы 5-тармағының бірінші бөлігі негізінде кандидатураны банкроттықты басқарушы етіп тағайындауға кедергі болатын мән-жайларды анықтаған жағдайда, анықталған күннен бастап бес жұмыс күні ішінде банкроттықты басқарушының кандидатурасын тағайындаудан уәжді бас тартуды не осы Заңның </w:t>
      </w:r>
      <w:r>
        <w:rPr>
          <w:rFonts w:ascii="Times New Roman"/>
          <w:b w:val="false"/>
          <w:i w:val="false"/>
          <w:color w:val="000000"/>
          <w:sz w:val="28"/>
        </w:rPr>
        <w:t>12-бабы</w:t>
      </w:r>
      <w:r>
        <w:rPr>
          <w:rFonts w:ascii="Times New Roman"/>
          <w:b w:val="false"/>
          <w:i w:val="false"/>
          <w:color w:val="000000"/>
          <w:sz w:val="28"/>
        </w:rPr>
        <w:t xml:space="preserve"> 8-тармағының 3) тармақшасы негізінде әкімші қызметін жүзеге асыруға құқылы адамдардың хабарламалары тізілімінен банкроттықты басқарушының хабарламасын алып тастау туралы хабарды кредиторлар жиналысына жіберуге міндетті.</w:t>
      </w:r>
    </w:p>
    <w:p>
      <w:pPr>
        <w:spacing w:after="0"/>
        <w:ind w:left="0"/>
        <w:jc w:val="both"/>
      </w:pPr>
      <w:r>
        <w:rPr>
          <w:rFonts w:ascii="Times New Roman"/>
          <w:b w:val="false"/>
          <w:i w:val="false"/>
          <w:color w:val="000000"/>
          <w:sz w:val="28"/>
        </w:rPr>
        <w:t>
      Кредиторлар жиналысы ұсынылған кандидатураны тағайындаудан уәкілетті орган бас тартқан жағдайда, банкроттықты басқарушы етіп тағайындау үшін басқа кандидатура ұсынуға міндетті.</w:t>
      </w:r>
    </w:p>
    <w:bookmarkStart w:name="z725" w:id="438"/>
    <w:p>
      <w:pPr>
        <w:spacing w:after="0"/>
        <w:ind w:left="0"/>
        <w:jc w:val="both"/>
      </w:pPr>
      <w:r>
        <w:rPr>
          <w:rFonts w:ascii="Times New Roman"/>
          <w:b w:val="false"/>
          <w:i w:val="false"/>
          <w:color w:val="000000"/>
          <w:sz w:val="28"/>
        </w:rPr>
        <w:t>
      5. Кредитор оңалту рәсімін жүргізу барысында оңалтуды басқарушыдан борышкердің қаржылық жағдайы туралы ақпаратты сұратуға құқылы.</w:t>
      </w:r>
    </w:p>
    <w:bookmarkEnd w:id="4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93-бапқа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5" w:id="439"/>
    <w:p>
      <w:pPr>
        <w:spacing w:after="0"/>
        <w:ind w:left="0"/>
        <w:jc w:val="left"/>
      </w:pPr>
      <w:r>
        <w:rPr>
          <w:rFonts w:ascii="Times New Roman"/>
          <w:b/>
          <w:i w:val="false"/>
          <w:color w:val="000000"/>
        </w:rPr>
        <w:t xml:space="preserve"> 94-бап. Банкроттық рәсімінде кредиторлар комитетінің өкілеттігі</w:t>
      </w:r>
    </w:p>
    <w:bookmarkEnd w:id="439"/>
    <w:p>
      <w:pPr>
        <w:spacing w:after="0"/>
        <w:ind w:left="0"/>
        <w:jc w:val="both"/>
      </w:pPr>
      <w:r>
        <w:rPr>
          <w:rFonts w:ascii="Times New Roman"/>
          <w:b w:val="false"/>
          <w:i w:val="false"/>
          <w:color w:val="000000"/>
          <w:sz w:val="28"/>
        </w:rPr>
        <w:t>
      Кредиторлар комитеті:</w:t>
      </w:r>
    </w:p>
    <w:p>
      <w:pPr>
        <w:spacing w:after="0"/>
        <w:ind w:left="0"/>
        <w:jc w:val="both"/>
      </w:pPr>
      <w:r>
        <w:rPr>
          <w:rFonts w:ascii="Times New Roman"/>
          <w:b w:val="false"/>
          <w:i w:val="false"/>
          <w:color w:val="000000"/>
          <w:sz w:val="28"/>
        </w:rPr>
        <w:t>
      1) банкроттық рәсімінің жүргізілуіне және банкроттықты басқарушының қызметіне жедел бақылауды жүзеге асырады;</w:t>
      </w:r>
    </w:p>
    <w:p>
      <w:pPr>
        <w:spacing w:after="0"/>
        <w:ind w:left="0"/>
        <w:jc w:val="both"/>
      </w:pPr>
      <w:r>
        <w:rPr>
          <w:rFonts w:ascii="Times New Roman"/>
          <w:b w:val="false"/>
          <w:i w:val="false"/>
          <w:color w:val="000000"/>
          <w:sz w:val="28"/>
        </w:rPr>
        <w:t>
      2) банкроттықты басқарушымен шарт жасасады және оны бұзады;</w:t>
      </w:r>
    </w:p>
    <w:p>
      <w:pPr>
        <w:spacing w:after="0"/>
        <w:ind w:left="0"/>
        <w:jc w:val="both"/>
      </w:pPr>
      <w:r>
        <w:rPr>
          <w:rFonts w:ascii="Times New Roman"/>
          <w:b w:val="false"/>
          <w:i w:val="false"/>
          <w:color w:val="000000"/>
          <w:sz w:val="28"/>
        </w:rPr>
        <w:t>
      3) шарттың ажырамас бөлігі болып табылатын банкроттық рәсімін жүргізу жөніндегі іс-шаралар жоспарын бекітеді;</w:t>
      </w:r>
    </w:p>
    <w:p>
      <w:pPr>
        <w:spacing w:after="0"/>
        <w:ind w:left="0"/>
        <w:jc w:val="both"/>
      </w:pPr>
      <w:r>
        <w:rPr>
          <w:rFonts w:ascii="Times New Roman"/>
          <w:b w:val="false"/>
          <w:i w:val="false"/>
          <w:color w:val="000000"/>
          <w:sz w:val="28"/>
        </w:rPr>
        <w:t>
      4) банкроттың жаңадан анықталған не мүліктік массаға қайтарылған мүлкіне бағалау жүргізу туралы шешім қабылдайды;</w:t>
      </w:r>
    </w:p>
    <w:p>
      <w:pPr>
        <w:spacing w:after="0"/>
        <w:ind w:left="0"/>
        <w:jc w:val="both"/>
      </w:pPr>
      <w:r>
        <w:rPr>
          <w:rFonts w:ascii="Times New Roman"/>
          <w:b w:val="false"/>
          <w:i w:val="false"/>
          <w:color w:val="000000"/>
          <w:sz w:val="28"/>
        </w:rPr>
        <w:t>
      5) банкроттықты басқарушы сатып алатын тауарлардың, жұмыстар мен көрсетілетін қызметтердің тізбесін айқындайды;</w:t>
      </w:r>
    </w:p>
    <w:p>
      <w:pPr>
        <w:spacing w:after="0"/>
        <w:ind w:left="0"/>
        <w:jc w:val="both"/>
      </w:pPr>
      <w:r>
        <w:rPr>
          <w:rFonts w:ascii="Times New Roman"/>
          <w:b w:val="false"/>
          <w:i w:val="false"/>
          <w:color w:val="000000"/>
          <w:sz w:val="28"/>
        </w:rPr>
        <w:t>
      6) борышкер мен кредитор арасындағы талаптарды өзара есепке жатқызу туралы шешім қабылдайды;</w:t>
      </w:r>
    </w:p>
    <w:p>
      <w:pPr>
        <w:spacing w:after="0"/>
        <w:ind w:left="0"/>
        <w:jc w:val="both"/>
      </w:pPr>
      <w:r>
        <w:rPr>
          <w:rFonts w:ascii="Times New Roman"/>
          <w:b w:val="false"/>
          <w:i w:val="false"/>
          <w:color w:val="000000"/>
          <w:sz w:val="28"/>
        </w:rPr>
        <w:t>
      7) банкроттықты басқарушыны шеттету және бір мезгілде жаңа банкроттықты басқарушыны таңдау мәселесі бойынша кредиторлар жиналысын ұйымдастырады;</w:t>
      </w:r>
    </w:p>
    <w:p>
      <w:pPr>
        <w:spacing w:after="0"/>
        <w:ind w:left="0"/>
        <w:jc w:val="both"/>
      </w:pPr>
      <w:r>
        <w:rPr>
          <w:rFonts w:ascii="Times New Roman"/>
          <w:b w:val="false"/>
          <w:i w:val="false"/>
          <w:color w:val="000000"/>
          <w:sz w:val="28"/>
        </w:rPr>
        <w:t>
      8) мүлікті сату жоспарын бекітеді;</w:t>
      </w:r>
    </w:p>
    <w:p>
      <w:pPr>
        <w:spacing w:after="0"/>
        <w:ind w:left="0"/>
        <w:jc w:val="both"/>
      </w:pPr>
      <w:r>
        <w:rPr>
          <w:rFonts w:ascii="Times New Roman"/>
          <w:b w:val="false"/>
          <w:i w:val="false"/>
          <w:color w:val="000000"/>
          <w:sz w:val="28"/>
        </w:rPr>
        <w:t>
      9) мүлікті баланстық құны бойынша электрондық аукционға қою туралы шешім қабылдайды;</w:t>
      </w:r>
    </w:p>
    <w:p>
      <w:pPr>
        <w:spacing w:after="0"/>
        <w:ind w:left="0"/>
        <w:jc w:val="both"/>
      </w:pPr>
      <w:r>
        <w:rPr>
          <w:rFonts w:ascii="Times New Roman"/>
          <w:b w:val="false"/>
          <w:i w:val="false"/>
          <w:color w:val="000000"/>
          <w:sz w:val="28"/>
        </w:rPr>
        <w:t>
      10) борышкердің өндіріп алу мүмкін емес дебиторлық берешегінің сомасын бекітеді;</w:t>
      </w:r>
    </w:p>
    <w:p>
      <w:pPr>
        <w:spacing w:after="0"/>
        <w:ind w:left="0"/>
        <w:jc w:val="both"/>
      </w:pPr>
      <w:r>
        <w:rPr>
          <w:rFonts w:ascii="Times New Roman"/>
          <w:b w:val="false"/>
          <w:i w:val="false"/>
          <w:color w:val="000000"/>
          <w:sz w:val="28"/>
        </w:rPr>
        <w:t>
      11) баланста есепте бар, бірақ түгендеу актісі бойынша жоқ жылжымалы мүлікті есептен шығару туралы шешім қабылдайды;</w:t>
      </w:r>
    </w:p>
    <w:p>
      <w:pPr>
        <w:spacing w:after="0"/>
        <w:ind w:left="0"/>
        <w:jc w:val="both"/>
      </w:pPr>
      <w:r>
        <w:rPr>
          <w:rFonts w:ascii="Times New Roman"/>
          <w:b w:val="false"/>
          <w:i w:val="false"/>
          <w:color w:val="000000"/>
          <w:sz w:val="28"/>
        </w:rPr>
        <w:t>
      12) борышкер мүлкін мүліктік жалға беру (жалдау) шартын жасасу талаптарын айқындайды;</w:t>
      </w:r>
    </w:p>
    <w:p>
      <w:pPr>
        <w:spacing w:after="0"/>
        <w:ind w:left="0"/>
        <w:jc w:val="both"/>
      </w:pPr>
      <w:r>
        <w:rPr>
          <w:rFonts w:ascii="Times New Roman"/>
          <w:b w:val="false"/>
          <w:i w:val="false"/>
          <w:color w:val="000000"/>
          <w:sz w:val="28"/>
        </w:rPr>
        <w:t>
      13) осы Заңда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06" w:id="440"/>
    <w:p>
      <w:pPr>
        <w:spacing w:after="0"/>
        <w:ind w:left="0"/>
        <w:jc w:val="left"/>
      </w:pPr>
      <w:r>
        <w:rPr>
          <w:rFonts w:ascii="Times New Roman"/>
          <w:b/>
          <w:i w:val="false"/>
          <w:color w:val="000000"/>
        </w:rPr>
        <w:t xml:space="preserve"> 95-бап. Кредиторлардың еңбекақы төлеу жөніндегі мүдделерін білдіру</w:t>
      </w:r>
    </w:p>
    <w:bookmarkEnd w:id="440"/>
    <w:bookmarkStart w:name="z407" w:id="441"/>
    <w:p>
      <w:pPr>
        <w:spacing w:after="0"/>
        <w:ind w:left="0"/>
        <w:jc w:val="both"/>
      </w:pPr>
      <w:r>
        <w:rPr>
          <w:rFonts w:ascii="Times New Roman"/>
          <w:b w:val="false"/>
          <w:i w:val="false"/>
          <w:color w:val="000000"/>
          <w:sz w:val="28"/>
        </w:rPr>
        <w:t>
      1. Борышкерге еңбекақы төлеу жөнінде талаптары бар адамдар жиналыста (конференцияда) жасырын дауыс беру арқылы борышкердің, оның кредиторларының алдында өздерінің мүдделерін қорғауға уәкілетті өкілді сайлайды.</w:t>
      </w:r>
    </w:p>
    <w:bookmarkEnd w:id="441"/>
    <w:p>
      <w:pPr>
        <w:spacing w:after="0"/>
        <w:ind w:left="0"/>
        <w:jc w:val="both"/>
      </w:pPr>
      <w:r>
        <w:rPr>
          <w:rFonts w:ascii="Times New Roman"/>
          <w:b w:val="false"/>
          <w:i w:val="false"/>
          <w:color w:val="000000"/>
          <w:sz w:val="28"/>
        </w:rPr>
        <w:t>
      Кредитордың еңбекақы төлеу жөніндегі өкілі кредиторлар комитетінің құрамына кіреді.</w:t>
      </w:r>
    </w:p>
    <w:bookmarkStart w:name="z408" w:id="442"/>
    <w:p>
      <w:pPr>
        <w:spacing w:after="0"/>
        <w:ind w:left="0"/>
        <w:jc w:val="both"/>
      </w:pPr>
      <w:r>
        <w:rPr>
          <w:rFonts w:ascii="Times New Roman"/>
          <w:b w:val="false"/>
          <w:i w:val="false"/>
          <w:color w:val="000000"/>
          <w:sz w:val="28"/>
        </w:rPr>
        <w:t>
      2. Осы баптың 1-тармағында көзделген тәртіппен сайланған өкіл банкроттық рәсімінің жүргізілу кезеңінде өзіне осы Заңмен берілетін барлық кредитордың құқықтарын пайдаланады. Өкіл еңбекке ақы төлеу жөніндегі талаптарды кредиторлар талаптарының тізіліміне енгізу нәтижелері бойынша өзін сайлаған жиналыс (конференция) алдында есеп береді.</w:t>
      </w:r>
    </w:p>
    <w:bookmarkEnd w:id="4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20" w:id="443"/>
    <w:p>
      <w:pPr>
        <w:spacing w:after="0"/>
        <w:ind w:left="0"/>
        <w:jc w:val="left"/>
      </w:pPr>
      <w:r>
        <w:rPr>
          <w:rFonts w:ascii="Times New Roman"/>
          <w:b/>
          <w:i w:val="false"/>
          <w:color w:val="000000"/>
        </w:rPr>
        <w:t xml:space="preserve"> 95-1-бап. Банкроттық рәсімінен оңалту рәсіміне өту</w:t>
      </w:r>
    </w:p>
    <w:bookmarkEnd w:id="443"/>
    <w:bookmarkStart w:name="z621" w:id="444"/>
    <w:p>
      <w:pPr>
        <w:spacing w:after="0"/>
        <w:ind w:left="0"/>
        <w:jc w:val="both"/>
      </w:pPr>
      <w:r>
        <w:rPr>
          <w:rFonts w:ascii="Times New Roman"/>
          <w:b w:val="false"/>
          <w:i w:val="false"/>
          <w:color w:val="000000"/>
          <w:sz w:val="28"/>
        </w:rPr>
        <w:t xml:space="preserve">
      1. Борышкерге қатысты оңалту рәсiмi қолданылмаған, ал банкроттық рәсімі барысында борышкер – дара кәсіпкер, борышкер – заңды тұлға мүлкінің меншік иесі (ол уәкілеттік берген орган), құрылтайшысы (қатысушысы) осы Заңның </w:t>
      </w:r>
      <w:r>
        <w:rPr>
          <w:rFonts w:ascii="Times New Roman"/>
          <w:b w:val="false"/>
          <w:i w:val="false"/>
          <w:color w:val="000000"/>
          <w:sz w:val="28"/>
        </w:rPr>
        <w:t>73-бабы</w:t>
      </w:r>
      <w:r>
        <w:rPr>
          <w:rFonts w:ascii="Times New Roman"/>
          <w:b w:val="false"/>
          <w:i w:val="false"/>
          <w:color w:val="000000"/>
          <w:sz w:val="28"/>
        </w:rPr>
        <w:t xml:space="preserve"> 1, 4 және 5-тармақтарының талаптарына сәйкес келетін оңалту жоспарын әзірлеген жағдайда, борышкер – дара кәсіпкер, борышкер – заңды тұлға мүлкінің меншік иесі (ол уәкілеттік берген орган), құрылтайшысы (қатысушысы) банкроттықты басқарушыға әзірленген оңалту жоспарын және банкроттық рәсімінен оңалту рәсіміне өту мүмкіндігін қарау үшін кредиторлар жиналысын өткізу туралы өтiнiшхатпен жүгінуге құқылы.</w:t>
      </w:r>
    </w:p>
    <w:bookmarkEnd w:id="444"/>
    <w:p>
      <w:pPr>
        <w:spacing w:after="0"/>
        <w:ind w:left="0"/>
        <w:jc w:val="both"/>
      </w:pPr>
      <w:r>
        <w:rPr>
          <w:rFonts w:ascii="Times New Roman"/>
          <w:b w:val="false"/>
          <w:i w:val="false"/>
          <w:color w:val="000000"/>
          <w:sz w:val="28"/>
        </w:rPr>
        <w:t xml:space="preserve">
      Банкроттықты басқарушы борышкер – дара кәсіпкердің, борышкер – заңды тұлға мүлкі меншік иесінің (ол уәкілеттік берген органның), құрылтайшысының (қатысушысының) өтiнiшхаты келіп түскен күннен бастап үш жұмыс күні ішінде кредиторларды кредиторлар жиналысын өткізу туралы осы Заңның </w:t>
      </w:r>
      <w:r>
        <w:rPr>
          <w:rFonts w:ascii="Times New Roman"/>
          <w:b w:val="false"/>
          <w:i w:val="false"/>
          <w:color w:val="000000"/>
          <w:sz w:val="28"/>
        </w:rPr>
        <w:t>25-бабында</w:t>
      </w:r>
      <w:r>
        <w:rPr>
          <w:rFonts w:ascii="Times New Roman"/>
          <w:b w:val="false"/>
          <w:i w:val="false"/>
          <w:color w:val="000000"/>
          <w:sz w:val="28"/>
        </w:rPr>
        <w:t xml:space="preserve"> көзделген тәртіппен хабардар етуге міндетті.</w:t>
      </w:r>
    </w:p>
    <w:bookmarkStart w:name="z1198" w:id="445"/>
    <w:p>
      <w:pPr>
        <w:spacing w:after="0"/>
        <w:ind w:left="0"/>
        <w:jc w:val="both"/>
      </w:pPr>
      <w:r>
        <w:rPr>
          <w:rFonts w:ascii="Times New Roman"/>
          <w:b w:val="false"/>
          <w:i w:val="false"/>
          <w:color w:val="000000"/>
          <w:sz w:val="28"/>
        </w:rPr>
        <w:t>
      2. Кредиторлар жиналысы ұсынылған оңалту жоспарымен және банкроттық рәсімінен оңалту рәсіміне өтумен келіскен жағдайда жиналыс бір мезгілде борышкерді басқару жөніндегі өкілеттікті борышкер – дара кәсіпкерге, борышкер – заңды тұлға мүлкінің меншік иесі, құрылтайшысы (қатысушысы) уәкілеттік берген органға немесе тұлғаға жүктеу туралы мәселені шешуге не әкімші қызметін жүзеге асыру құқығы бар тұлғалар хабарламаларының тізілімінде тұрған тұлғалар арасынан оңалтуды басқарушының кандидатурасын таңдауға міндетті.</w:t>
      </w:r>
    </w:p>
    <w:bookmarkEnd w:id="445"/>
    <w:bookmarkStart w:name="z1199" w:id="446"/>
    <w:p>
      <w:pPr>
        <w:spacing w:after="0"/>
        <w:ind w:left="0"/>
        <w:jc w:val="both"/>
      </w:pPr>
      <w:r>
        <w:rPr>
          <w:rFonts w:ascii="Times New Roman"/>
          <w:b w:val="false"/>
          <w:i w:val="false"/>
          <w:color w:val="000000"/>
          <w:sz w:val="28"/>
        </w:rPr>
        <w:t>
      3. Банкроттықты басқарушы оңалту жоспарын алған күннен бастап он жұмыс күні ішінде оңалту жоспарында көзделген іс-шаралардың іске асырылуын ескере отырып, борышкердің қаржылық орнықтылығы туралы қорытындыны уәкілетті орган белгілеген нысан бойынша жасауға және оны борышкер – заңды тұлға мүлкінің меншік иесіне (ол уәкілеттік берген органға), құрылтайшыларына (қатысушыларына), дара кәсіпкерге жіберуге міндетті.</w:t>
      </w:r>
    </w:p>
    <w:bookmarkEnd w:id="446"/>
    <w:p>
      <w:pPr>
        <w:spacing w:after="0"/>
        <w:ind w:left="0"/>
        <w:jc w:val="both"/>
      </w:pPr>
      <w:r>
        <w:rPr>
          <w:rFonts w:ascii="Times New Roman"/>
          <w:b w:val="false"/>
          <w:i w:val="false"/>
          <w:color w:val="000000"/>
          <w:sz w:val="28"/>
        </w:rPr>
        <w:t>
      Осы тармақта көзделген борышкердің қаржылық орнықтылығы туралы қорытындыны осы Заңның 49-1-бабын ескере отырып, банкроттықты басқарушы жасайды.</w:t>
      </w:r>
    </w:p>
    <w:bookmarkStart w:name="z1200" w:id="447"/>
    <w:p>
      <w:pPr>
        <w:spacing w:after="0"/>
        <w:ind w:left="0"/>
        <w:jc w:val="both"/>
      </w:pPr>
      <w:r>
        <w:rPr>
          <w:rFonts w:ascii="Times New Roman"/>
          <w:b w:val="false"/>
          <w:i w:val="false"/>
          <w:color w:val="000000"/>
          <w:sz w:val="28"/>
        </w:rPr>
        <w:t>
      4. Борышкер – заңды тұлға мүлкінің меншік иесі (ол уәкілеттік берген орган), құрылтайшысы (қатысушысы), дара кәсіпкер кредиторлар жиналысының келісімі және оңалту жоспарында көзделген іс-шаралардың іске асырылу қорытындысы бойынша борышкер қаржылық орнықтылықтың І сыныбына жатқызылатын, борышкердің қаржылық орнықтылығы туралы банкроттықты басқарушының қорытындысы болған кезде банкроттық рәсiмін тоқтату, оңалту рәсiмiн қолдану және оңалту жоспарын бекіту туралы өтінішпен сотқа жүгінуге құқылы.</w:t>
      </w:r>
    </w:p>
    <w:bookmarkEnd w:id="447"/>
    <w:bookmarkStart w:name="z1201" w:id="448"/>
    <w:p>
      <w:pPr>
        <w:spacing w:after="0"/>
        <w:ind w:left="0"/>
        <w:jc w:val="both"/>
      </w:pPr>
      <w:r>
        <w:rPr>
          <w:rFonts w:ascii="Times New Roman"/>
          <w:b w:val="false"/>
          <w:i w:val="false"/>
          <w:color w:val="000000"/>
          <w:sz w:val="28"/>
        </w:rPr>
        <w:t>
      5. Сот борышкер – дара кәсіпкердің, борышкер – заңды тұлға мүлкі меншік иесінің (ол уәкілеттік берген органның), құрылтайшысының (қатысушысының) банкроттық рәсiмін тоқтату, оңалту рәсiмiн қолдану және оңалту жоспарын бекіту туралы өтінішін осы Заңда көзделген ерекшеліктермен азаматтық сот ісін жүргізудің жалпы қағидалары бойынша қарайды.</w:t>
      </w:r>
    </w:p>
    <w:bookmarkEnd w:id="448"/>
    <w:bookmarkStart w:name="z1202" w:id="449"/>
    <w:p>
      <w:pPr>
        <w:spacing w:after="0"/>
        <w:ind w:left="0"/>
        <w:jc w:val="both"/>
      </w:pPr>
      <w:r>
        <w:rPr>
          <w:rFonts w:ascii="Times New Roman"/>
          <w:b w:val="false"/>
          <w:i w:val="false"/>
          <w:color w:val="000000"/>
          <w:sz w:val="28"/>
        </w:rPr>
        <w:t>
      6. Істі қарау нәтижелері бойынша сот банкроттық рәсімін тоқтату, оңалту рәсімін қолдану және оңалту жоспарын бекіту туралы не бас тарту туралы шешім шығарады.</w:t>
      </w:r>
    </w:p>
    <w:bookmarkEnd w:id="449"/>
    <w:bookmarkStart w:name="z1203" w:id="450"/>
    <w:p>
      <w:pPr>
        <w:spacing w:after="0"/>
        <w:ind w:left="0"/>
        <w:jc w:val="both"/>
      </w:pPr>
      <w:r>
        <w:rPr>
          <w:rFonts w:ascii="Times New Roman"/>
          <w:b w:val="false"/>
          <w:i w:val="false"/>
          <w:color w:val="000000"/>
          <w:sz w:val="28"/>
        </w:rPr>
        <w:t>
      7. Сот оңалту рәсімін қолдану және оңалту жоспарын бекіту туралы шешім шығарған жағдайда, борышкердi банкрот деп тану және банкроттық рәсімін қозғай отырып, оны тарату туралы шешiмнің күші шешім шығарған соттың жоюына жатады.</w:t>
      </w:r>
    </w:p>
    <w:bookmarkEnd w:id="4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95-1-баппен толықтырылды - ҚР 13.11.2015 </w:t>
      </w:r>
      <w:r>
        <w:rPr>
          <w:rFonts w:ascii="Times New Roman"/>
          <w:b w:val="false"/>
          <w:i w:val="false"/>
          <w:color w:val="00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09" w:id="451"/>
    <w:p>
      <w:pPr>
        <w:spacing w:after="0"/>
        <w:ind w:left="0"/>
        <w:jc w:val="left"/>
      </w:pPr>
      <w:r>
        <w:rPr>
          <w:rFonts w:ascii="Times New Roman"/>
          <w:b/>
          <w:i w:val="false"/>
          <w:color w:val="000000"/>
        </w:rPr>
        <w:t xml:space="preserve"> 96-бап. Мүліктік масса</w:t>
      </w:r>
    </w:p>
    <w:bookmarkEnd w:id="451"/>
    <w:bookmarkStart w:name="z410" w:id="452"/>
    <w:p>
      <w:pPr>
        <w:spacing w:after="0"/>
        <w:ind w:left="0"/>
        <w:jc w:val="both"/>
      </w:pPr>
      <w:r>
        <w:rPr>
          <w:rFonts w:ascii="Times New Roman"/>
          <w:b w:val="false"/>
          <w:i w:val="false"/>
          <w:color w:val="000000"/>
          <w:sz w:val="28"/>
        </w:rPr>
        <w:t>
      1. Мүліктік массаның құрамына:</w:t>
      </w:r>
    </w:p>
    <w:bookmarkEnd w:id="452"/>
    <w:p>
      <w:pPr>
        <w:spacing w:after="0"/>
        <w:ind w:left="0"/>
        <w:jc w:val="both"/>
      </w:pPr>
      <w:r>
        <w:rPr>
          <w:rFonts w:ascii="Times New Roman"/>
          <w:b w:val="false"/>
          <w:i w:val="false"/>
          <w:color w:val="000000"/>
          <w:sz w:val="28"/>
        </w:rPr>
        <w:t>
      1) банкроттың, оның ішінде оның қаржылық құжаттарында көрсетілмеген, бірақ талап құқықтарын (дебиторлық берешек) қоса алғанда, борышкердің меншік құқығын растайтын құжаттары бар мүлкі;</w:t>
      </w:r>
    </w:p>
    <w:p>
      <w:pPr>
        <w:spacing w:after="0"/>
        <w:ind w:left="0"/>
        <w:jc w:val="both"/>
      </w:pPr>
      <w:r>
        <w:rPr>
          <w:rFonts w:ascii="Times New Roman"/>
          <w:b w:val="false"/>
          <w:i w:val="false"/>
          <w:color w:val="000000"/>
          <w:sz w:val="28"/>
        </w:rPr>
        <w:t>
      2) Қазақстан Республикасының жер заңнамасында көзделген жағдайларда банкроттың тұрақты және ұзақ мерзімді уақытша жер пайдалану құқықтары кіреді.</w:t>
      </w:r>
    </w:p>
    <w:bookmarkStart w:name="z411" w:id="453"/>
    <w:p>
      <w:pPr>
        <w:spacing w:after="0"/>
        <w:ind w:left="0"/>
        <w:jc w:val="both"/>
      </w:pPr>
      <w:r>
        <w:rPr>
          <w:rFonts w:ascii="Times New Roman"/>
          <w:b w:val="false"/>
          <w:i w:val="false"/>
          <w:color w:val="000000"/>
          <w:sz w:val="28"/>
        </w:rPr>
        <w:t>
      2. Мүліктік массаға банкрот – дара кәсіпкердің жеке мүлкі, толық серіктестік, коммандиттік серіктес, қосымша жауапкершілігі бар серіктестік қатысушыларының, сондай-ақ өндірістік кооператив мүшелерінің мүлкі бөлек енгізіледі және ескеріледі, оларға банкроттың мүлкі жеткіліксіз болған кезде Қазақстан Республикасының атқарушылық іс жүргізу және сот орындаушыларының мәртебесі туралы заңнамасына сәйкес өндіріп алу қолданылуы мүмкін.</w:t>
      </w:r>
    </w:p>
    <w:bookmarkEnd w:id="453"/>
    <w:bookmarkStart w:name="z412" w:id="454"/>
    <w:p>
      <w:pPr>
        <w:spacing w:after="0"/>
        <w:ind w:left="0"/>
        <w:jc w:val="both"/>
      </w:pPr>
      <w:r>
        <w:rPr>
          <w:rFonts w:ascii="Times New Roman"/>
          <w:b w:val="false"/>
          <w:i w:val="false"/>
          <w:color w:val="000000"/>
          <w:sz w:val="28"/>
        </w:rPr>
        <w:t>
      3. Тұлғаны субсидиарлық жауаптылыққа тарту кезінде мәлімделетін талаптардың мөлшері мұндай тұлғаны әкімшілік немесе қылмыстық сот ісін жүргізу тәртібімен әдейі банкроттыққа кінәлі деп тануға негіз болған сот актісінде белгіленген залалдың мөлшеріне тең болады.</w:t>
      </w:r>
    </w:p>
    <w:bookmarkEnd w:id="454"/>
    <w:bookmarkStart w:name="z413" w:id="455"/>
    <w:p>
      <w:pPr>
        <w:spacing w:after="0"/>
        <w:ind w:left="0"/>
        <w:jc w:val="both"/>
      </w:pPr>
      <w:r>
        <w:rPr>
          <w:rFonts w:ascii="Times New Roman"/>
          <w:b w:val="false"/>
          <w:i w:val="false"/>
          <w:color w:val="000000"/>
          <w:sz w:val="28"/>
        </w:rPr>
        <w:t>
      4. Мүліктік массаға:</w:t>
      </w:r>
    </w:p>
    <w:bookmarkEnd w:id="455"/>
    <w:p>
      <w:pPr>
        <w:spacing w:after="0"/>
        <w:ind w:left="0"/>
        <w:jc w:val="both"/>
      </w:pPr>
      <w:r>
        <w:rPr>
          <w:rFonts w:ascii="Times New Roman"/>
          <w:b w:val="false"/>
          <w:i w:val="false"/>
          <w:color w:val="000000"/>
          <w:sz w:val="28"/>
        </w:rPr>
        <w:t>
      1) мемлекеттік материалдық резервтің материалдық құндылықтары;</w:t>
      </w:r>
    </w:p>
    <w:p>
      <w:pPr>
        <w:spacing w:after="0"/>
        <w:ind w:left="0"/>
        <w:jc w:val="both"/>
      </w:pPr>
      <w:r>
        <w:rPr>
          <w:rFonts w:ascii="Times New Roman"/>
          <w:b w:val="false"/>
          <w:i w:val="false"/>
          <w:color w:val="000000"/>
          <w:sz w:val="28"/>
        </w:rPr>
        <w:t xml:space="preserve">
      2) Қазақстан Республикасының жобалық қаржыландыру және секьюритилендiру туралы </w:t>
      </w:r>
      <w:r>
        <w:rPr>
          <w:rFonts w:ascii="Times New Roman"/>
          <w:b w:val="false"/>
          <w:i w:val="false"/>
          <w:color w:val="000000"/>
          <w:sz w:val="28"/>
        </w:rPr>
        <w:t>заңнамасына</w:t>
      </w:r>
      <w:r>
        <w:rPr>
          <w:rFonts w:ascii="Times New Roman"/>
          <w:b w:val="false"/>
          <w:i w:val="false"/>
          <w:color w:val="000000"/>
          <w:sz w:val="28"/>
        </w:rPr>
        <w:t xml:space="preserve"> сәйкес жобалық қаржыландыру кезінде арнайы қаржы компаниясының міндеттемелері бойынша қамтамасыз ету және секьюритилендiру кезінде арнайы қаржы компаниясының облигациялары бойынша қамтамасыз ету болып табылатын бөлiнген активтер мен ипотекалық облигациялар бойынша мынадай қамтамасыз ету болып табылатын кепілге салынған мүлік: ипотекалық тұрғын үй қарызы шарттары бойынша (ипотекалық куәліктерді қоса алғанда) талап құқығы, сондай-ақ көрсетілген акцияларға олардың ұстаушыларында мәмілелер не Қазақстан Республикасының заңнамалық актілерінде көзделген өзге де негіздер бойынша меншік құқығы туындаған немесе оларға ауысқан жағдайларда Қазақстан Республикасының мемлекеттік бағалы қағаздары енгізілмейді. Банкроттықты басқарушы көрсетiлген мүлiк пен бөлiнген активтердi кредиторлардың талаптарын қанағаттандыру үшiн Қазақстан Республикасының жобалық қаржыландыру және секьюритилендiру туралы заңнамасына сәйкес айқындалған ипотекалық облигацияларды ұстаушылардың өкiлiне, кредиторлардың және (немесе) облигацияларды ұстаушылардың өкiлiне береді;</w:t>
      </w:r>
    </w:p>
    <w:p>
      <w:pPr>
        <w:spacing w:after="0"/>
        <w:ind w:left="0"/>
        <w:jc w:val="both"/>
      </w:pPr>
      <w:r>
        <w:rPr>
          <w:rFonts w:ascii="Times New Roman"/>
          <w:b w:val="false"/>
          <w:i w:val="false"/>
          <w:color w:val="000000"/>
          <w:sz w:val="28"/>
        </w:rPr>
        <w:t>
      2-1) Қазақстан Республикасы Үкіметінің шешімі негізінде мемлекеттік ислам арнайы қаржы компаниясына сатылған мүлік;</w:t>
      </w:r>
    </w:p>
    <w:p>
      <w:pPr>
        <w:spacing w:after="0"/>
        <w:ind w:left="0"/>
        <w:jc w:val="both"/>
      </w:pPr>
      <w:r>
        <w:rPr>
          <w:rFonts w:ascii="Times New Roman"/>
          <w:b w:val="false"/>
          <w:i w:val="false"/>
          <w:color w:val="000000"/>
          <w:sz w:val="28"/>
        </w:rPr>
        <w:t>
      3) Қазақстан Республикасының жер қойнауы және жер қойнауын пайдалану туралы заңамасына сәйкес құрылған тарату қорларының қаражаты;</w:t>
      </w:r>
    </w:p>
    <w:p>
      <w:pPr>
        <w:spacing w:after="0"/>
        <w:ind w:left="0"/>
        <w:jc w:val="both"/>
      </w:pPr>
      <w:r>
        <w:rPr>
          <w:rFonts w:ascii="Times New Roman"/>
          <w:b w:val="false"/>
          <w:i w:val="false"/>
          <w:color w:val="000000"/>
          <w:sz w:val="28"/>
        </w:rPr>
        <w:t>
      4) мемлекеттік-жекешелік әріптестік, оның ішінде концессия объектiсiнiң құрамына кiретiн мүлiк;</w:t>
      </w:r>
    </w:p>
    <w:p>
      <w:pPr>
        <w:spacing w:after="0"/>
        <w:ind w:left="0"/>
        <w:jc w:val="both"/>
      </w:pPr>
      <w:r>
        <w:rPr>
          <w:rFonts w:ascii="Times New Roman"/>
          <w:b w:val="false"/>
          <w:i w:val="false"/>
          <w:color w:val="000000"/>
          <w:sz w:val="28"/>
        </w:rPr>
        <w:t>
      5) Қазақстан Республикасының Экологиялық кодексінде көзделген, қызметті жүзеге асыру салдарын жоюға байланысты міндеттемелер бойынша талаптарды қаржылық қамтамасыз ету болып табылатын І санаттағы объект операторының банктік салымы, сондай-ақ шығарындыларды, сертификатталған шығарындыларды қысқарту, шығарындыларды ішкі қысқарту, парниктік газдарды сіңіру квоталарының бірліктері;</w:t>
      </w:r>
    </w:p>
    <w:p>
      <w:pPr>
        <w:spacing w:after="0"/>
        <w:ind w:left="0"/>
        <w:jc w:val="both"/>
      </w:pPr>
      <w:r>
        <w:rPr>
          <w:rFonts w:ascii="Times New Roman"/>
          <w:b w:val="false"/>
          <w:i w:val="false"/>
          <w:color w:val="000000"/>
          <w:sz w:val="28"/>
        </w:rPr>
        <w:t>
      6) осы Заңның 104-1-бабында көзделген тәртіппен және шарттармен кепілді кредиторға берген жағдайда кепілге салынған мүлік;</w:t>
      </w:r>
    </w:p>
    <w:p>
      <w:pPr>
        <w:spacing w:after="0"/>
        <w:ind w:left="0"/>
        <w:jc w:val="both"/>
      </w:pPr>
      <w:r>
        <w:rPr>
          <w:rFonts w:ascii="Times New Roman"/>
          <w:b w:val="false"/>
          <w:i w:val="false"/>
          <w:color w:val="000000"/>
          <w:sz w:val="28"/>
        </w:rPr>
        <w:t>
      7) уақытша өтеусіз және уақытша қысқа мерзімді өтеулі жер пайдалану (жалдау) құқығы;</w:t>
      </w:r>
    </w:p>
    <w:p>
      <w:pPr>
        <w:spacing w:after="0"/>
        <w:ind w:left="0"/>
        <w:jc w:val="both"/>
      </w:pPr>
      <w:r>
        <w:rPr>
          <w:rFonts w:ascii="Times New Roman"/>
          <w:b w:val="false"/>
          <w:i w:val="false"/>
          <w:color w:val="000000"/>
          <w:sz w:val="28"/>
        </w:rPr>
        <w:t>
      8) Қазақстан Республикасының бағалы қағаздар нарығы туралы заңнамасында көзделген, мәмілелер бойынша міндеттемелерді толық немесе ішінара қамтамасыз ету, маржалық жарналар, клиринг (кепілді және резервтік) қорларына жарналар болып табылатын клиринг ұйымы клиентінің (клиринг қатысушысының) қаржы құралдары;</w:t>
      </w:r>
    </w:p>
    <w:p>
      <w:pPr>
        <w:spacing w:after="0"/>
        <w:ind w:left="0"/>
        <w:jc w:val="both"/>
      </w:pPr>
      <w:r>
        <w:rPr>
          <w:rFonts w:ascii="Times New Roman"/>
          <w:b w:val="false"/>
          <w:i w:val="false"/>
          <w:color w:val="000000"/>
          <w:sz w:val="28"/>
        </w:rPr>
        <w:t>
      9) тұрғын үйдің (тұрғын ғимараттың) үлестік құрылысын қамтамасыз ету жөніндегі қызметті жүзеге асыратын заңды тұлғаның дауыс беретін акциялары (жарғылық капиталға қатысу үлестері);</w:t>
      </w:r>
    </w:p>
    <w:p>
      <w:pPr>
        <w:spacing w:after="0"/>
        <w:ind w:left="0"/>
        <w:jc w:val="both"/>
      </w:pPr>
      <w:r>
        <w:rPr>
          <w:rFonts w:ascii="Times New Roman"/>
          <w:b w:val="false"/>
          <w:i w:val="false"/>
          <w:color w:val="000000"/>
          <w:sz w:val="28"/>
        </w:rPr>
        <w:t>
      10) кредиторлар жиналысының лизинг нысанасын мерзімінен бұрын сатып алу туралы шешім қабылдау жағдайын қоспағанда, лизинг нысанасы енгізілмейді.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96-бапқа өзгерістер енгізілді - ҚР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487-V</w:t>
      </w:r>
      <w:r>
        <w:rPr>
          <w:rFonts w:ascii="Times New Roman"/>
          <w:b w:val="false"/>
          <w:i w:val="false"/>
          <w:color w:val="ff0000"/>
          <w:sz w:val="28"/>
        </w:rPr>
        <w:t xml:space="preserve"> (01.01.2016 бастап қолданысқа енгізіледі) ; 07.04.2016 </w:t>
      </w:r>
      <w:r>
        <w:rPr>
          <w:rFonts w:ascii="Times New Roman"/>
          <w:b w:val="false"/>
          <w:i w:val="false"/>
          <w:color w:val="000000"/>
          <w:sz w:val="28"/>
        </w:rPr>
        <w:t>№ 487-V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401-VI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414" w:id="456"/>
    <w:p>
      <w:pPr>
        <w:spacing w:after="0"/>
        <w:ind w:left="0"/>
        <w:jc w:val="left"/>
      </w:pPr>
      <w:r>
        <w:rPr>
          <w:rFonts w:ascii="Times New Roman"/>
          <w:b/>
          <w:i w:val="false"/>
          <w:color w:val="000000"/>
        </w:rPr>
        <w:t xml:space="preserve"> 97-бап. Банкроттың мүліктік массасын түгендеу</w:t>
      </w:r>
    </w:p>
    <w:bookmarkEnd w:id="456"/>
    <w:bookmarkStart w:name="z415" w:id="457"/>
    <w:p>
      <w:pPr>
        <w:spacing w:after="0"/>
        <w:ind w:left="0"/>
        <w:jc w:val="both"/>
      </w:pPr>
      <w:r>
        <w:rPr>
          <w:rFonts w:ascii="Times New Roman"/>
          <w:b w:val="false"/>
          <w:i w:val="false"/>
          <w:color w:val="000000"/>
          <w:sz w:val="28"/>
        </w:rPr>
        <w:t>
      1. Уақытша басқарушы, кепілге салынған мүлікті қоспағанда, банкроттың мүліктік массасына түгендеу жүргізеді және түгендеу туралы есепті кредиторлардың алғашқы жиналысына ұсынады.</w:t>
      </w:r>
    </w:p>
    <w:bookmarkEnd w:id="457"/>
    <w:bookmarkStart w:name="z416" w:id="458"/>
    <w:p>
      <w:pPr>
        <w:spacing w:after="0"/>
        <w:ind w:left="0"/>
        <w:jc w:val="both"/>
      </w:pPr>
      <w:r>
        <w:rPr>
          <w:rFonts w:ascii="Times New Roman"/>
          <w:b w:val="false"/>
          <w:i w:val="false"/>
          <w:color w:val="000000"/>
          <w:sz w:val="28"/>
        </w:rPr>
        <w:t>
      2. Түгендеу туралы есеп негізінде кредиторлар жиналысы:</w:t>
      </w:r>
    </w:p>
    <w:bookmarkEnd w:id="458"/>
    <w:p>
      <w:pPr>
        <w:spacing w:after="0"/>
        <w:ind w:left="0"/>
        <w:jc w:val="both"/>
      </w:pPr>
      <w:r>
        <w:rPr>
          <w:rFonts w:ascii="Times New Roman"/>
          <w:b w:val="false"/>
          <w:i w:val="false"/>
          <w:color w:val="000000"/>
          <w:sz w:val="28"/>
        </w:rPr>
        <w:t>
      1) түгендеу туралы есепті мақұлдау және банкроттықты басқарушыға мүліктік массаны бағалау мен өткізуге кірісуді тапсыру туралы;</w:t>
      </w:r>
    </w:p>
    <w:p>
      <w:pPr>
        <w:spacing w:after="0"/>
        <w:ind w:left="0"/>
        <w:jc w:val="both"/>
      </w:pPr>
      <w:r>
        <w:rPr>
          <w:rFonts w:ascii="Times New Roman"/>
          <w:b w:val="false"/>
          <w:i w:val="false"/>
          <w:color w:val="000000"/>
          <w:sz w:val="28"/>
        </w:rPr>
        <w:t>
      2) түгендеу туралы есепті нақтылау және банкроттықты басқарушыға он жұмыс күнінен аспауға тиіс мерзімде қайталап түгендеу туралы есеп беру мерзімін белгілеу туралы шешім қабылдайды.</w:t>
      </w:r>
    </w:p>
    <w:bookmarkStart w:name="z417" w:id="459"/>
    <w:p>
      <w:pPr>
        <w:spacing w:after="0"/>
        <w:ind w:left="0"/>
        <w:jc w:val="both"/>
      </w:pPr>
      <w:r>
        <w:rPr>
          <w:rFonts w:ascii="Times New Roman"/>
          <w:b w:val="false"/>
          <w:i w:val="false"/>
          <w:color w:val="000000"/>
          <w:sz w:val="28"/>
        </w:rPr>
        <w:t>
      3. Банкроттықты басқарушы:</w:t>
      </w:r>
    </w:p>
    <w:bookmarkEnd w:id="459"/>
    <w:p>
      <w:pPr>
        <w:spacing w:after="0"/>
        <w:ind w:left="0"/>
        <w:jc w:val="both"/>
      </w:pPr>
      <w:r>
        <w:rPr>
          <w:rFonts w:ascii="Times New Roman"/>
          <w:b w:val="false"/>
          <w:i w:val="false"/>
          <w:color w:val="000000"/>
          <w:sz w:val="28"/>
        </w:rPr>
        <w:t>
      жаңадан анықталған не борышкерге қайтарылған мүлікке қатысты - осындай мүлікті өз қорғауына және бақылауына қабылдаған күннен бастап;</w:t>
      </w:r>
    </w:p>
    <w:p>
      <w:pPr>
        <w:spacing w:after="0"/>
        <w:ind w:left="0"/>
        <w:jc w:val="both"/>
      </w:pPr>
      <w:r>
        <w:rPr>
          <w:rFonts w:ascii="Times New Roman"/>
          <w:b w:val="false"/>
          <w:i w:val="false"/>
          <w:color w:val="000000"/>
          <w:sz w:val="28"/>
        </w:rPr>
        <w:t>
      кепілге салынған мүлікке қатысты – кепілді кредитор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кепілге салынған мүлікті заттай қабылдаудан бас тартқан не кепілді кредитор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осы Заңның 104-1-бабының 3-тармағында белгіленген мерзімде уақытша басқарушының ұсынысына жауап ұсынбаған күннен бастап бес жұмыс күні ішінде түгендеу жүргізуге және түгендеу туралы есепті кредиторлар комитетіне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18" w:id="460"/>
    <w:p>
      <w:pPr>
        <w:spacing w:after="0"/>
        <w:ind w:left="0"/>
        <w:jc w:val="left"/>
      </w:pPr>
      <w:r>
        <w:rPr>
          <w:rFonts w:ascii="Times New Roman"/>
          <w:b/>
          <w:i w:val="false"/>
          <w:color w:val="000000"/>
        </w:rPr>
        <w:t xml:space="preserve"> 98-бап. Банкрот мүлкінің құнын бағалау</w:t>
      </w:r>
    </w:p>
    <w:bookmarkEnd w:id="460"/>
    <w:bookmarkStart w:name="z1204" w:id="461"/>
    <w:p>
      <w:pPr>
        <w:spacing w:after="0"/>
        <w:ind w:left="0"/>
        <w:jc w:val="both"/>
      </w:pPr>
      <w:r>
        <w:rPr>
          <w:rFonts w:ascii="Times New Roman"/>
          <w:b w:val="false"/>
          <w:i w:val="false"/>
          <w:color w:val="000000"/>
          <w:sz w:val="28"/>
        </w:rPr>
        <w:t>
      1. Уақытша басқарушының түгендеу туралы есебінде көрсетілген мүлікке бағалау жүргізу туралы шешімді кредиторлардың алғашқы жиналысы қабылдайды.</w:t>
      </w:r>
    </w:p>
    <w:bookmarkEnd w:id="461"/>
    <w:p>
      <w:pPr>
        <w:spacing w:after="0"/>
        <w:ind w:left="0"/>
        <w:jc w:val="both"/>
      </w:pPr>
      <w:r>
        <w:rPr>
          <w:rFonts w:ascii="Times New Roman"/>
          <w:b w:val="false"/>
          <w:i w:val="false"/>
          <w:color w:val="000000"/>
          <w:sz w:val="28"/>
        </w:rPr>
        <w:t>
      Жаңадан анықталған не мүліктік массаға қайтарылған мүлікке бағалау жүргізу туралы шешімді банкроттықты басқарушының түгендеу туралы есебін қарау кезінде кредиторлар комитеті қабылдайды.</w:t>
      </w:r>
    </w:p>
    <w:bookmarkStart w:name="z1205" w:id="462"/>
    <w:p>
      <w:pPr>
        <w:spacing w:after="0"/>
        <w:ind w:left="0"/>
        <w:jc w:val="both"/>
      </w:pPr>
      <w:r>
        <w:rPr>
          <w:rFonts w:ascii="Times New Roman"/>
          <w:b w:val="false"/>
          <w:i w:val="false"/>
          <w:color w:val="000000"/>
          <w:sz w:val="28"/>
        </w:rPr>
        <w:t>
      2. Кредиторлардың алғашқы жиналысының немесе комитетінің бағалау туралы шешімінде банкрот мүлкіне бағалау жүргізу мерзімдері және бағалаушыны таңдау тәртібі қамтылуға тиіс.</w:t>
      </w:r>
    </w:p>
    <w:bookmarkEnd w:id="462"/>
    <w:bookmarkStart w:name="z1206" w:id="463"/>
    <w:p>
      <w:pPr>
        <w:spacing w:after="0"/>
        <w:ind w:left="0"/>
        <w:jc w:val="both"/>
      </w:pPr>
      <w:r>
        <w:rPr>
          <w:rFonts w:ascii="Times New Roman"/>
          <w:b w:val="false"/>
          <w:i w:val="false"/>
          <w:color w:val="000000"/>
          <w:sz w:val="28"/>
        </w:rPr>
        <w:t>
      3. Кредиторлардың алғашқы жиналысының немесе комитетінің шешіміне сәйкес банкроттықты басқарушы тиісті мамандарды тарта отырып, дебиторлық берешекті қоса алғанда, борышкер мүлкіне бағалау жүргізеді.</w:t>
      </w:r>
    </w:p>
    <w:bookmarkEnd w:id="463"/>
    <w:bookmarkStart w:name="z1207" w:id="464"/>
    <w:p>
      <w:pPr>
        <w:spacing w:after="0"/>
        <w:ind w:left="0"/>
        <w:jc w:val="both"/>
      </w:pPr>
      <w:r>
        <w:rPr>
          <w:rFonts w:ascii="Times New Roman"/>
          <w:b w:val="false"/>
          <w:i w:val="false"/>
          <w:color w:val="000000"/>
          <w:sz w:val="28"/>
        </w:rPr>
        <w:t>
      4. Банкроттықты басқарушы кредиторлар комитетінің шешімі негізінде мүлікті баланстық құны бойынша электрондық аукционға қоюға құқылы.</w:t>
      </w:r>
    </w:p>
    <w:bookmarkEnd w:id="4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22" w:id="465"/>
    <w:p>
      <w:pPr>
        <w:spacing w:after="0"/>
        <w:ind w:left="0"/>
        <w:jc w:val="left"/>
      </w:pPr>
      <w:r>
        <w:rPr>
          <w:rFonts w:ascii="Times New Roman"/>
          <w:b/>
          <w:i w:val="false"/>
          <w:color w:val="000000"/>
        </w:rPr>
        <w:t xml:space="preserve"> 99-бап. Банкрот мүлкін сату</w:t>
      </w:r>
    </w:p>
    <w:bookmarkEnd w:id="465"/>
    <w:bookmarkStart w:name="z423" w:id="466"/>
    <w:p>
      <w:pPr>
        <w:spacing w:after="0"/>
        <w:ind w:left="0"/>
        <w:jc w:val="both"/>
      </w:pPr>
      <w:r>
        <w:rPr>
          <w:rFonts w:ascii="Times New Roman"/>
          <w:b w:val="false"/>
          <w:i w:val="false"/>
          <w:color w:val="000000"/>
          <w:sz w:val="28"/>
        </w:rPr>
        <w:t>
      1. Талап ету құқығын қоса алғанда, банкрот мүлкiн сатуды банкроттықты басқарушы сату жоспарына сәйкес электрондық аукцион өткiзу арқылы не тікелей сату әдісімен жүзеге асырады.</w:t>
      </w:r>
    </w:p>
    <w:bookmarkEnd w:id="466"/>
    <w:p>
      <w:pPr>
        <w:spacing w:after="0"/>
        <w:ind w:left="0"/>
        <w:jc w:val="both"/>
      </w:pPr>
      <w:r>
        <w:rPr>
          <w:rFonts w:ascii="Times New Roman"/>
          <w:b w:val="false"/>
          <w:i w:val="false"/>
          <w:color w:val="000000"/>
          <w:sz w:val="28"/>
        </w:rPr>
        <w:t>
      Банкрот мүлкiн сату бойынша электрондық аукцион өткiзу тәртiбiн және оны ұйымдастырушыны уәкілетті орган айқындайды.</w:t>
      </w:r>
    </w:p>
    <w:bookmarkStart w:name="z1208" w:id="467"/>
    <w:p>
      <w:pPr>
        <w:spacing w:after="0"/>
        <w:ind w:left="0"/>
        <w:jc w:val="both"/>
      </w:pPr>
      <w:r>
        <w:rPr>
          <w:rFonts w:ascii="Times New Roman"/>
          <w:b w:val="false"/>
          <w:i w:val="false"/>
          <w:color w:val="000000"/>
          <w:sz w:val="28"/>
        </w:rPr>
        <w:t>
      2. Сату жоспарын банкроттықты басқарушы банкроттың мүліктік массасын түгендеу және бағалау деректері, сондай-ақ кредиторлар комитетінің мүлікті баланстық құны бойынша электрондық аукционға қою туралы шешімі негізінде жасайды.</w:t>
      </w:r>
    </w:p>
    <w:bookmarkEnd w:id="467"/>
    <w:p>
      <w:pPr>
        <w:spacing w:after="0"/>
        <w:ind w:left="0"/>
        <w:jc w:val="both"/>
      </w:pPr>
      <w:r>
        <w:rPr>
          <w:rFonts w:ascii="Times New Roman"/>
          <w:b w:val="false"/>
          <w:i w:val="false"/>
          <w:color w:val="000000"/>
          <w:sz w:val="28"/>
        </w:rPr>
        <w:t>
      Банкроттықты басқарушы кредиторлар комитеті белгілеген мерзімде сату жоспарын жасауға және оны кредиторлар комитетіне ұсынуға міндетті.</w:t>
      </w:r>
    </w:p>
    <w:bookmarkStart w:name="z1209" w:id="468"/>
    <w:p>
      <w:pPr>
        <w:spacing w:after="0"/>
        <w:ind w:left="0"/>
        <w:jc w:val="both"/>
      </w:pPr>
      <w:r>
        <w:rPr>
          <w:rFonts w:ascii="Times New Roman"/>
          <w:b w:val="false"/>
          <w:i w:val="false"/>
          <w:color w:val="000000"/>
          <w:sz w:val="28"/>
        </w:rPr>
        <w:t>
      3. Банкроттың айналымда шектеулі мүлкін өткізу жабық электрондық аукционда жүзеге асырылады. Осы мүлікті сатып алуға құқығы бар тұлғалар жабық электрондық аукционның қатысушылары бола алады.</w:t>
      </w:r>
    </w:p>
    <w:bookmarkEnd w:id="468"/>
    <w:bookmarkStart w:name="z1210" w:id="469"/>
    <w:p>
      <w:pPr>
        <w:spacing w:after="0"/>
        <w:ind w:left="0"/>
        <w:jc w:val="both"/>
      </w:pPr>
      <w:r>
        <w:rPr>
          <w:rFonts w:ascii="Times New Roman"/>
          <w:b w:val="false"/>
          <w:i w:val="false"/>
          <w:color w:val="000000"/>
          <w:sz w:val="28"/>
        </w:rPr>
        <w:t>
      4. Мүлікті сату жоспарына сәйкес банкроттың сатуға ұсынылған, бірақ өткізілмей қалған мүлкі өздерінің талаптары толық көлемде қанағаттандырылмаған, тиісті кезек кредиторларына олардың келісімімен сату жоспарында көрсетілген бастапқы баға бойынша ортақ үлестік меншікке беруге жатады.</w:t>
      </w:r>
    </w:p>
    <w:bookmarkEnd w:id="469"/>
    <w:bookmarkStart w:name="z1211" w:id="470"/>
    <w:p>
      <w:pPr>
        <w:spacing w:after="0"/>
        <w:ind w:left="0"/>
        <w:jc w:val="both"/>
      </w:pPr>
      <w:r>
        <w:rPr>
          <w:rFonts w:ascii="Times New Roman"/>
          <w:b w:val="false"/>
          <w:i w:val="false"/>
          <w:color w:val="000000"/>
          <w:sz w:val="28"/>
        </w:rPr>
        <w:t>
      5. Стратегиялық объектіні сату кезінде Қазақстан Республикасының осындай мүлікті сатып алуға басым құқығы болады.</w:t>
      </w:r>
    </w:p>
    <w:bookmarkEnd w:id="470"/>
    <w:p>
      <w:pPr>
        <w:spacing w:after="0"/>
        <w:ind w:left="0"/>
        <w:jc w:val="both"/>
      </w:pPr>
      <w:r>
        <w:rPr>
          <w:rFonts w:ascii="Times New Roman"/>
          <w:b w:val="false"/>
          <w:i w:val="false"/>
          <w:color w:val="000000"/>
          <w:sz w:val="28"/>
        </w:rPr>
        <w:t>
      Банкроттықты басқарушы стратегиялық объектіні сатуды "Мемлекеттік мүлік туралы" Қазақстан Республикасының Заңына сәйкес оны иеліктен шығаруға рұқсат беру туралы Қазақстан Республикасы Үкіметінің шешімін алғаннан кейін жүзеге асырады.</w:t>
      </w:r>
    </w:p>
    <w:bookmarkStart w:name="z1212" w:id="471"/>
    <w:p>
      <w:pPr>
        <w:spacing w:after="0"/>
        <w:ind w:left="0"/>
        <w:jc w:val="both"/>
      </w:pPr>
      <w:r>
        <w:rPr>
          <w:rFonts w:ascii="Times New Roman"/>
          <w:b w:val="false"/>
          <w:i w:val="false"/>
          <w:color w:val="000000"/>
          <w:sz w:val="28"/>
        </w:rPr>
        <w:t>
      6. Банкрот мүлкін, сондай-ақ банкрот кәсіпорнын тікелей сату кезінде сату бағасы мен басқа да шарттары, сондай-ақ сатып алушы және онымен сатып алу-сату шартын жасасу мерзімі кредиторлар жиналысының бірауызды шешімімен айқындалады.</w:t>
      </w:r>
    </w:p>
    <w:bookmarkEnd w:id="471"/>
    <w:bookmarkStart w:name="z1213" w:id="472"/>
    <w:p>
      <w:pPr>
        <w:spacing w:after="0"/>
        <w:ind w:left="0"/>
        <w:jc w:val="both"/>
      </w:pPr>
      <w:r>
        <w:rPr>
          <w:rFonts w:ascii="Times New Roman"/>
          <w:b w:val="false"/>
          <w:i w:val="false"/>
          <w:color w:val="000000"/>
          <w:sz w:val="28"/>
        </w:rPr>
        <w:t>
      7. Банкроттың мүліктік массасында банкроттықты басқарушы тағайындалғанға дейінгі мерзім ішінде құны едәуір төмендейтін мүлік (тез бұзылатын тауарлар, мал және жедел өткізуді талап ететін өзге де тауарлар) болған жағдайларда, уақытша басқарушы осындай мүлік анықталған күннен бастап үш жұмыс күнінен кешіктірілмейтін мерзімде мүлікті сату жоспарын жасауға және оны уәкілетті органға келісу үшін ұсынуға міндетті.</w:t>
      </w:r>
    </w:p>
    <w:bookmarkEnd w:id="472"/>
    <w:p>
      <w:pPr>
        <w:spacing w:after="0"/>
        <w:ind w:left="0"/>
        <w:jc w:val="both"/>
      </w:pPr>
      <w:r>
        <w:rPr>
          <w:rFonts w:ascii="Times New Roman"/>
          <w:b w:val="false"/>
          <w:i w:val="false"/>
          <w:color w:val="000000"/>
          <w:sz w:val="28"/>
        </w:rPr>
        <w:t>
      Уәкілетті орган екі жұмыс күні ішінде уақытша басқарушының өтінішін қарауға және қабылданған шешім туралы уақытша басқарушыны дереу хабардар ете отырып, сату жоспарын келісу туралы не келісуден бас тарту туралы шешім қабылдауға міндетті.</w:t>
      </w:r>
    </w:p>
    <w:p>
      <w:pPr>
        <w:spacing w:after="0"/>
        <w:ind w:left="0"/>
        <w:jc w:val="both"/>
      </w:pPr>
      <w:r>
        <w:rPr>
          <w:rFonts w:ascii="Times New Roman"/>
          <w:b w:val="false"/>
          <w:i w:val="false"/>
          <w:color w:val="000000"/>
          <w:sz w:val="28"/>
        </w:rPr>
        <w:t>
      Уақытша басқарушы мүлікті бекітілген сату жоспарына сәйкес өткізуге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29" w:id="473"/>
    <w:p>
      <w:pPr>
        <w:spacing w:after="0"/>
        <w:ind w:left="0"/>
        <w:jc w:val="left"/>
      </w:pPr>
      <w:r>
        <w:rPr>
          <w:rFonts w:ascii="Times New Roman"/>
          <w:b/>
          <w:i w:val="false"/>
          <w:color w:val="000000"/>
        </w:rPr>
        <w:t xml:space="preserve"> 99-1-бап. Банкроттың кәсіпорнын сату</w:t>
      </w:r>
    </w:p>
    <w:bookmarkEnd w:id="473"/>
    <w:bookmarkStart w:name="z630" w:id="474"/>
    <w:p>
      <w:pPr>
        <w:spacing w:after="0"/>
        <w:ind w:left="0"/>
        <w:jc w:val="both"/>
      </w:pPr>
      <w:r>
        <w:rPr>
          <w:rFonts w:ascii="Times New Roman"/>
          <w:b w:val="false"/>
          <w:i w:val="false"/>
          <w:color w:val="000000"/>
          <w:sz w:val="28"/>
        </w:rPr>
        <w:t>
      1. Осы баптың мақсаттары үшін банкроттың кәсіпорны деп кәсiпкерлiк қызметтi жүзеге асыру үшiн пайдаланылатын ғимараттарды, құрылыстарды, жабдықтарды, құрал-саймандарды, шикiзатты, өнiмдерді, жер учаскесiне құқықты, талап ету құқықтарын, борыштарды, сондай-ақ оның қызметiн дараландыратын белгiлерге құқықтарды (фирмалық атау, тауар белгiлерi) және басқа да айрықша құқықтарды қоса алғанда, мүліктің барлық түрлерін қамтитын мүліктік кешен ұғынылады.</w:t>
      </w:r>
    </w:p>
    <w:bookmarkEnd w:id="474"/>
    <w:bookmarkStart w:name="z631" w:id="475"/>
    <w:p>
      <w:pPr>
        <w:spacing w:after="0"/>
        <w:ind w:left="0"/>
        <w:jc w:val="both"/>
      </w:pPr>
      <w:r>
        <w:rPr>
          <w:rFonts w:ascii="Times New Roman"/>
          <w:b w:val="false"/>
          <w:i w:val="false"/>
          <w:color w:val="000000"/>
          <w:sz w:val="28"/>
        </w:rPr>
        <w:t>
      2. Кәсіпорынды сату тікелей сату жолымен жүзеге асырылады.</w:t>
      </w:r>
    </w:p>
    <w:bookmarkEnd w:id="475"/>
    <w:bookmarkStart w:name="z632" w:id="476"/>
    <w:p>
      <w:pPr>
        <w:spacing w:after="0"/>
        <w:ind w:left="0"/>
        <w:jc w:val="both"/>
      </w:pPr>
      <w:r>
        <w:rPr>
          <w:rFonts w:ascii="Times New Roman"/>
          <w:b w:val="false"/>
          <w:i w:val="false"/>
          <w:color w:val="000000"/>
          <w:sz w:val="28"/>
        </w:rPr>
        <w:t>
      3. Кәсіпорынды сату банкроттықты басқарушы сатып алушымен жасасатын кәсіпорынды сатып алу-сату шартымен ресімделеді.</w:t>
      </w:r>
    </w:p>
    <w:bookmarkEnd w:id="476"/>
    <w:bookmarkStart w:name="z633" w:id="477"/>
    <w:p>
      <w:pPr>
        <w:spacing w:after="0"/>
        <w:ind w:left="0"/>
        <w:jc w:val="both"/>
      </w:pPr>
      <w:r>
        <w:rPr>
          <w:rFonts w:ascii="Times New Roman"/>
          <w:b w:val="false"/>
          <w:i w:val="false"/>
          <w:color w:val="000000"/>
          <w:sz w:val="28"/>
        </w:rPr>
        <w:t>
      4. Кәсіпорынды сату кезінде сатып алушы кәсіпорынды сатып алу-сату шартына сәйкес шартқа қол қойылған күннен бастап отыз жұмыс күні ішінде төлемді жүзеге асыруға тиіс.</w:t>
      </w:r>
    </w:p>
    <w:bookmarkEnd w:id="477"/>
    <w:bookmarkStart w:name="z634" w:id="478"/>
    <w:p>
      <w:pPr>
        <w:spacing w:after="0"/>
        <w:ind w:left="0"/>
        <w:jc w:val="both"/>
      </w:pPr>
      <w:r>
        <w:rPr>
          <w:rFonts w:ascii="Times New Roman"/>
          <w:b w:val="false"/>
          <w:i w:val="false"/>
          <w:color w:val="000000"/>
          <w:sz w:val="28"/>
        </w:rPr>
        <w:t>
      Төлем жүргізілген күннен бастап үш жұмыс күні ішінде банкроттықты басқарушы банкроттық рәсімін жүргізу барысында жұмсалған әкімшілік шығыстар сомасын шегеріп, сатудан түскен ақшаны мүліктің меншік иесіне немесе құрылтайшыға (қатысушыға) табыс етуге міндетті.</w:t>
      </w:r>
    </w:p>
    <w:bookmarkEnd w:id="478"/>
    <w:bookmarkStart w:name="z635" w:id="479"/>
    <w:p>
      <w:pPr>
        <w:spacing w:after="0"/>
        <w:ind w:left="0"/>
        <w:jc w:val="both"/>
      </w:pPr>
      <w:r>
        <w:rPr>
          <w:rFonts w:ascii="Times New Roman"/>
          <w:b w:val="false"/>
          <w:i w:val="false"/>
          <w:color w:val="000000"/>
          <w:sz w:val="28"/>
        </w:rPr>
        <w:t>
      Банкроттықты басқарушының кәсiпорынды беруi және оны сатып алушының қабылдауы Қазақстан Республикасының заңнамасына сәйкес тараптар қол қоятын және ресімделетін өткізу актiсi бойынша жүзеге асырылады.</w:t>
      </w:r>
    </w:p>
    <w:bookmarkEnd w:id="479"/>
    <w:bookmarkStart w:name="z636" w:id="480"/>
    <w:p>
      <w:pPr>
        <w:spacing w:after="0"/>
        <w:ind w:left="0"/>
        <w:jc w:val="both"/>
      </w:pPr>
      <w:r>
        <w:rPr>
          <w:rFonts w:ascii="Times New Roman"/>
          <w:b w:val="false"/>
          <w:i w:val="false"/>
          <w:color w:val="000000"/>
          <w:sz w:val="28"/>
        </w:rPr>
        <w:t xml:space="preserve">
      5. Кредиторлардың талаптарын қанағаттандырғаннан кейiн банкроттықты басқарушы сотқа өз қызметi туралы кредиторлар жиналысымен келісілген қорытынды есептi ұсынады. </w:t>
      </w:r>
    </w:p>
    <w:bookmarkEnd w:id="480"/>
    <w:bookmarkStart w:name="z637" w:id="481"/>
    <w:p>
      <w:pPr>
        <w:spacing w:after="0"/>
        <w:ind w:left="0"/>
        <w:jc w:val="both"/>
      </w:pPr>
      <w:r>
        <w:rPr>
          <w:rFonts w:ascii="Times New Roman"/>
          <w:b w:val="false"/>
          <w:i w:val="false"/>
          <w:color w:val="000000"/>
          <w:sz w:val="28"/>
        </w:rPr>
        <w:t>
      6. Банкроттың кәсіпорнын сату кезінде сот қорытынды есепті бекітеді.</w:t>
      </w:r>
    </w:p>
    <w:bookmarkEnd w:id="481"/>
    <w:p>
      <w:pPr>
        <w:spacing w:after="0"/>
        <w:ind w:left="0"/>
        <w:jc w:val="both"/>
      </w:pPr>
      <w:r>
        <w:rPr>
          <w:rFonts w:ascii="Times New Roman"/>
          <w:b w:val="false"/>
          <w:i w:val="false"/>
          <w:color w:val="000000"/>
          <w:sz w:val="28"/>
        </w:rPr>
        <w:t>
      Борышкердi банкрот деп тану және банкроттық рәсімін қолдана отырып оны тарату туралы шешiмнің күшін шешімді шығарған сот жоюға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99-1-баппен толықтырылды - ҚР 13.11.2015 </w:t>
      </w:r>
      <w:r>
        <w:rPr>
          <w:rFonts w:ascii="Times New Roman"/>
          <w:b w:val="false"/>
          <w:i w:val="false"/>
          <w:color w:val="00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30" w:id="482"/>
    <w:p>
      <w:pPr>
        <w:spacing w:after="0"/>
        <w:ind w:left="0"/>
        <w:jc w:val="left"/>
      </w:pPr>
      <w:r>
        <w:rPr>
          <w:rFonts w:ascii="Times New Roman"/>
          <w:b/>
          <w:i w:val="false"/>
          <w:color w:val="000000"/>
        </w:rPr>
        <w:t xml:space="preserve"> 100-бап. Мүліктік массаны бөлудің кезектілігі</w:t>
      </w:r>
    </w:p>
    <w:bookmarkEnd w:id="482"/>
    <w:bookmarkStart w:name="z431" w:id="483"/>
    <w:p>
      <w:pPr>
        <w:spacing w:after="0"/>
        <w:ind w:left="0"/>
        <w:jc w:val="both"/>
      </w:pPr>
      <w:r>
        <w:rPr>
          <w:rFonts w:ascii="Times New Roman"/>
          <w:b w:val="false"/>
          <w:i w:val="false"/>
          <w:color w:val="000000"/>
          <w:sz w:val="28"/>
        </w:rPr>
        <w:t>
      1. Әкiмшiлiк және сот шығыстары банкрот мүлкiнің есебiнен кезектен тыс жабылады.</w:t>
      </w:r>
    </w:p>
    <w:bookmarkEnd w:id="483"/>
    <w:p>
      <w:pPr>
        <w:spacing w:after="0"/>
        <w:ind w:left="0"/>
        <w:jc w:val="both"/>
      </w:pPr>
      <w:r>
        <w:rPr>
          <w:rFonts w:ascii="Times New Roman"/>
          <w:b w:val="false"/>
          <w:i w:val="false"/>
          <w:color w:val="000000"/>
          <w:sz w:val="28"/>
        </w:rPr>
        <w:t>
      Банкроттық рәсімін жүргізуге байланысты әкiмшiлiк шығыстар әкімшілердің негізгі сыйақысын, төлеу міндеті банкроттық туралы іс қозғалған күннен бастап және одан кейінгі кезең ішінде туындаған, тартылатын мамандардың көрсететін қызметтеріне ақы төлеу, еңбек шарты бойынша жұмыс істейтін адамдардың еңбегіне ақы төлеу жөніндегі шығындарды қамтиды.</w:t>
      </w:r>
    </w:p>
    <w:p>
      <w:pPr>
        <w:spacing w:after="0"/>
        <w:ind w:left="0"/>
        <w:jc w:val="both"/>
      </w:pPr>
      <w:r>
        <w:rPr>
          <w:rFonts w:ascii="Times New Roman"/>
          <w:b w:val="false"/>
          <w:i w:val="false"/>
          <w:color w:val="000000"/>
          <w:sz w:val="28"/>
        </w:rPr>
        <w:t>
      Әкімшілік шығыстарға соттың банкрот деп тану және банкроттық рәсімін қозғай отырып, оны тарату туралы шешімі заңды күшіне енген салықтық кезеңнен кейінгі салықтық кезеңдер үшін салықтық есептілікке сәйкес борышкер есептеген, мемлекеттік кіріс органы салықтық тексерулердің нәтижелері бойынша есепке жазған салықтар және бюджетке төленетін басқа да міндетті төлемдер де жатады.</w:t>
      </w:r>
    </w:p>
    <w:p>
      <w:pPr>
        <w:spacing w:after="0"/>
        <w:ind w:left="0"/>
        <w:jc w:val="both"/>
      </w:pPr>
      <w:r>
        <w:rPr>
          <w:rFonts w:ascii="Times New Roman"/>
          <w:b w:val="false"/>
          <w:i w:val="false"/>
          <w:color w:val="000000"/>
          <w:sz w:val="28"/>
        </w:rPr>
        <w:t>
      Құрылтайшыны (қатысушыны) және (немесе) лауазымды адамды субсидиарлық жауаптылыққа тарту туралы сот актісінің орындалуы нәтижесінде банкорттың мүліктік массасына келіп түскен ақша кредиторлардың талаптарын қанағаттандыруға жіберуге жатады. Мұндай ақшаның есебінен әкімшілік шығыстарды өтеуге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2-тармаққа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Бiрiншi кезекте өмiріне немесе денсаулығына келтiрiлген зиянның орнын толтыру бойынша; алименттердi өндiрiп алу бойынша; Мемлекеттiк әлеуметтiк сақтандыру қорына әлеуметтiк аударымдар бойынша, мiндеттi зейнетақы жарналары, мiндеттi кәсiптiк зейнетақы жарналары бойынша, міндетті әлеуметтік медициналық сақтандыруға аударымдар және (немесе) жарналар бойынша берешектердi төлей отырып, еңбек шарты бойынша жұмыс iстеген адамдардың еңбегіне ақы төлеу және оларға өтемақылар төлеу бойынша; қызметтік өнертабыс, пайдалы модель, өнеркәсіптік үлгі үшін авторларға сыйақылар төлеу бойынша талаптар қанағаттандырылады.</w:t>
      </w:r>
    </w:p>
    <w:p>
      <w:pPr>
        <w:spacing w:after="0"/>
        <w:ind w:left="0"/>
        <w:jc w:val="both"/>
      </w:pPr>
      <w:r>
        <w:rPr>
          <w:rFonts w:ascii="Times New Roman"/>
          <w:b w:val="false"/>
          <w:i w:val="false"/>
          <w:color w:val="000000"/>
          <w:sz w:val="28"/>
        </w:rPr>
        <w:t>
      Бiрiншi кезектегі талаптарды өтеу осы тармақта жазылған кезектілік тәртiбімен жүзеге асырылады.</w:t>
      </w:r>
    </w:p>
    <w:p>
      <w:pPr>
        <w:spacing w:after="0"/>
        <w:ind w:left="0"/>
        <w:jc w:val="both"/>
      </w:pPr>
      <w:r>
        <w:rPr>
          <w:rFonts w:ascii="Times New Roman"/>
          <w:b w:val="false"/>
          <w:i w:val="false"/>
          <w:color w:val="000000"/>
          <w:sz w:val="28"/>
        </w:rPr>
        <w:t>
      Өмiріне немесе денсаулығына келтiрiлген зиянның орнын толтыру бойынша кредиторлар талаптарын өтеу үшiн мүлiк жеткiлiксiз болған жағдайда, мүлiк кредиторлар арасында олардың тiзiлiмге енгiзiлген талаптарының сомаларына пропорционал бөлiнедi. Осы бөлiктің ережелерi алименттердi өндiрiп алу бойынша, Мемлекеттiк әлеуметтiк сақтандыру қорына әлеуметтiк аударымдар, мiндеттi зейнетақы жарналары, мiндеттi кәсiптiк зейнетақы жарналары бойынша берешектердi төлей отырып, еңбек шарты бойынша жұмыс iстеген адамдардың еңбегіне ақы төлеу және оларға өтемақылар төлеу бойынша, міндетті әлеуметтік медициналық сақтандыруға аударымдар және (немесе) жарналар бойынша, қызметтік өнертабыс, пайдалы модель, өнеркәсіптік үлгі үшін авторларға сыйақылар төлеу бойынша кредиторлар талаптарын өтеу кезiнде қолданылады.</w:t>
      </w:r>
    </w:p>
    <w:bookmarkStart w:name="z433" w:id="484"/>
    <w:p>
      <w:pPr>
        <w:spacing w:after="0"/>
        <w:ind w:left="0"/>
        <w:jc w:val="both"/>
      </w:pPr>
      <w:r>
        <w:rPr>
          <w:rFonts w:ascii="Times New Roman"/>
          <w:b w:val="false"/>
          <w:i w:val="false"/>
          <w:color w:val="000000"/>
          <w:sz w:val="28"/>
        </w:rPr>
        <w:t xml:space="preserve">
      3. Екінші кезекте осы Заңның </w:t>
      </w:r>
      <w:r>
        <w:rPr>
          <w:rFonts w:ascii="Times New Roman"/>
          <w:b w:val="false"/>
          <w:i w:val="false"/>
          <w:color w:val="000000"/>
          <w:sz w:val="28"/>
        </w:rPr>
        <w:t>104-1-бабының</w:t>
      </w:r>
      <w:r>
        <w:rPr>
          <w:rFonts w:ascii="Times New Roman"/>
          <w:b w:val="false"/>
          <w:i w:val="false"/>
          <w:color w:val="000000"/>
          <w:sz w:val="28"/>
        </w:rPr>
        <w:t xml:space="preserve"> 7-тармағында көзделген жағдайларда Қазақстан Республикасының заңнамасына сәйкес ресімделген банкрот мүлкінің кепілімен қамтамасыз етілген міндеттемелер бойынша кредиторлар талаптары, банкроттық рәсімін жүргізу кезеңінде банкроттықты басқарушының қарыз алуы нәтижесінде туындаған талаптар, сондай-ақ орталық контрагенттің функцияларын жүзеге асыратын клирингтік ұйымның осы клирингтік ұйымның клирингтік қатысушысы болып табылатын банкрот орталық контрагенттің қатысуымен бұрын жасаған және орындамаған мәмілелердің нәтижесінде туындаған талаптары қанағаттандырылады.</w:t>
      </w:r>
    </w:p>
    <w:bookmarkEnd w:id="484"/>
    <w:bookmarkStart w:name="z434" w:id="485"/>
    <w:p>
      <w:pPr>
        <w:spacing w:after="0"/>
        <w:ind w:left="0"/>
        <w:jc w:val="both"/>
      </w:pPr>
      <w:r>
        <w:rPr>
          <w:rFonts w:ascii="Times New Roman"/>
          <w:b w:val="false"/>
          <w:i w:val="false"/>
          <w:color w:val="000000"/>
          <w:sz w:val="28"/>
        </w:rPr>
        <w:t>
      4. Үшінші кезекте салықтық берешек, сондай-ақ кедендік төлемдер, арнайы, демпингке қарсы, өтемақы баждары, пайыздар бойынша берешек өтеледі.</w:t>
      </w:r>
    </w:p>
    <w:bookmarkEnd w:id="485"/>
    <w:bookmarkStart w:name="z435" w:id="486"/>
    <w:p>
      <w:pPr>
        <w:spacing w:after="0"/>
        <w:ind w:left="0"/>
        <w:jc w:val="both"/>
      </w:pPr>
      <w:r>
        <w:rPr>
          <w:rFonts w:ascii="Times New Roman"/>
          <w:b w:val="false"/>
          <w:i w:val="false"/>
          <w:color w:val="000000"/>
          <w:sz w:val="28"/>
        </w:rPr>
        <w:t>
      5. Төртінші кезекте азаматтық-құқықтық және өзге де міндеттемелер бойынша басқа кредиторлармен есеп айырысу жүргізіледі, сондай-ақ кредиторлардың:</w:t>
      </w:r>
    </w:p>
    <w:bookmarkEnd w:id="486"/>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104-1-бабы</w:t>
      </w:r>
      <w:r>
        <w:rPr>
          <w:rFonts w:ascii="Times New Roman"/>
          <w:b w:val="false"/>
          <w:i w:val="false"/>
          <w:color w:val="000000"/>
          <w:sz w:val="28"/>
        </w:rPr>
        <w:t xml:space="preserve"> 6-тармағының үшінші абзацында көзделген жағдайда;</w:t>
      </w:r>
    </w:p>
    <w:p>
      <w:pPr>
        <w:spacing w:after="0"/>
        <w:ind w:left="0"/>
        <w:jc w:val="both"/>
      </w:pPr>
      <w:r>
        <w:rPr>
          <w:rFonts w:ascii="Times New Roman"/>
          <w:b w:val="false"/>
          <w:i w:val="false"/>
          <w:color w:val="000000"/>
          <w:sz w:val="28"/>
        </w:rPr>
        <w:t>
      2) бірінші кезек құрамына кірмеген авторлық шарттардан;</w:t>
      </w:r>
    </w:p>
    <w:p>
      <w:pPr>
        <w:spacing w:after="0"/>
        <w:ind w:left="0"/>
        <w:jc w:val="both"/>
      </w:pPr>
      <w:r>
        <w:rPr>
          <w:rFonts w:ascii="Times New Roman"/>
          <w:b w:val="false"/>
          <w:i w:val="false"/>
          <w:color w:val="000000"/>
          <w:sz w:val="28"/>
        </w:rPr>
        <w:t>
      3) соттың мәмілені жарамсыз деп тануы және мүлікті банкроттың мүліктік массасына қайтару туралы шешім қабылдауы нәтижесінде туындаған талаптары қанағаттандырылады.</w:t>
      </w:r>
    </w:p>
    <w:bookmarkStart w:name="z436" w:id="487"/>
    <w:p>
      <w:pPr>
        <w:spacing w:after="0"/>
        <w:ind w:left="0"/>
        <w:jc w:val="both"/>
      </w:pPr>
      <w:r>
        <w:rPr>
          <w:rFonts w:ascii="Times New Roman"/>
          <w:b w:val="false"/>
          <w:i w:val="false"/>
          <w:color w:val="000000"/>
          <w:sz w:val="28"/>
        </w:rPr>
        <w:t>
      6. Бесінші кезекте залалдардың орнын толтыру және тұрақсыздық айыбын (айыппұлдарды, өсімпұлдарды) өндіріп алу бойынша, сондай-ақ осы Заңның 102-бабының 5 және 6-тармақтарына сәйкес еңбекке ақы төлеу және өтемақылар төлеу бойынша кредиторлар талаптары қанағаттандырылады.</w:t>
      </w:r>
    </w:p>
    <w:bookmarkEnd w:id="4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7-тармаққа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7. Алтыншы кезекте, өмiріне немесе денсаулығына келтiрiлген зиянның орнын толтыру бойынша; алименттердi өндiрiп алу бойынша; Мемлекеттiк әлеуметтiк сақтандыру қорына әлеуметтiк аударымдар бойынша, мiндеттi зейнетақы жарналары, мiндеттi кәсiптiк зейнетақы жарналары бойынша, міндетті әлеуметтік медициналық сақтандыруға аударымдар және (немесе) жарналар бойынша берешектердi төлей отырып, еңбек шарты бойынша жұмыс iстеген адамдардың еңбегіне ақы төлеу және оларға өтемақылар төлеу бойынша; қызметтік өнертабыс, пайдалы модель, өнеркәсіптік үлгі үшін авторларға сыйақыларды төлеу бойынша талаптарды қоспағанда, кредиторлардың осы Заңның </w:t>
      </w:r>
      <w:r>
        <w:rPr>
          <w:rFonts w:ascii="Times New Roman"/>
          <w:b w:val="false"/>
          <w:i w:val="false"/>
          <w:color w:val="000000"/>
          <w:sz w:val="28"/>
        </w:rPr>
        <w:t>90-бабы</w:t>
      </w:r>
      <w:r>
        <w:rPr>
          <w:rFonts w:ascii="Times New Roman"/>
          <w:b w:val="false"/>
          <w:i w:val="false"/>
          <w:color w:val="000000"/>
          <w:sz w:val="28"/>
        </w:rPr>
        <w:t xml:space="preserve"> 3-тармағының бірінші бөлігінде белгіленген мерзімнен кеш мәлімделген талаптары қанағаттандырылады.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100-1-бап. Әкімшілік шығыстарды төлеу тәртібі</w:t>
      </w:r>
    </w:p>
    <w:bookmarkStart w:name="z1215" w:id="488"/>
    <w:p>
      <w:pPr>
        <w:spacing w:after="0"/>
        <w:ind w:left="0"/>
        <w:jc w:val="both"/>
      </w:pPr>
      <w:r>
        <w:rPr>
          <w:rFonts w:ascii="Times New Roman"/>
          <w:b w:val="false"/>
          <w:i w:val="false"/>
          <w:color w:val="000000"/>
          <w:sz w:val="28"/>
        </w:rPr>
        <w:t>
      1. Банкорттықты басқарушы ай сайын кредиторлар комитетіне есепті ай үшін төлеуге жататын әкімшілік шығыстардың сомасын көрсете отырып, жұмыс нәтижелері туралы есепті ұсынады.</w:t>
      </w:r>
    </w:p>
    <w:bookmarkEnd w:id="488"/>
    <w:bookmarkStart w:name="z1216" w:id="489"/>
    <w:p>
      <w:pPr>
        <w:spacing w:after="0"/>
        <w:ind w:left="0"/>
        <w:jc w:val="both"/>
      </w:pPr>
      <w:r>
        <w:rPr>
          <w:rFonts w:ascii="Times New Roman"/>
          <w:b w:val="false"/>
          <w:i w:val="false"/>
          <w:color w:val="000000"/>
          <w:sz w:val="28"/>
        </w:rPr>
        <w:t>
      2. Кредиторлар комитеті осы баптың 1-тармағында көзделген есепті көрсетілген шығыстардың негізділігі тұрғысынан қарайды және төлеуге жататын әкімшілік шығыстардың сомасын бекіту туралы шешім қабылдайды.</w:t>
      </w:r>
    </w:p>
    <w:bookmarkEnd w:id="489"/>
    <w:bookmarkStart w:name="z1217" w:id="490"/>
    <w:p>
      <w:pPr>
        <w:spacing w:after="0"/>
        <w:ind w:left="0"/>
        <w:jc w:val="both"/>
      </w:pPr>
      <w:r>
        <w:rPr>
          <w:rFonts w:ascii="Times New Roman"/>
          <w:b w:val="false"/>
          <w:i w:val="false"/>
          <w:color w:val="000000"/>
          <w:sz w:val="28"/>
        </w:rPr>
        <w:t>
      3. Кредиторлар комитеттерінің шешімінсіз әкімшілік шығыстарды төлеуге жол берілмейді.</w:t>
      </w:r>
    </w:p>
    <w:bookmarkEnd w:id="4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100-1-баппен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37" w:id="491"/>
    <w:p>
      <w:pPr>
        <w:spacing w:after="0"/>
        <w:ind w:left="0"/>
        <w:jc w:val="left"/>
      </w:pPr>
      <w:r>
        <w:rPr>
          <w:rFonts w:ascii="Times New Roman"/>
          <w:b/>
          <w:i w:val="false"/>
          <w:color w:val="000000"/>
        </w:rPr>
        <w:t xml:space="preserve"> 101-бап. Кредиторлармен есеп айырысу қағидалары</w:t>
      </w:r>
    </w:p>
    <w:bookmarkEnd w:id="491"/>
    <w:bookmarkStart w:name="z438" w:id="492"/>
    <w:p>
      <w:pPr>
        <w:spacing w:after="0"/>
        <w:ind w:left="0"/>
        <w:jc w:val="both"/>
      </w:pPr>
      <w:r>
        <w:rPr>
          <w:rFonts w:ascii="Times New Roman"/>
          <w:b w:val="false"/>
          <w:i w:val="false"/>
          <w:color w:val="000000"/>
          <w:sz w:val="28"/>
        </w:rPr>
        <w:t>
      1. Әрбір кезектің талаптары, егер осы бапта өзгеше белгіленбесе, алдыңғы кезектің талаптары толық қанағаттандырылғаннан кейін қанағаттандырылады.</w:t>
      </w:r>
    </w:p>
    <w:bookmarkEnd w:id="492"/>
    <w:p>
      <w:pPr>
        <w:spacing w:after="0"/>
        <w:ind w:left="0"/>
        <w:jc w:val="both"/>
      </w:pPr>
      <w:r>
        <w:rPr>
          <w:rFonts w:ascii="Times New Roman"/>
          <w:b w:val="false"/>
          <w:i w:val="false"/>
          <w:color w:val="000000"/>
          <w:sz w:val="28"/>
        </w:rPr>
        <w:t>
      Кредитордың талабы оның келісімімен Қазақстан Республикасының заңнамасына қайшы келмейтін тәсілдермен, оның ішінде ақшалай нысанда және (немесе) мүлікті заттай беру арқылы қанағаттандырылуы мүмкін.</w:t>
      </w:r>
    </w:p>
    <w:bookmarkStart w:name="z439" w:id="493"/>
    <w:p>
      <w:pPr>
        <w:spacing w:after="0"/>
        <w:ind w:left="0"/>
        <w:jc w:val="both"/>
      </w:pPr>
      <w:r>
        <w:rPr>
          <w:rFonts w:ascii="Times New Roman"/>
          <w:b w:val="false"/>
          <w:i w:val="false"/>
          <w:color w:val="000000"/>
          <w:sz w:val="28"/>
        </w:rPr>
        <w:t xml:space="preserve">
      2. Банкроттықты басқарушы сатуға ұсынылған, бірақ өткізілмей қалған мүлікті осы Заңның </w:t>
      </w:r>
      <w:r>
        <w:rPr>
          <w:rFonts w:ascii="Times New Roman"/>
          <w:b w:val="false"/>
          <w:i w:val="false"/>
          <w:color w:val="000000"/>
          <w:sz w:val="28"/>
        </w:rPr>
        <w:t>100-бабында</w:t>
      </w:r>
      <w:r>
        <w:rPr>
          <w:rFonts w:ascii="Times New Roman"/>
          <w:b w:val="false"/>
          <w:i w:val="false"/>
          <w:color w:val="000000"/>
          <w:sz w:val="28"/>
        </w:rPr>
        <w:t xml:space="preserve"> белгіленген кезектілікті сақтай отырып, заттай беруді ұсынуға міндетті.</w:t>
      </w:r>
    </w:p>
    <w:bookmarkEnd w:id="4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2-тармақтың екінші бөлігіне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Салықтар және кедендік төлемдер бойынша, Мемлекеттiк әлеуметтiк сақтандыру қорына әлеуметтiк аударымдар бойынша және мiндеттi зейнетақы жарналары, мiндеттi кәсiптiк зейнетақы жарналары бойынша, міндетті әлеуметтік медициналық сақтандыруға аударымдар және (немесе) жарналар бойынша кредитордан басқа, кредитор мүлiктi банкроттықты басқарушы ұсынған күннен бастап он жұмыс күнінен аспайтын мерзiмде оны талапты өтеу есебiне заттай қабылдау туралы өзiнiң жазбаша келiсiмiн (келiспейтiнiн) бiлдiруге тиiс. Кредитордың жазбаша келiсiмді белгiленген мерзiмде ұсынбауы мүлiктi заттай қабылдаудан бас тартуы деп танылады.</w:t>
      </w:r>
    </w:p>
    <w:p>
      <w:pPr>
        <w:spacing w:after="0"/>
        <w:ind w:left="0"/>
        <w:jc w:val="both"/>
      </w:pPr>
      <w:r>
        <w:rPr>
          <w:rFonts w:ascii="Times New Roman"/>
          <w:b w:val="false"/>
          <w:i w:val="false"/>
          <w:color w:val="000000"/>
          <w:sz w:val="28"/>
        </w:rPr>
        <w:t>
      Кредитордың мүлікті заттай қабылдауы мүмкін болмаған немесе кредитор қабылдаудан бас тартқан жағдайда, банкроттықты басқарушы осындай мүлікті келесі кезектің кредиторларына беруді ұсынуға міндетті.</w:t>
      </w:r>
    </w:p>
    <w:bookmarkStart w:name="z440" w:id="494"/>
    <w:p>
      <w:pPr>
        <w:spacing w:after="0"/>
        <w:ind w:left="0"/>
        <w:jc w:val="both"/>
      </w:pPr>
      <w:r>
        <w:rPr>
          <w:rFonts w:ascii="Times New Roman"/>
          <w:b w:val="false"/>
          <w:i w:val="false"/>
          <w:color w:val="000000"/>
          <w:sz w:val="28"/>
        </w:rPr>
        <w:t>
      3. Егер талаптарды есепке жатқызу кредиторлар талаптарын қанағаттандырудың кезектілігін бұзбаса, басқа тұлғалар тартылмай, тікелей, өзаралық болып табылса, кредиторлар комитетінің шешімі бойынша банкроттықты басқарушы оның қабылданған күнінен бастап он жұмыс күнінен кешіктірмей кредиторға талаптарды есепке жатқызу туралы мәлімдеуге міндетті. Есепке жатқызуға ақшаны төлеу туралы талаптар бойынша ғана жол беріледі.</w:t>
      </w:r>
    </w:p>
    <w:bookmarkEnd w:id="494"/>
    <w:bookmarkStart w:name="z441" w:id="495"/>
    <w:p>
      <w:pPr>
        <w:spacing w:after="0"/>
        <w:ind w:left="0"/>
        <w:jc w:val="both"/>
      </w:pPr>
      <w:r>
        <w:rPr>
          <w:rFonts w:ascii="Times New Roman"/>
          <w:b w:val="false"/>
          <w:i w:val="false"/>
          <w:color w:val="000000"/>
          <w:sz w:val="28"/>
        </w:rPr>
        <w:t xml:space="preserve">
      4. Бірінші кезек кредиторларының осы Заңның </w:t>
      </w:r>
      <w:r>
        <w:rPr>
          <w:rFonts w:ascii="Times New Roman"/>
          <w:b w:val="false"/>
          <w:i w:val="false"/>
          <w:color w:val="000000"/>
          <w:sz w:val="28"/>
        </w:rPr>
        <w:t>90-бабы</w:t>
      </w:r>
      <w:r>
        <w:rPr>
          <w:rFonts w:ascii="Times New Roman"/>
          <w:b w:val="false"/>
          <w:i w:val="false"/>
          <w:color w:val="000000"/>
          <w:sz w:val="28"/>
        </w:rPr>
        <w:t xml:space="preserve"> 3-тармағының бірінші бөлігінде көзделген мерзім өткеннен кейін, бірақ барлық кредиторлармен есеп айырысу аяқталғанға дейін мәлімделген талаптары бірінші кезек құрамында кредиторлар талаптарының тізіліміне енгізіледі және мүліктік масса есебінен қанағаттандыруға жатады. Мұндай талаптар тізілімге енгізілгенге дейін кредиторлардың талаптарын өтеу тоқтатыла тұрады.</w:t>
      </w:r>
    </w:p>
    <w:bookmarkEnd w:id="495"/>
    <w:p>
      <w:pPr>
        <w:spacing w:after="0"/>
        <w:ind w:left="0"/>
        <w:jc w:val="both"/>
      </w:pPr>
      <w:r>
        <w:rPr>
          <w:rFonts w:ascii="Times New Roman"/>
          <w:b w:val="false"/>
          <w:i w:val="false"/>
          <w:color w:val="000000"/>
          <w:sz w:val="28"/>
        </w:rPr>
        <w:t>
      Бірінші кезек кредиторларының барлық кредиторлармен есеп айырысу аяқталғаннан кейін, бірақ тарату балансы бекітілгенге дейін мәлімделген талаптары кредиторлардың талаптары қанағаттандырылғаннан кейін қалған банкрот мүлкінен қанағаттандырылады.</w:t>
      </w:r>
    </w:p>
    <w:bookmarkStart w:name="z442" w:id="496"/>
    <w:p>
      <w:pPr>
        <w:spacing w:after="0"/>
        <w:ind w:left="0"/>
        <w:jc w:val="both"/>
      </w:pPr>
      <w:r>
        <w:rPr>
          <w:rFonts w:ascii="Times New Roman"/>
          <w:b w:val="false"/>
          <w:i w:val="false"/>
          <w:color w:val="000000"/>
          <w:sz w:val="28"/>
        </w:rPr>
        <w:t>
      5. Кредиторлардың банкроттық рәсімін жүргізу кезеңінде банкроттықты басқарушының қарыз алуы нәтижесінде туындаған талаптары екінші кезек құрамына енгізілген, олардың алдындағы берешек банкроттық рәсімі қозғалғанға дейін туындаған кредиторлардың талаптары толық қанағаттандырылғаннан кейін өтеледі.</w:t>
      </w:r>
    </w:p>
    <w:bookmarkEnd w:id="496"/>
    <w:bookmarkStart w:name="z1218" w:id="497"/>
    <w:p>
      <w:pPr>
        <w:spacing w:after="0"/>
        <w:ind w:left="0"/>
        <w:jc w:val="both"/>
      </w:pPr>
      <w:r>
        <w:rPr>
          <w:rFonts w:ascii="Times New Roman"/>
          <w:b w:val="false"/>
          <w:i w:val="false"/>
          <w:color w:val="000000"/>
          <w:sz w:val="28"/>
        </w:rPr>
        <w:t>
      6. Кредиторлардың банкрот мүлкінің жеткіліксіздігінен қанағаттандырылмаған талаптары өтелді деп есептеледі.</w:t>
      </w:r>
    </w:p>
    <w:bookmarkEnd w:id="497"/>
    <w:p>
      <w:pPr>
        <w:spacing w:after="0"/>
        <w:ind w:left="0"/>
        <w:jc w:val="both"/>
      </w:pPr>
      <w:r>
        <w:rPr>
          <w:rFonts w:ascii="Times New Roman"/>
          <w:b w:val="false"/>
          <w:i w:val="false"/>
          <w:color w:val="000000"/>
          <w:sz w:val="28"/>
        </w:rPr>
        <w:t>
      Көрсетілген сомаларды кредитор соттың банкроттық рәсімін аяқтау туралы ұйғарымы негізінде дебиторлық берешектен шығаруға тиіс.</w:t>
      </w:r>
    </w:p>
    <w:p>
      <w:pPr>
        <w:spacing w:after="0"/>
        <w:ind w:left="0"/>
        <w:jc w:val="both"/>
      </w:pPr>
      <w:r>
        <w:rPr>
          <w:rFonts w:ascii="Times New Roman"/>
          <w:b w:val="false"/>
          <w:i w:val="false"/>
          <w:color w:val="000000"/>
          <w:sz w:val="28"/>
        </w:rPr>
        <w:t>
      Осы тармақтың ережелері:</w:t>
      </w:r>
    </w:p>
    <w:p>
      <w:pPr>
        <w:spacing w:after="0"/>
        <w:ind w:left="0"/>
        <w:jc w:val="both"/>
      </w:pPr>
      <w:r>
        <w:rPr>
          <w:rFonts w:ascii="Times New Roman"/>
          <w:b w:val="false"/>
          <w:i w:val="false"/>
          <w:color w:val="000000"/>
          <w:sz w:val="28"/>
        </w:rPr>
        <w:t>
      1) кепілдікпен, кепілгерлікпен немесе үшінші тұлғалардың кепілімен қамтамасыз етілген талаптарға;</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109-бабының</w:t>
      </w:r>
      <w:r>
        <w:rPr>
          <w:rFonts w:ascii="Times New Roman"/>
          <w:b w:val="false"/>
          <w:i w:val="false"/>
          <w:color w:val="000000"/>
          <w:sz w:val="28"/>
        </w:rPr>
        <w:t xml:space="preserve"> 2-тармағында көзделген жағдайларға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43" w:id="498"/>
    <w:p>
      <w:pPr>
        <w:spacing w:after="0"/>
        <w:ind w:left="0"/>
        <w:jc w:val="left"/>
      </w:pPr>
      <w:r>
        <w:rPr>
          <w:rFonts w:ascii="Times New Roman"/>
          <w:b/>
          <w:i w:val="false"/>
          <w:color w:val="000000"/>
        </w:rPr>
        <w:t xml:space="preserve"> 102-бап. Бірінші кезектегі кредиторлардың талабын қанағаттандыру сомасы мен тәртібі</w:t>
      </w:r>
    </w:p>
    <w:bookmarkEnd w:id="498"/>
    <w:bookmarkStart w:name="z444" w:id="499"/>
    <w:p>
      <w:pPr>
        <w:spacing w:after="0"/>
        <w:ind w:left="0"/>
        <w:jc w:val="both"/>
      </w:pPr>
      <w:r>
        <w:rPr>
          <w:rFonts w:ascii="Times New Roman"/>
          <w:b w:val="false"/>
          <w:i w:val="false"/>
          <w:color w:val="000000"/>
          <w:sz w:val="28"/>
        </w:rPr>
        <w:t>
      1. Борышкер өмірі мен денсаулығына зиян келтіргені үшін олардың алдында жауапты болатын азаматтар талаптарының сомасын айқындау азаматқа ол жетпіс жасқа толғанға дейін, бірақ кемінде он жыл ішінде төленуге жататын тиісті мерзімдік төлемдерді (борышкер банкрот деп танылған күнгі мөлшерде) капиталдандыру арқылы жүзеге асырылады. Егер азаматтың жасы жетпіс жастан асқан жағдайда, тиісті мерзімдік төлемдерді капиталдандыру кезеңі он жылды құрайды.</w:t>
      </w:r>
    </w:p>
    <w:bookmarkEnd w:id="499"/>
    <w:bookmarkStart w:name="z445" w:id="500"/>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тәртіпке сәйкес айқындалатын соманың төленуі банкроттың тиісті міндеттемесін тоқтатады.</w:t>
      </w:r>
    </w:p>
    <w:bookmarkEnd w:id="500"/>
    <w:bookmarkStart w:name="z446" w:id="501"/>
    <w:p>
      <w:pPr>
        <w:spacing w:after="0"/>
        <w:ind w:left="0"/>
        <w:jc w:val="both"/>
      </w:pPr>
      <w:r>
        <w:rPr>
          <w:rFonts w:ascii="Times New Roman"/>
          <w:b w:val="false"/>
          <w:i w:val="false"/>
          <w:color w:val="000000"/>
          <w:sz w:val="28"/>
        </w:rPr>
        <w:t>
      3. Бірінші кезектегі кредиторлардың банкрот мүлкінің жеткіліксіздігіне байланысты қанағаттандырылмай қалған, өмір мен денсаулыққа келтірілген зиянды өтеу бойынша талаптары Қазақстан Республикасының азаматтық заңнамасында белгіленген тәртіппен өтеледі.</w:t>
      </w:r>
    </w:p>
    <w:bookmarkEnd w:id="501"/>
    <w:bookmarkStart w:name="z447" w:id="502"/>
    <w:p>
      <w:pPr>
        <w:spacing w:after="0"/>
        <w:ind w:left="0"/>
        <w:jc w:val="both"/>
      </w:pPr>
      <w:r>
        <w:rPr>
          <w:rFonts w:ascii="Times New Roman"/>
          <w:b w:val="false"/>
          <w:i w:val="false"/>
          <w:color w:val="000000"/>
          <w:sz w:val="28"/>
        </w:rPr>
        <w:t>
      4. Еңбекке ақы төлеу және өтемақылар төлеу бойынша кредиторлар талаптарының сомасын айқындау кезінде бірінші кезек құрамында, осы баптың 5 және 6-тармақтарында көзделген жағдайларды қоспағанда, банкроттық туралы iс бойынша іс жүргізу қозғалған күнге түзілген берешек ескеріледі.</w:t>
      </w:r>
    </w:p>
    <w:bookmarkEnd w:id="502"/>
    <w:bookmarkStart w:name="z448" w:id="503"/>
    <w:p>
      <w:pPr>
        <w:spacing w:after="0"/>
        <w:ind w:left="0"/>
        <w:jc w:val="both"/>
      </w:pPr>
      <w:r>
        <w:rPr>
          <w:rFonts w:ascii="Times New Roman"/>
          <w:b w:val="false"/>
          <w:i w:val="false"/>
          <w:color w:val="000000"/>
          <w:sz w:val="28"/>
        </w:rPr>
        <w:t>
      5. Өздерімен еңбек қатынастары бiр жылдан басталатын банкроттық туралы iс қозғалғанға дейiнгi кезең iшiнде туындаған кредиторлардың еңбекақы мен өтемақы төлеу бойынша талаптары борышкерде банкроттық туралы iс қозғалғанға дейiнгi бiр жылдың алдындағы күнтiзбелiк он екi айда құралған орташа айлық жалақыдан аспайтын есеппен бірiншi кезек құрамында ескерiледi. Талаптардың қалған сомалары бесінші кезек құрамында ескерiледi.</w:t>
      </w:r>
    </w:p>
    <w:bookmarkEnd w:id="503"/>
    <w:bookmarkStart w:name="z449" w:id="504"/>
    <w:p>
      <w:pPr>
        <w:spacing w:after="0"/>
        <w:ind w:left="0"/>
        <w:jc w:val="both"/>
      </w:pPr>
      <w:r>
        <w:rPr>
          <w:rFonts w:ascii="Times New Roman"/>
          <w:b w:val="false"/>
          <w:i w:val="false"/>
          <w:color w:val="000000"/>
          <w:sz w:val="28"/>
        </w:rPr>
        <w:t>
      6. Қызметкердiң жалақысын көтеру нәтижесiнде пайда болған, бiр жылдан бастап банкроттық туралы iс қозғалғанға дейiнгi кезеңде есептелген еңбекақы және өтемақы төлеу жөнiндегi кредиторлар талаптарының ұлғайту сомасы кредиторлар талаптарының тiзiлiмiнде бесiншi кезек құрамында ескерiледi.</w:t>
      </w:r>
    </w:p>
    <w:bookmarkEnd w:id="5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50" w:id="505"/>
    <w:p>
      <w:pPr>
        <w:spacing w:after="0"/>
        <w:ind w:left="0"/>
        <w:jc w:val="left"/>
      </w:pPr>
      <w:r>
        <w:rPr>
          <w:rFonts w:ascii="Times New Roman"/>
          <w:b/>
          <w:i w:val="false"/>
          <w:color w:val="000000"/>
        </w:rPr>
        <w:t xml:space="preserve"> 103-бап. Екінші кезектегі кредиторлардың талаптарын қанағаттандыру сомасы мен тәртібі</w:t>
      </w:r>
    </w:p>
    <w:bookmarkEnd w:id="505"/>
    <w:bookmarkStart w:name="z451" w:id="506"/>
    <w:p>
      <w:pPr>
        <w:spacing w:after="0"/>
        <w:ind w:left="0"/>
        <w:jc w:val="both"/>
      </w:pPr>
      <w:r>
        <w:rPr>
          <w:rFonts w:ascii="Times New Roman"/>
          <w:b w:val="false"/>
          <w:i w:val="false"/>
          <w:color w:val="000000"/>
          <w:sz w:val="28"/>
        </w:rPr>
        <w:t>
      1. Кепілмен қамтамасыз етілген міндеттеме бойынша талаптың сомасын айқындау кезінде Қазақстан Республикасының заңнамасына сәйкес ресімделген кепілмен қамтамасыз етілген бөлігіндегі міндеттеме бойынша берешек ескеріледі.</w:t>
      </w:r>
    </w:p>
    <w:bookmarkEnd w:id="506"/>
    <w:bookmarkStart w:name="z452" w:id="507"/>
    <w:p>
      <w:pPr>
        <w:spacing w:after="0"/>
        <w:ind w:left="0"/>
        <w:jc w:val="both"/>
      </w:pPr>
      <w:r>
        <w:rPr>
          <w:rFonts w:ascii="Times New Roman"/>
          <w:b w:val="false"/>
          <w:i w:val="false"/>
          <w:color w:val="000000"/>
          <w:sz w:val="28"/>
        </w:rPr>
        <w:t>
      2. Кредитордың кепілмен қамтамасыз етілген міндеттеме бойынша талаптары кепіл нысанасын өткізуден түскен соманың мөлшері шегінде қанағаттандырылады. Талаптардың кепіл нысанасын өткізуден түскен соманың мөлшерінен асатын сомасы төртінші кезек құрамына енгізуге жатады.</w:t>
      </w:r>
    </w:p>
    <w:bookmarkEnd w:id="507"/>
    <w:bookmarkStart w:name="z1242" w:id="508"/>
    <w:p>
      <w:pPr>
        <w:spacing w:after="0"/>
        <w:ind w:left="0"/>
        <w:jc w:val="both"/>
      </w:pPr>
      <w:r>
        <w:rPr>
          <w:rFonts w:ascii="Times New Roman"/>
          <w:b w:val="false"/>
          <w:i w:val="false"/>
          <w:color w:val="000000"/>
          <w:sz w:val="28"/>
        </w:rPr>
        <w:t>
      2-1. Егер кепілге салынған мүлік синдикатталған қарыз шарты бойынша міндеттемелерді қамтамасыз ету нысанасы болып табылса, кепіл нысанасын өткізуден түскен ақша, егер олардың арасындағы шартта өзгеше көзделмесе, Қазақстан Республикасының жобалық қаржыландыру және секьюритилендіру туралы заңнамасына сәйкес синдикатталған қаржыландыру кезінде кредит беруді жүзеге асыратын кредиторлар арасында олардың кепілмен қамтамасыз етілген талаптарының мөлшеріне пропорционалды түрде бөлінеді.</w:t>
      </w:r>
    </w:p>
    <w:bookmarkEnd w:id="5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103-бапқа өзгерістер енгізілді - ҚР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54" w:id="509"/>
    <w:p>
      <w:pPr>
        <w:spacing w:after="0"/>
        <w:ind w:left="0"/>
        <w:jc w:val="left"/>
      </w:pPr>
      <w:r>
        <w:rPr>
          <w:rFonts w:ascii="Times New Roman"/>
          <w:b/>
          <w:i w:val="false"/>
          <w:color w:val="000000"/>
        </w:rPr>
        <w:t xml:space="preserve"> 104-бап. Кепілді кредиторлардың талаптарын қанағаттандыру</w:t>
      </w:r>
    </w:p>
    <w:bookmarkEnd w:id="509"/>
    <w:p>
      <w:pPr>
        <w:spacing w:after="0"/>
        <w:ind w:left="0"/>
        <w:jc w:val="both"/>
      </w:pPr>
      <w:r>
        <w:rPr>
          <w:rFonts w:ascii="Times New Roman"/>
          <w:b w:val="false"/>
          <w:i w:val="false"/>
          <w:color w:val="ff0000"/>
          <w:sz w:val="28"/>
        </w:rPr>
        <w:t xml:space="preserve">
      Ескерту. 104-бап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104-1-бап. Кепілді кредиторлардың талаптарын кепілге салынған мүлікті заттай қабылдау арқылы қанағаттандыру</w:t>
      </w:r>
    </w:p>
    <w:bookmarkStart w:name="z1079" w:id="510"/>
    <w:p>
      <w:pPr>
        <w:spacing w:after="0"/>
        <w:ind w:left="0"/>
        <w:jc w:val="both"/>
      </w:pPr>
      <w:r>
        <w:rPr>
          <w:rFonts w:ascii="Times New Roman"/>
          <w:b w:val="false"/>
          <w:i w:val="false"/>
          <w:color w:val="000000"/>
          <w:sz w:val="28"/>
        </w:rPr>
        <w:t>
      1. Уақытша басқарушы сот борышкерді банкрот деп тану туралы шешім қабылдаған күннен бастап жиырма жұмыс күні ішінде кепілге салынған мүлікке бағалау жүргізуді ұйымдастырады.</w:t>
      </w:r>
    </w:p>
    <w:bookmarkEnd w:id="510"/>
    <w:bookmarkStart w:name="z1219" w:id="511"/>
    <w:p>
      <w:pPr>
        <w:spacing w:after="0"/>
        <w:ind w:left="0"/>
        <w:jc w:val="both"/>
      </w:pPr>
      <w:r>
        <w:rPr>
          <w:rFonts w:ascii="Times New Roman"/>
          <w:b w:val="false"/>
          <w:i w:val="false"/>
          <w:color w:val="000000"/>
          <w:sz w:val="28"/>
        </w:rPr>
        <w:t>
      2. Банкроттық басқарушы өзі тағайындалған күннен бастап бес жұмыс күні ішінде кепілді кредиторға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банк-агентке пошта арқылы тапсырыс хатпен осы баптың 4-тармағына сәйкес кепілді кредитор өтеуге жататын соманы көрсете отырып, кепілге салынған мүлікті заттай қабылдау туралы ұсыныспен бірге кепілге салынған мүлікті бағалау нәтижелерін жібереді.</w:t>
      </w:r>
    </w:p>
    <w:bookmarkEnd w:id="511"/>
    <w:bookmarkStart w:name="z1243" w:id="512"/>
    <w:p>
      <w:pPr>
        <w:spacing w:after="0"/>
        <w:ind w:left="0"/>
        <w:jc w:val="both"/>
      </w:pPr>
      <w:r>
        <w:rPr>
          <w:rFonts w:ascii="Times New Roman"/>
          <w:b w:val="false"/>
          <w:i w:val="false"/>
          <w:color w:val="000000"/>
          <w:sz w:val="28"/>
        </w:rPr>
        <w:t>
      2-1.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кредиторлар синдикатына қатысушыларды кепілге салынған мүлікті заттай қабылдау туралы банкроттықты басқарушының келіп түскен ұсынысы туралы хабардар етуге міндетті.</w:t>
      </w:r>
    </w:p>
    <w:bookmarkEnd w:id="512"/>
    <w:bookmarkStart w:name="z1220" w:id="513"/>
    <w:p>
      <w:pPr>
        <w:spacing w:after="0"/>
        <w:ind w:left="0"/>
        <w:jc w:val="both"/>
      </w:pPr>
      <w:r>
        <w:rPr>
          <w:rFonts w:ascii="Times New Roman"/>
          <w:b w:val="false"/>
          <w:i w:val="false"/>
          <w:color w:val="000000"/>
          <w:sz w:val="28"/>
        </w:rPr>
        <w:t>
      3. Кепілді кредитор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осы баптың 2-тармағында көрсетілген ұсынысты алған күннен бастап он жұмыс күнінен кешіктірмей кепілге салынған мүлікті заттай қабылдауға келісімін немесе одан бас тартуын жазбаша түрде білдіруге міндетті.</w:t>
      </w:r>
    </w:p>
    <w:bookmarkEnd w:id="513"/>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банк-агенттің келісіміне синдикатталған қарыз туралы шартқа сәйкес қаржыландыру үлесі жиынтығында қаржыландырудың жалпы көлемінің кемінде үштен екісін құрайтын кредиторлар синдикатына қатысушылардың шешімі қоса беріледі.</w:t>
      </w:r>
    </w:p>
    <w:bookmarkStart w:name="z1221" w:id="514"/>
    <w:p>
      <w:pPr>
        <w:spacing w:after="0"/>
        <w:ind w:left="0"/>
        <w:jc w:val="both"/>
      </w:pPr>
      <w:r>
        <w:rPr>
          <w:rFonts w:ascii="Times New Roman"/>
          <w:b w:val="false"/>
          <w:i w:val="false"/>
          <w:color w:val="000000"/>
          <w:sz w:val="28"/>
        </w:rPr>
        <w:t>
      4. Кепілді кредитор кепілге салынған мүлікті заттай қабылдауға келіскен жағдайда банкроттық басқарушыға кепілге салынған мүлікті заттай қабылдау туралы жазбаша хабарлама жіберілген күннен бастап бір айдан кешіктірмей оны қабылдағанға дейін кепілге салынған мүлікті бағалауға және күтіп-ұстауға байланысты әкімшілік шығыстарды, сондай-ақ кредиторлар талаптары тізілімінің бірінші кезектегі құрамына енгізілген, еңбекке ақы төлеу бойынша кредиторлар талаптарын өтеу үшін борышкердің өзге мүлкі болмаған жағдайда, көрсетілген талаптарды өтеуге міндетті.</w:t>
      </w:r>
    </w:p>
    <w:bookmarkEnd w:id="514"/>
    <w:p>
      <w:pPr>
        <w:spacing w:after="0"/>
        <w:ind w:left="0"/>
        <w:jc w:val="both"/>
      </w:pPr>
      <w:r>
        <w:rPr>
          <w:rFonts w:ascii="Times New Roman"/>
          <w:b w:val="false"/>
          <w:i w:val="false"/>
          <w:color w:val="000000"/>
          <w:sz w:val="28"/>
        </w:rPr>
        <w:t>
      Еңбекке ақы төлеу бойынша кредиторлар талаптары республикалық бюджет туралы заңмен тиісті қаржы жылына белгіленген, үш айдан аспайтын кезең үшін жалақының ең төмен мөлшері шегінде, бірақ кепілге салынған мүліктің бағалау құнының он бес пайызынан аспайтын мөлшерде қанағаттандырылады.</w:t>
      </w:r>
    </w:p>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кепілге салынған мүлікті заттай қабылдауға келісім білдірген жағдайда, кепілге салынған мүлікті бағалауға және күтіп-ұстауға байланысты әкімшілік шығыстарды, сондай-ақ кредиторлар талаптары тізілімінің бірінші кезегінің құрамына енгізілген кредиторлардың еңбекке ақы төлеу жөніндегі талаптарын кредиторлар синдикатына қатысушылар осы тармақтың бірінші бөлігінде көзделген мерзімде осындай мүлік заттай қабылданғанға дейін өздерінің синдикатталған қарыз шартына сәйкес кепілмен қамтамасыз етілген талаптарының мөлшеріне пропорционалды түрде өтуге тиіс.</w:t>
      </w:r>
    </w:p>
    <w:bookmarkStart w:name="z1222" w:id="515"/>
    <w:p>
      <w:pPr>
        <w:spacing w:after="0"/>
        <w:ind w:left="0"/>
        <w:jc w:val="both"/>
      </w:pPr>
      <w:r>
        <w:rPr>
          <w:rFonts w:ascii="Times New Roman"/>
          <w:b w:val="false"/>
          <w:i w:val="false"/>
          <w:color w:val="000000"/>
          <w:sz w:val="28"/>
        </w:rPr>
        <w:t>
      5. Банкроттықты басқарушы осы баптың 4-тармағында айқындалған әкімшілік шығыстар, сондай-ақ кредиторлар талаптары өтелген күннен бастап бес жұмыс күні ішінде кепілге салынған мүлікті кепілді кредиторға оның талаптарын қанағаттандыру есебіне береді.</w:t>
      </w:r>
    </w:p>
    <w:bookmarkEnd w:id="515"/>
    <w:p>
      <w:pPr>
        <w:spacing w:after="0"/>
        <w:ind w:left="0"/>
        <w:jc w:val="both"/>
      </w:pPr>
      <w:r>
        <w:rPr>
          <w:rFonts w:ascii="Times New Roman"/>
          <w:b w:val="false"/>
          <w:i w:val="false"/>
          <w:color w:val="000000"/>
          <w:sz w:val="28"/>
        </w:rPr>
        <w:t>
      Егер кепілге салынған мүлік синдикатталған қарыз шарты бойынша міндеттемелерді қамтамасыз ету нысанасы болып табылса, мұндай мүлік кредиторлар синдикатына қатысушыларға олардың синдикатталған қарыз шартына сәйкес кепілмен қамтамасыз етілген талаптарының мөлшеріне пропорционалды түрде үлестік меншікке беріледі.</w:t>
      </w:r>
    </w:p>
    <w:bookmarkStart w:name="z1223" w:id="516"/>
    <w:p>
      <w:pPr>
        <w:spacing w:after="0"/>
        <w:ind w:left="0"/>
        <w:jc w:val="both"/>
      </w:pPr>
      <w:r>
        <w:rPr>
          <w:rFonts w:ascii="Times New Roman"/>
          <w:b w:val="false"/>
          <w:i w:val="false"/>
          <w:color w:val="000000"/>
          <w:sz w:val="28"/>
        </w:rPr>
        <w:t>
      6. Егер осы баптың 4-тармағының екінші бөлігінде көрсетілген өтелген кредиторлар талаптарын шегергенде кепілге салынған мүліктің бағалау құны:</w:t>
      </w:r>
    </w:p>
    <w:bookmarkEnd w:id="516"/>
    <w:p>
      <w:pPr>
        <w:spacing w:after="0"/>
        <w:ind w:left="0"/>
        <w:jc w:val="both"/>
      </w:pPr>
      <w:r>
        <w:rPr>
          <w:rFonts w:ascii="Times New Roman"/>
          <w:b w:val="false"/>
          <w:i w:val="false"/>
          <w:color w:val="000000"/>
          <w:sz w:val="28"/>
        </w:rPr>
        <w:t>
      кепілді кредитор талаптарының мөлшерінен көп болса – кепілді кредитор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айырманы кепілге салынған мүлік өзіне берілген күннен бастап бір ай ішінде банкроттың мүліктік массасына береді;</w:t>
      </w:r>
    </w:p>
    <w:p>
      <w:pPr>
        <w:spacing w:after="0"/>
        <w:ind w:left="0"/>
        <w:jc w:val="both"/>
      </w:pPr>
      <w:r>
        <w:rPr>
          <w:rFonts w:ascii="Times New Roman"/>
          <w:b w:val="false"/>
          <w:i w:val="false"/>
          <w:color w:val="000000"/>
          <w:sz w:val="28"/>
        </w:rPr>
        <w:t>
      кепілді кредитор талаптарының мөлшерінен аз болса – кепілді кредитордың айырма мөлшеріндегі талаптары кредиторлар талаптарының тізіліміне енгізіледі және төртінші кезек құрамында қанағаттандырылуға жатады.</w:t>
      </w:r>
    </w:p>
    <w:bookmarkStart w:name="z1224" w:id="517"/>
    <w:p>
      <w:pPr>
        <w:spacing w:after="0"/>
        <w:ind w:left="0"/>
        <w:jc w:val="both"/>
      </w:pPr>
      <w:r>
        <w:rPr>
          <w:rFonts w:ascii="Times New Roman"/>
          <w:b w:val="false"/>
          <w:i w:val="false"/>
          <w:color w:val="000000"/>
          <w:sz w:val="28"/>
        </w:rPr>
        <w:t>
      7. Кепілді кредитордың талаптарын қанағаттандыру:</w:t>
      </w:r>
    </w:p>
    <w:bookmarkEnd w:id="517"/>
    <w:p>
      <w:pPr>
        <w:spacing w:after="0"/>
        <w:ind w:left="0"/>
        <w:jc w:val="both"/>
      </w:pPr>
      <w:r>
        <w:rPr>
          <w:rFonts w:ascii="Times New Roman"/>
          <w:b w:val="false"/>
          <w:i w:val="false"/>
          <w:color w:val="000000"/>
          <w:sz w:val="28"/>
        </w:rPr>
        <w:t>
      1) кепілді кредитор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кепілге салынған мүлікті заттай қабылдаудан бас тартқан;</w:t>
      </w:r>
    </w:p>
    <w:p>
      <w:pPr>
        <w:spacing w:after="0"/>
        <w:ind w:left="0"/>
        <w:jc w:val="both"/>
      </w:pPr>
      <w:r>
        <w:rPr>
          <w:rFonts w:ascii="Times New Roman"/>
          <w:b w:val="false"/>
          <w:i w:val="false"/>
          <w:color w:val="000000"/>
          <w:sz w:val="28"/>
        </w:rPr>
        <w:t>
      2) кепілді кредитор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уақытша басқарушының ұсынысына осы баптың 3-тармағында белгіленген мерзімде жауап ұсынбаған;</w:t>
      </w:r>
    </w:p>
    <w:p>
      <w:pPr>
        <w:spacing w:after="0"/>
        <w:ind w:left="0"/>
        <w:jc w:val="both"/>
      </w:pPr>
      <w:r>
        <w:rPr>
          <w:rFonts w:ascii="Times New Roman"/>
          <w:b w:val="false"/>
          <w:i w:val="false"/>
          <w:color w:val="000000"/>
          <w:sz w:val="28"/>
        </w:rPr>
        <w:t xml:space="preserve">
      3) осы баптың 4-тармағында айқындалған әкімшілік шығыстар мен кредиторлар талаптары толық көлемде өтелмеген жағдайларда, осы Заңның </w:t>
      </w:r>
      <w:r>
        <w:rPr>
          <w:rFonts w:ascii="Times New Roman"/>
          <w:b w:val="false"/>
          <w:i w:val="false"/>
          <w:color w:val="000000"/>
          <w:sz w:val="28"/>
        </w:rPr>
        <w:t>103-бабында</w:t>
      </w:r>
      <w:r>
        <w:rPr>
          <w:rFonts w:ascii="Times New Roman"/>
          <w:b w:val="false"/>
          <w:i w:val="false"/>
          <w:color w:val="000000"/>
          <w:sz w:val="28"/>
        </w:rPr>
        <w:t xml:space="preserve"> көзделген тәртіппен жүзеге асырылады.</w:t>
      </w:r>
    </w:p>
    <w:bookmarkStart w:name="z1225" w:id="518"/>
    <w:p>
      <w:pPr>
        <w:spacing w:after="0"/>
        <w:ind w:left="0"/>
        <w:jc w:val="both"/>
      </w:pPr>
      <w:r>
        <w:rPr>
          <w:rFonts w:ascii="Times New Roman"/>
          <w:b w:val="false"/>
          <w:i w:val="false"/>
          <w:color w:val="000000"/>
          <w:sz w:val="28"/>
        </w:rPr>
        <w:t>
      8. Кепілді кредитор және (немесе) Қазақстан Республикасының жобалық қаржыландыру және секьюритилендіру туралы заңнамасына сәйкес кредиторлар синдикатына қатысушылардың атынан және мүдделерінде әрекет етуді жүзеге асыратын банк-агент банкроттықты басқарушыға банкроттың кепілге салынған мүлкіне құқық белгілейтін құжаттарды осы баптың 7-тармағында көзделген жағдайлар басталған күннен бастап үш жұмыс күні ішінде беруге міндетті.</w:t>
      </w:r>
    </w:p>
    <w:bookmarkEnd w:id="518"/>
    <w:bookmarkStart w:name="z1226" w:id="519"/>
    <w:p>
      <w:pPr>
        <w:spacing w:after="0"/>
        <w:ind w:left="0"/>
        <w:jc w:val="both"/>
      </w:pPr>
      <w:r>
        <w:rPr>
          <w:rFonts w:ascii="Times New Roman"/>
          <w:b w:val="false"/>
          <w:i w:val="false"/>
          <w:color w:val="000000"/>
          <w:sz w:val="28"/>
        </w:rPr>
        <w:t>
      9. Осы бапта белгіленген тәртіп талаптары банкроттық рәсімін жүргізу кезеңінде банкроттықты басқарушының қарыз алуы нәтижесінде туындаған кредиторларға қолданылмайды.</w:t>
      </w:r>
    </w:p>
    <w:bookmarkEnd w:id="5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104-1-баппен толықтырылды - ҚР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60" w:id="520"/>
    <w:p>
      <w:pPr>
        <w:spacing w:after="0"/>
        <w:ind w:left="0"/>
        <w:jc w:val="left"/>
      </w:pPr>
      <w:r>
        <w:rPr>
          <w:rFonts w:ascii="Times New Roman"/>
          <w:b/>
          <w:i w:val="false"/>
          <w:color w:val="000000"/>
        </w:rPr>
        <w:t xml:space="preserve"> 105-бап. Үшінші кезектегі кредиторлар талаптарының сомасы және оларды қанағаттандыру тәртібі</w:t>
      </w:r>
    </w:p>
    <w:bookmarkEnd w:id="520"/>
    <w:bookmarkStart w:name="z461" w:id="521"/>
    <w:p>
      <w:pPr>
        <w:spacing w:after="0"/>
        <w:ind w:left="0"/>
        <w:jc w:val="both"/>
      </w:pPr>
      <w:r>
        <w:rPr>
          <w:rFonts w:ascii="Times New Roman"/>
          <w:b w:val="false"/>
          <w:i w:val="false"/>
          <w:color w:val="000000"/>
          <w:sz w:val="28"/>
        </w:rPr>
        <w:t>
      Үшінші кезек құрамына енгізілетін талаптар сомасын айқындау кезінде банкроттық туралы іс бойынша іс жүргізу қозғалған күнге түзілген салықтық берешек, сондай-ақ кедендік төлемдер, арнайы, демпингке қарсы, өтемақы баждары, пайыздар бойынша берешек ескеріледі.</w:t>
      </w:r>
    </w:p>
    <w:bookmarkEnd w:id="521"/>
    <w:p>
      <w:pPr>
        <w:spacing w:after="0"/>
        <w:ind w:left="0"/>
        <w:jc w:val="both"/>
      </w:pPr>
      <w:r>
        <w:rPr>
          <w:rFonts w:ascii="Times New Roman"/>
          <w:b w:val="false"/>
          <w:i w:val="false"/>
          <w:color w:val="000000"/>
          <w:sz w:val="28"/>
        </w:rPr>
        <w:t>
      Үшінші кезектегі кредиторлар талаптарын өтеу үшін мүлік жеткіліксіз болған жағдайда, мұндай мүлік өздерінің арасында тізілімге енгізілген талаптарының сомасына пропорционал бөлінеді.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3" w:id="522"/>
    <w:p>
      <w:pPr>
        <w:spacing w:after="0"/>
        <w:ind w:left="0"/>
        <w:jc w:val="left"/>
      </w:pPr>
      <w:r>
        <w:rPr>
          <w:rFonts w:ascii="Times New Roman"/>
          <w:b/>
          <w:i w:val="false"/>
          <w:color w:val="000000"/>
        </w:rPr>
        <w:t xml:space="preserve"> 106-бап. Төртінші кезектегі кредиторлар талаптарының сомасы және оларды қанағаттандыру тәртібі</w:t>
      </w:r>
    </w:p>
    <w:bookmarkEnd w:id="522"/>
    <w:bookmarkStart w:name="z464" w:id="523"/>
    <w:p>
      <w:pPr>
        <w:spacing w:after="0"/>
        <w:ind w:left="0"/>
        <w:jc w:val="both"/>
      </w:pPr>
      <w:r>
        <w:rPr>
          <w:rFonts w:ascii="Times New Roman"/>
          <w:b w:val="false"/>
          <w:i w:val="false"/>
          <w:color w:val="000000"/>
          <w:sz w:val="28"/>
        </w:rPr>
        <w:t>
      1. Төртінші кезектегі талаптардың құрамына енгізілетін талаптар сомасын айқындау кезінде азаматтық-құқықтық және өзге де міндеттемелер бойынша кредиторлар талаптары, сондай-ақ:</w:t>
      </w:r>
    </w:p>
    <w:bookmarkEnd w:id="523"/>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104-1-бабы</w:t>
      </w:r>
      <w:r>
        <w:rPr>
          <w:rFonts w:ascii="Times New Roman"/>
          <w:b w:val="false"/>
          <w:i w:val="false"/>
          <w:color w:val="000000"/>
          <w:sz w:val="28"/>
        </w:rPr>
        <w:t xml:space="preserve"> 6-тармағының үшінші абзацында көзделген жағдайда;</w:t>
      </w:r>
    </w:p>
    <w:p>
      <w:pPr>
        <w:spacing w:after="0"/>
        <w:ind w:left="0"/>
        <w:jc w:val="both"/>
      </w:pPr>
      <w:r>
        <w:rPr>
          <w:rFonts w:ascii="Times New Roman"/>
          <w:b w:val="false"/>
          <w:i w:val="false"/>
          <w:color w:val="000000"/>
          <w:sz w:val="28"/>
        </w:rPr>
        <w:t>
      2) бірінші кезек құрамына кірмеген авторлық шарттардан туындаған кредиторлар талаптары ескеріледі.</w:t>
      </w:r>
    </w:p>
    <w:bookmarkStart w:name="z465" w:id="524"/>
    <w:p>
      <w:pPr>
        <w:spacing w:after="0"/>
        <w:ind w:left="0"/>
        <w:jc w:val="both"/>
      </w:pPr>
      <w:r>
        <w:rPr>
          <w:rFonts w:ascii="Times New Roman"/>
          <w:b w:val="false"/>
          <w:i w:val="false"/>
          <w:color w:val="000000"/>
          <w:sz w:val="28"/>
        </w:rPr>
        <w:t>
      2. Мүлік жеткіліксіз болған кезде ол төртінші кезектегі кредиторлардың арасында олардың қанағаттандырылуға жататын талаптарының сомасына пропорционалды түрде бөлінеді.</w:t>
      </w:r>
    </w:p>
    <w:bookmarkEnd w:id="5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6" w:id="525"/>
    <w:p>
      <w:pPr>
        <w:spacing w:after="0"/>
        <w:ind w:left="0"/>
        <w:jc w:val="left"/>
      </w:pPr>
      <w:r>
        <w:rPr>
          <w:rFonts w:ascii="Times New Roman"/>
          <w:b/>
          <w:i w:val="false"/>
          <w:color w:val="000000"/>
        </w:rPr>
        <w:t xml:space="preserve"> 107-бап. Бесінші кезектегі кредиторлар талаптарының сомасы және оларды қанағаттандыру тәртібі</w:t>
      </w:r>
    </w:p>
    <w:bookmarkEnd w:id="525"/>
    <w:p>
      <w:pPr>
        <w:spacing w:after="0"/>
        <w:ind w:left="0"/>
        <w:jc w:val="both"/>
      </w:pPr>
      <w:r>
        <w:rPr>
          <w:rFonts w:ascii="Times New Roman"/>
          <w:b w:val="false"/>
          <w:i w:val="false"/>
          <w:color w:val="000000"/>
          <w:sz w:val="28"/>
        </w:rPr>
        <w:t xml:space="preserve">
      Мүлік жеткіліксіз болған кезде кредиторлардың залалдардың орнын толтыру және тұрақсыздық айыбын (айыппұлдарды, өсiмпұлдарды) өндiрiп алу бойынша талаптары, сондай-ақ кредиторлардың осы Заңның 102-бабының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6-тармақтарында</w:t>
      </w:r>
      <w:r>
        <w:rPr>
          <w:rFonts w:ascii="Times New Roman"/>
          <w:b w:val="false"/>
          <w:i w:val="false"/>
          <w:color w:val="000000"/>
          <w:sz w:val="28"/>
        </w:rPr>
        <w:t xml:space="preserve"> көрсетілген талаптары олардың тізілімге енгізілген талаптарының сомасына пропорционалды түрде қанағаттандырылуға жатады.</w:t>
      </w:r>
    </w:p>
    <w:p>
      <w:pPr>
        <w:spacing w:after="0"/>
        <w:ind w:left="0"/>
        <w:jc w:val="both"/>
      </w:pPr>
      <w:r>
        <w:rPr>
          <w:rFonts w:ascii="Times New Roman"/>
          <w:b/>
          <w:i w:val="false"/>
          <w:color w:val="000000"/>
          <w:sz w:val="28"/>
        </w:rPr>
        <w:t>107-1-бап. Алтыншы кезектегі кредиторлар талаптарының сомасы және оларды қанағаттандыру тәртібі</w:t>
      </w:r>
    </w:p>
    <w:p>
      <w:pPr>
        <w:spacing w:after="0"/>
        <w:ind w:left="0"/>
        <w:jc w:val="both"/>
      </w:pPr>
      <w:r>
        <w:rPr>
          <w:rFonts w:ascii="Times New Roman"/>
          <w:b w:val="false"/>
          <w:i w:val="false"/>
          <w:color w:val="000000"/>
          <w:sz w:val="28"/>
        </w:rPr>
        <w:t>
      Мүлік жеткіліксіз болған кезде осы Заңның 100-бабының 7-тармағында көрсетілген кредиторлар талаптары олардың тізілімге енгізілген талаптарының сомасына пропорционал қанағаттандыруға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107-1-баппен толықтырылды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7" w:id="526"/>
    <w:p>
      <w:pPr>
        <w:spacing w:after="0"/>
        <w:ind w:left="0"/>
        <w:jc w:val="left"/>
      </w:pPr>
      <w:r>
        <w:rPr>
          <w:rFonts w:ascii="Times New Roman"/>
          <w:b/>
          <w:i w:val="false"/>
          <w:color w:val="000000"/>
        </w:rPr>
        <w:t xml:space="preserve"> 108-бап. Кредиторлар талаптары қанағаттандырылғаннан кейін қалған мүлік</w:t>
      </w:r>
    </w:p>
    <w:bookmarkEnd w:id="526"/>
    <w:bookmarkStart w:name="z468" w:id="527"/>
    <w:p>
      <w:pPr>
        <w:spacing w:after="0"/>
        <w:ind w:left="0"/>
        <w:jc w:val="both"/>
      </w:pPr>
      <w:r>
        <w:rPr>
          <w:rFonts w:ascii="Times New Roman"/>
          <w:b w:val="false"/>
          <w:i w:val="false"/>
          <w:color w:val="000000"/>
          <w:sz w:val="28"/>
        </w:rPr>
        <w:t>
      1. Кредиторлар талаптары қанағаттандырылғаннан кейін қалған ақшаны банкроттықты басқарушы Қазақстан Республикасының заңнамасына немесе банкроттың құрылтай құжаттарына сәйкес дара кәсіпкерге, банкрот – заңды тұлға мүлкінің меншік иесіне (ол уәкілеттік берген органға), құрылтайшыларына (қатысушыларына) береді.</w:t>
      </w:r>
    </w:p>
    <w:bookmarkEnd w:id="527"/>
    <w:p>
      <w:pPr>
        <w:spacing w:after="0"/>
        <w:ind w:left="0"/>
        <w:jc w:val="both"/>
      </w:pPr>
      <w:r>
        <w:rPr>
          <w:rFonts w:ascii="Times New Roman"/>
          <w:b w:val="false"/>
          <w:i w:val="false"/>
          <w:color w:val="000000"/>
          <w:sz w:val="28"/>
        </w:rPr>
        <w:t>
      2. Кредиторлар талаптары қанағаттандырылғаннан кейін қалған, сатуға ұсынылған, бірақ өткізілмей қалған, сондай-ақ талаптарды қанағаттандыру есебіне кредитор немесе әкімшілік шығыстардың орнын толтыру есебіне әкімші қабылдамаған банкроттың заттай мүлкі, Қазақстан Республикасының азаматтық заңнамасында көзделген жағдайларды қоспағанда, дара кәсіпкерге, банкрот – заңды тұлға мүлкінің меншік иесіне (ол уәкілеттік берген органға), құрылтайшыларына (қатысушыларына)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70" w:id="528"/>
    <w:p>
      <w:pPr>
        <w:spacing w:after="0"/>
        <w:ind w:left="0"/>
        <w:jc w:val="left"/>
      </w:pPr>
      <w:r>
        <w:rPr>
          <w:rFonts w:ascii="Times New Roman"/>
          <w:b/>
          <w:i w:val="false"/>
          <w:color w:val="000000"/>
        </w:rPr>
        <w:t xml:space="preserve"> 109-бап. Банкротты борыштардан босату және оның міндеттемелерін үшінші тұлғалардың орындауы</w:t>
      </w:r>
    </w:p>
    <w:bookmarkEnd w:id="528"/>
    <w:p>
      <w:pPr>
        <w:spacing w:after="0"/>
        <w:ind w:left="0"/>
        <w:jc w:val="both"/>
      </w:pPr>
      <w:r>
        <w:rPr>
          <w:rFonts w:ascii="Times New Roman"/>
          <w:b w:val="false"/>
          <w:i w:val="false"/>
          <w:color w:val="ff0000"/>
          <w:sz w:val="28"/>
        </w:rPr>
        <w:t xml:space="preserve">
      Ескерту. 109-баптың тақырыбы жаңа редакцияда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71" w:id="529"/>
    <w:p>
      <w:pPr>
        <w:spacing w:after="0"/>
        <w:ind w:left="0"/>
        <w:jc w:val="both"/>
      </w:pPr>
      <w:r>
        <w:rPr>
          <w:rFonts w:ascii="Times New Roman"/>
          <w:b w:val="false"/>
          <w:i w:val="false"/>
          <w:color w:val="000000"/>
          <w:sz w:val="28"/>
        </w:rPr>
        <w:t>
      1. Кредиторлармен есеп айырысу аяқталғаннан кейін банкрот атқаруға қойылған және заңды тұлғаны банкрот деп тану кезiнде ескерiлген мiндеттемелер мен өзге де талаптарды орындаудан босатылады.</w:t>
      </w:r>
    </w:p>
    <w:bookmarkEnd w:id="529"/>
    <w:p>
      <w:pPr>
        <w:spacing w:after="0"/>
        <w:ind w:left="0"/>
        <w:jc w:val="both"/>
      </w:pPr>
      <w:r>
        <w:rPr>
          <w:rFonts w:ascii="Times New Roman"/>
          <w:b w:val="false"/>
          <w:i w:val="false"/>
          <w:color w:val="000000"/>
          <w:sz w:val="28"/>
        </w:rPr>
        <w:t>
      Кредиторлармен есеп айырысу аяқталғаннан кейін банкрот деп танылған дара кәсіпкер банкрот деп жарияланған тұлға өміріне немесе денсаулығына зиян келтіргені үшін олардың алдында жауаптылықта болатын азаматтардың талаптарын, сондай-ақ Қазақстан Республикасының заңдарында көзделген жеке сипаттағы өзге де талаптарды қоспағанда, кәсіпкерлік қызметке байланысты қалған міндеттемелерді орындаудан босатылады.</w:t>
      </w:r>
    </w:p>
    <w:bookmarkStart w:name="z472" w:id="530"/>
    <w:p>
      <w:pPr>
        <w:spacing w:after="0"/>
        <w:ind w:left="0"/>
        <w:jc w:val="both"/>
      </w:pPr>
      <w:r>
        <w:rPr>
          <w:rFonts w:ascii="Times New Roman"/>
          <w:b w:val="false"/>
          <w:i w:val="false"/>
          <w:color w:val="000000"/>
          <w:sz w:val="28"/>
        </w:rPr>
        <w:t xml:space="preserve">
      2. Банкроттың кредиторлар алдындағы банкроттық рәсімінің нәтижелері бойынша орындалмай қалған міндеттемелері өзіне қатысты соттың осындай кредиторлар талаптарының сомасын осы Заңның </w:t>
      </w:r>
      <w:r>
        <w:rPr>
          <w:rFonts w:ascii="Times New Roman"/>
          <w:b w:val="false"/>
          <w:i w:val="false"/>
          <w:color w:val="000000"/>
          <w:sz w:val="28"/>
        </w:rPr>
        <w:t>96-бабының</w:t>
      </w:r>
      <w:r>
        <w:rPr>
          <w:rFonts w:ascii="Times New Roman"/>
          <w:b w:val="false"/>
          <w:i w:val="false"/>
          <w:color w:val="000000"/>
          <w:sz w:val="28"/>
        </w:rPr>
        <w:t xml:space="preserve"> 3-тармағына сәйкес айқындалатын мөлшерде субсидиарлық тәртіппен өндіріп алу туралы шешімі заңды күшіне енген тұлғаның орындауына жатады.</w:t>
      </w:r>
    </w:p>
    <w:bookmarkEnd w:id="5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109-бапқа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73" w:id="531"/>
    <w:p>
      <w:pPr>
        <w:spacing w:after="0"/>
        <w:ind w:left="0"/>
        <w:jc w:val="left"/>
      </w:pPr>
      <w:r>
        <w:rPr>
          <w:rFonts w:ascii="Times New Roman"/>
          <w:b/>
          <w:i w:val="false"/>
          <w:color w:val="000000"/>
        </w:rPr>
        <w:t xml:space="preserve"> 110-бап. Банкроттықты басқарушының қорытынды есебі</w:t>
      </w:r>
    </w:p>
    <w:bookmarkEnd w:id="531"/>
    <w:bookmarkStart w:name="z474" w:id="532"/>
    <w:p>
      <w:pPr>
        <w:spacing w:after="0"/>
        <w:ind w:left="0"/>
        <w:jc w:val="both"/>
      </w:pPr>
      <w:r>
        <w:rPr>
          <w:rFonts w:ascii="Times New Roman"/>
          <w:b w:val="false"/>
          <w:i w:val="false"/>
          <w:color w:val="000000"/>
          <w:sz w:val="28"/>
        </w:rPr>
        <w:t>
      1. Кредиторлар талаптары қанағаттандырылғаннан кейiн банкроттықты басқарушы сотқа тарату балансын және кредиторлар талаптары қанағаттандырылғаннан кейiн қалған мүлiкті пайдалану туралы есептi қоса бере отырып, өз қызметi туралы кредиторлар жиналысымен келісілген қорытынды есептi ұсынады.</w:t>
      </w:r>
    </w:p>
    <w:bookmarkEnd w:id="532"/>
    <w:p>
      <w:pPr>
        <w:spacing w:after="0"/>
        <w:ind w:left="0"/>
        <w:jc w:val="both"/>
      </w:pPr>
      <w:r>
        <w:rPr>
          <w:rFonts w:ascii="Times New Roman"/>
          <w:b w:val="false"/>
          <w:i w:val="false"/>
          <w:color w:val="000000"/>
          <w:sz w:val="28"/>
        </w:rPr>
        <w:t>
      Банкроттың кәсіпорны сатылған жағдайда, тарату балансы қоса берілмейді.</w:t>
      </w:r>
    </w:p>
    <w:bookmarkStart w:name="z1228" w:id="533"/>
    <w:p>
      <w:pPr>
        <w:spacing w:after="0"/>
        <w:ind w:left="0"/>
        <w:jc w:val="both"/>
      </w:pPr>
      <w:r>
        <w:rPr>
          <w:rFonts w:ascii="Times New Roman"/>
          <w:b w:val="false"/>
          <w:i w:val="false"/>
          <w:color w:val="000000"/>
          <w:sz w:val="28"/>
        </w:rPr>
        <w:t>
      2. Өтініші бойынша банкроттық туралы іс қозғалған салықтар және кедендік төлемдер бойынша кредитор не мемлекеттік орган немесе мемлекет қатысатын заңды тұлға сотта банкроттықты басқарушының қорытынды есебі қаралған кезде, егер банкроттық рәсімін жүргізу барысында жиынтығында мынадай мән-жайлар:</w:t>
      </w:r>
    </w:p>
    <w:bookmarkEnd w:id="533"/>
    <w:p>
      <w:pPr>
        <w:spacing w:after="0"/>
        <w:ind w:left="0"/>
        <w:jc w:val="both"/>
      </w:pPr>
      <w:r>
        <w:rPr>
          <w:rFonts w:ascii="Times New Roman"/>
          <w:b w:val="false"/>
          <w:i w:val="false"/>
          <w:color w:val="000000"/>
          <w:sz w:val="28"/>
        </w:rPr>
        <w:t>
      1) борышкер мүлкінің жоқ екені;</w:t>
      </w:r>
    </w:p>
    <w:p>
      <w:pPr>
        <w:spacing w:after="0"/>
        <w:ind w:left="0"/>
        <w:jc w:val="both"/>
      </w:pPr>
      <w:r>
        <w:rPr>
          <w:rFonts w:ascii="Times New Roman"/>
          <w:b w:val="false"/>
          <w:i w:val="false"/>
          <w:color w:val="000000"/>
          <w:sz w:val="28"/>
        </w:rPr>
        <w:t>
      2) борышкердің жарамсыз деп тануға жатқан мәмілелерінің жоқ екені;</w:t>
      </w:r>
    </w:p>
    <w:p>
      <w:pPr>
        <w:spacing w:after="0"/>
        <w:ind w:left="0"/>
        <w:jc w:val="both"/>
      </w:pPr>
      <w:r>
        <w:rPr>
          <w:rFonts w:ascii="Times New Roman"/>
          <w:b w:val="false"/>
          <w:i w:val="false"/>
          <w:color w:val="000000"/>
          <w:sz w:val="28"/>
        </w:rPr>
        <w:t>
      3) өзіне қатысты соттың субсидиарлық жауаптылыққа тарту туралы шешімі заңды күшіне енген борышкер құрылтайшысының (қатысушысының), лауазымды адамының Қазақстан Республикасының атқарушылық іс жүргізу және сот орындаушыларының мәртебесі туралы заңнамасына сәйкес өндіріп алуды қолдануға мүмкін болатын мүлкінің жоқ екені не аталған тұлғаларды субсидиарлық жауаптылыққа тарту туралы талап қоюмен сотқа жүгіну үшін негіздердің жоқ екені анықталса, уақытша және банкроттықты басқарушыларға негізгі сыйақыны төлеу, сондай-ақ кредиторлар комитетінің шешімі бойынша өзге де әкімшілік шығыстардың орнын толтыру туралы өтінішхатты мәлімдеуге міндетті.</w:t>
      </w:r>
    </w:p>
    <w:bookmarkStart w:name="z1229" w:id="534"/>
    <w:p>
      <w:pPr>
        <w:spacing w:after="0"/>
        <w:ind w:left="0"/>
        <w:jc w:val="both"/>
      </w:pPr>
      <w:r>
        <w:rPr>
          <w:rFonts w:ascii="Times New Roman"/>
          <w:b w:val="false"/>
          <w:i w:val="false"/>
          <w:color w:val="000000"/>
          <w:sz w:val="28"/>
        </w:rPr>
        <w:t>
      3. Сот ұсынылған күнінен бастап он жұмыс күнінен кешiктірілмейтiн мерзiмде банкроттықты басқарушының қорытынды есебiн, егер осы баптың 1-тармағының екінші бөлігінде өзгеше белгіленбесе, тарату балансын бекiтедi және банкроттық рәсімін аяқтау туралы ұйғарым шығарады.</w:t>
      </w:r>
    </w:p>
    <w:bookmarkEnd w:id="534"/>
    <w:p>
      <w:pPr>
        <w:spacing w:after="0"/>
        <w:ind w:left="0"/>
        <w:jc w:val="both"/>
      </w:pPr>
      <w:r>
        <w:rPr>
          <w:rFonts w:ascii="Times New Roman"/>
          <w:b w:val="false"/>
          <w:i w:val="false"/>
          <w:color w:val="000000"/>
          <w:sz w:val="28"/>
        </w:rPr>
        <w:t>
      Банкроттық рәсімін аяқтау туралы ұйғарымда банкроттың өткізілмей қалған мүлкiмен байланысты мәселелер шешiлуге тиiс. Сот ұйғарымның көшiрмесiн заңды тұлғаларды мемлекеттiк тiркеудi жүзеге асыратын органға, уәкiлеттi органға, мемлекеттiк статистика саласындағы уәкiлеттi органның аумақтық органына, сондай-ақ талаптары қанағаттандырылмаған банкрот кредиторларына жiбередi. Осы бөліктің күші банкроттың кәсіпорнын сату жағдайларына қолданылмайды.</w:t>
      </w:r>
    </w:p>
    <w:p>
      <w:pPr>
        <w:spacing w:after="0"/>
        <w:ind w:left="0"/>
        <w:jc w:val="both"/>
      </w:pPr>
      <w:r>
        <w:rPr>
          <w:rFonts w:ascii="Times New Roman"/>
          <w:b w:val="false"/>
          <w:i w:val="false"/>
          <w:color w:val="000000"/>
          <w:sz w:val="28"/>
        </w:rPr>
        <w:t>
      Соттың банкорттық рәсімін аяқтау туралы ұйғарымында осы баптың 2-тармағында көзделген өтінішхатта көрсетілген сомаларды төлеу туралы нұсқау да қамтылуға тиіс.</w:t>
      </w:r>
    </w:p>
    <w:p>
      <w:pPr>
        <w:spacing w:after="0"/>
        <w:ind w:left="0"/>
        <w:jc w:val="both"/>
      </w:pPr>
      <w:r>
        <w:rPr>
          <w:rFonts w:ascii="Times New Roman"/>
          <w:b w:val="false"/>
          <w:i w:val="false"/>
          <w:color w:val="000000"/>
          <w:sz w:val="28"/>
        </w:rPr>
        <w:t>
      Уақытша және банкроттықты басқарушыларға негізгі сыйақыны төлеу тәртібін, сондай-ақ өзге де әкімшілік шығыстардың орнын толтыру тәртібі мен мөлшерін уәкілетті орган айқындайды.</w:t>
      </w:r>
    </w:p>
    <w:bookmarkStart w:name="z1230" w:id="535"/>
    <w:p>
      <w:pPr>
        <w:spacing w:after="0"/>
        <w:ind w:left="0"/>
        <w:jc w:val="both"/>
      </w:pPr>
      <w:r>
        <w:rPr>
          <w:rFonts w:ascii="Times New Roman"/>
          <w:b w:val="false"/>
          <w:i w:val="false"/>
          <w:color w:val="000000"/>
          <w:sz w:val="28"/>
        </w:rPr>
        <w:t>
      4. Егер жүргізілген борышкердің банкроттық рәсімінің нәтижелері бойынша үшінші тұлғалардың кепілдігімен, кепілгерлігімен немесе мүлік кепілімен қамтамасыз етілген кредитор талаптары қанағаттандырылмай қалған болса, онда мұндай кредитор соттың банкроттық рәсімін аяқтау туралы заңды күшіне енген ұйғарымы негізінде Қазақстан Республикасының азаматтық заңнамасында көзделген тәртіппен үшінші тұлғалар - кепілдік берушілерден, кепілгерлерден немесе кепіл берушілерден сомаларды өндіріп алу туралы талап қоюмен сотқа жүгінуге құқылы.</w:t>
      </w:r>
    </w:p>
    <w:bookmarkEnd w:id="5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110-бап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76" w:id="536"/>
    <w:p>
      <w:pPr>
        <w:spacing w:after="0"/>
        <w:ind w:left="0"/>
        <w:jc w:val="left"/>
      </w:pPr>
      <w:r>
        <w:rPr>
          <w:rFonts w:ascii="Times New Roman"/>
          <w:b/>
          <w:i w:val="false"/>
          <w:color w:val="000000"/>
        </w:rPr>
        <w:t xml:space="preserve"> 111-бап. Уәкілетті органның интернет-ресурсында борышкерлер тізімін орналастыру</w:t>
      </w:r>
    </w:p>
    <w:bookmarkEnd w:id="536"/>
    <w:bookmarkStart w:name="z477" w:id="537"/>
    <w:p>
      <w:pPr>
        <w:spacing w:after="0"/>
        <w:ind w:left="0"/>
        <w:jc w:val="both"/>
      </w:pPr>
      <w:r>
        <w:rPr>
          <w:rFonts w:ascii="Times New Roman"/>
          <w:b w:val="false"/>
          <w:i w:val="false"/>
          <w:color w:val="000000"/>
          <w:sz w:val="28"/>
        </w:rPr>
        <w:t>
      1. Уәкілетті орган өзінің интернет-ресурсында:</w:t>
      </w:r>
    </w:p>
    <w:bookmarkEnd w:id="537"/>
    <w:p>
      <w:pPr>
        <w:spacing w:after="0"/>
        <w:ind w:left="0"/>
        <w:jc w:val="both"/>
      </w:pPr>
      <w:r>
        <w:rPr>
          <w:rFonts w:ascii="Times New Roman"/>
          <w:b w:val="false"/>
          <w:i w:val="false"/>
          <w:color w:val="000000"/>
          <w:sz w:val="28"/>
        </w:rPr>
        <w:t>
      1) өздеріне қатысты соттың банкрот деп тану, оңалту рәсімін қолдану, банкроттық рәсімін қозғамай тарату туралы шешімі заңды күшіне енген борышкерлер тізімін;</w:t>
      </w:r>
    </w:p>
    <w:p>
      <w:pPr>
        <w:spacing w:after="0"/>
        <w:ind w:left="0"/>
        <w:jc w:val="both"/>
      </w:pPr>
      <w:r>
        <w:rPr>
          <w:rFonts w:ascii="Times New Roman"/>
          <w:b w:val="false"/>
          <w:i w:val="false"/>
          <w:color w:val="000000"/>
          <w:sz w:val="28"/>
        </w:rPr>
        <w:t>
      2) өздеріне қатысты соттың оңалту рәсімін тоқтату туралы ұйғарымы заңды күшіне енген дара кәсіпкерлер мен заңды тұлғалар тізімін орналастырады.</w:t>
      </w:r>
    </w:p>
    <w:p>
      <w:pPr>
        <w:spacing w:after="0"/>
        <w:ind w:left="0"/>
        <w:jc w:val="both"/>
      </w:pPr>
      <w:r>
        <w:rPr>
          <w:rFonts w:ascii="Times New Roman"/>
          <w:b w:val="false"/>
          <w:i w:val="false"/>
          <w:color w:val="000000"/>
          <w:sz w:val="28"/>
        </w:rPr>
        <w:t>
      Борышкерді банкрот деп тану, оңалту рәсімін қолдану не банкроттық рәсімін қозғамай тарату туралы шешімнің күші жойылған, бітімгершілік келісім жасалған немесе кәсіпорын сатылған жағдайларда, борышкер тізімнен алып тасталады.</w:t>
      </w:r>
    </w:p>
    <w:p>
      <w:pPr>
        <w:spacing w:after="0"/>
        <w:ind w:left="0"/>
        <w:jc w:val="both"/>
      </w:pPr>
      <w:r>
        <w:rPr>
          <w:rFonts w:ascii="Times New Roman"/>
          <w:b w:val="false"/>
          <w:i w:val="false"/>
          <w:color w:val="000000"/>
          <w:sz w:val="28"/>
        </w:rPr>
        <w:t>
      Тізімде борышкердің тегі, аты, әкесінің аты (егер ол жеке басты куәландыратын құжатта көрсетілсе) не атауы, борышкердің экономикалық қызмет түрі, деректемелері, басшы мен құрылтайшылардың (қатысушылардың) тегі, аты, әкесінің аты (егер ол жеке басты куәландыратын құжатта көрсетілсе), соттың борышкерді банкрот деп тану, оңалту рәсімін қолдану не банкроттық рәсімін қозғамай тарату туралы шешімінің, соттың банкроттық рәсімін аяқтау, оңалту рәсімін тоқтату не банкроттық рәсімін қозғамай таратуды аяқтау туралы ұйғарымының күні, сондай-ақ әкімшінің тегі, аты, әкесінің аты (егер ол жеке басты куәландыратын құжатта көрсетілсе), электрондық мекенжайы және байланыс телефоны көрсетіледі.</w:t>
      </w:r>
    </w:p>
    <w:bookmarkStart w:name="z1231" w:id="538"/>
    <w:p>
      <w:pPr>
        <w:spacing w:after="0"/>
        <w:ind w:left="0"/>
        <w:jc w:val="both"/>
      </w:pPr>
      <w:r>
        <w:rPr>
          <w:rFonts w:ascii="Times New Roman"/>
          <w:b w:val="false"/>
          <w:i w:val="false"/>
          <w:color w:val="000000"/>
          <w:sz w:val="28"/>
        </w:rPr>
        <w:t>
      2. Осы баптың 1-тармағы бірінші бөлігінің 1) тармақшасында көзделген борышкерлер тізімі өздеріне қатысты соттың оңалту рәсімін немесе банкроттық рәсімін қолдану не банкроттық рәсімін қозғамай тарату туралы шешімі өткен тоқсанда заңды күшіне енген борышкерлерді енгізу, сондай-ақ өздеріне қатысты соттың қорытынды есепті бекіту не оңалту рәсімін тоқтату туралы ұйғарымы заңды күшіне енген борышкерлерді алып тастау жолымен өткен тоқсаннан кейінгі айдың 20-күнінен кешіктірілмей тоқсан сайын жаңартылады.</w:t>
      </w:r>
    </w:p>
    <w:bookmarkEnd w:id="538"/>
    <w:p>
      <w:pPr>
        <w:spacing w:after="0"/>
        <w:ind w:left="0"/>
        <w:jc w:val="both"/>
      </w:pPr>
      <w:r>
        <w:rPr>
          <w:rFonts w:ascii="Times New Roman"/>
          <w:b w:val="false"/>
          <w:i w:val="false"/>
          <w:color w:val="000000"/>
          <w:sz w:val="28"/>
        </w:rPr>
        <w:t>
      Осы баптың 1-тармағы бірінші бөлігінің 2) тармақшасында көзделген тізім соттың өздеріне қатысты оңалту рәсімін тоқтату туралы ұйғарымы заңды күшіне енген күннен бастап екі жыл өткен дара кәсіпкерлер мен заңды тұлғаларды одан алып тастау жолымен жаңартылады.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111-бап жаңа редакцияда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79" w:id="539"/>
    <w:p>
      <w:pPr>
        <w:spacing w:after="0"/>
        <w:ind w:left="0"/>
        <w:jc w:val="left"/>
      </w:pPr>
      <w:r>
        <w:rPr>
          <w:rFonts w:ascii="Times New Roman"/>
          <w:b/>
          <w:i w:val="false"/>
          <w:color w:val="000000"/>
        </w:rPr>
        <w:t xml:space="preserve"> 112-бап. Банкротты таратуды аяқтау</w:t>
      </w:r>
    </w:p>
    <w:bookmarkEnd w:id="539"/>
    <w:bookmarkStart w:name="z480" w:id="540"/>
    <w:p>
      <w:pPr>
        <w:spacing w:after="0"/>
        <w:ind w:left="0"/>
        <w:jc w:val="both"/>
      </w:pPr>
      <w:r>
        <w:rPr>
          <w:rFonts w:ascii="Times New Roman"/>
          <w:b w:val="false"/>
          <w:i w:val="false"/>
          <w:color w:val="000000"/>
          <w:sz w:val="28"/>
        </w:rPr>
        <w:t>
      1. Осы Заңда көзделген жағдайларды қоспағанда, банкротты тарату аяқталды, ал банкрот жұмыс iстеуiн тоқтатты деп заңды тұлғалардың мемлекеттiк тiркелiмдерiне бұл туралы жазба енгiзiлгеннен кейін немесе жеке тұлға дара кәсіпкер ретінде тіркеу есебінен алынғаннан кейін есептеледі.</w:t>
      </w:r>
    </w:p>
    <w:bookmarkEnd w:id="540"/>
    <w:p>
      <w:pPr>
        <w:spacing w:after="0"/>
        <w:ind w:left="0"/>
        <w:jc w:val="both"/>
      </w:pPr>
      <w:r>
        <w:rPr>
          <w:rFonts w:ascii="Times New Roman"/>
          <w:b w:val="false"/>
          <w:i w:val="false"/>
          <w:color w:val="000000"/>
          <w:sz w:val="28"/>
        </w:rPr>
        <w:t>
      Банкротты таратудың аяқталуы банкроттықты басқарушының өкілеттігін тоқтатады.</w:t>
      </w:r>
    </w:p>
    <w:bookmarkStart w:name="z481" w:id="541"/>
    <w:p>
      <w:pPr>
        <w:spacing w:after="0"/>
        <w:ind w:left="0"/>
        <w:jc w:val="both"/>
      </w:pPr>
      <w:r>
        <w:rPr>
          <w:rFonts w:ascii="Times New Roman"/>
          <w:b w:val="false"/>
          <w:i w:val="false"/>
          <w:color w:val="000000"/>
          <w:sz w:val="28"/>
        </w:rPr>
        <w:t>
      2. Заңды тұлғаларды мемлекеттiк тiркеудi жүзеге асыратын органдар банкротты заңды тұлғалардың тiркелiмiнен алып тастау туралы бұйрықтарды сотқа және уәкiлеттi органға, сондай-ақ банкроттың орналасқан жерi бойынша мемлекеттік кіріс органына жiбередi.</w:t>
      </w:r>
    </w:p>
    <w:bookmarkEnd w:id="5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43" w:id="542"/>
    <w:p>
      <w:pPr>
        <w:spacing w:after="0"/>
        <w:ind w:left="0"/>
        <w:jc w:val="both"/>
      </w:pPr>
      <w:r>
        <w:rPr>
          <w:rFonts w:ascii="Times New Roman"/>
          <w:b w:val="false"/>
          <w:i w:val="false"/>
          <w:color w:val="000000"/>
          <w:sz w:val="28"/>
        </w:rPr>
        <w:t>
      4. Банкроттың кәсіпорнын сату борышкерді банкрот деп тану және шешім шығарған соттың банкроттық рәсімді қозғай отырып оны тарату туралы сот шешімінің күшін жоюға негіз болып табылады.</w:t>
      </w:r>
    </w:p>
    <w:bookmarkEnd w:id="542"/>
    <w:bookmarkStart w:name="z644" w:id="543"/>
    <w:p>
      <w:pPr>
        <w:spacing w:after="0"/>
        <w:ind w:left="0"/>
        <w:jc w:val="both"/>
      </w:pPr>
      <w:r>
        <w:rPr>
          <w:rFonts w:ascii="Times New Roman"/>
          <w:b w:val="false"/>
          <w:i w:val="false"/>
          <w:color w:val="000000"/>
          <w:sz w:val="28"/>
        </w:rPr>
        <w:t>
      Шешімнің күші жойылғаннан кейін заңды тұлға немесе дара кәсіпкер өз қызметін жүзеге асыруды жалғастырады.</w:t>
      </w:r>
    </w:p>
    <w:bookmarkEnd w:id="5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45" w:id="544"/>
    <w:p>
      <w:pPr>
        <w:spacing w:after="0"/>
        <w:ind w:left="0"/>
        <w:jc w:val="left"/>
      </w:pPr>
      <w:r>
        <w:rPr>
          <w:rFonts w:ascii="Times New Roman"/>
          <w:b/>
          <w:i w:val="false"/>
          <w:color w:val="000000"/>
        </w:rPr>
        <w:t xml:space="preserve"> 6-1-тарау. Бітімгершілік келісім</w:t>
      </w:r>
    </w:p>
    <w:bookmarkEnd w:id="544"/>
    <w:p>
      <w:pPr>
        <w:spacing w:after="0"/>
        <w:ind w:left="0"/>
        <w:jc w:val="both"/>
      </w:pPr>
      <w:r>
        <w:rPr>
          <w:rFonts w:ascii="Times New Roman"/>
          <w:b w:val="false"/>
          <w:i w:val="false"/>
          <w:color w:val="ff0000"/>
          <w:sz w:val="28"/>
        </w:rPr>
        <w:t xml:space="preserve">
      Ескерту. Заң 6-1-тараумен толықтырылды - ҚР 13.11.2015 </w:t>
      </w:r>
      <w:r>
        <w:rPr>
          <w:rFonts w:ascii="Times New Roman"/>
          <w:b w:val="false"/>
          <w:i w:val="false"/>
          <w:color w:val="ff0000"/>
          <w:sz w:val="28"/>
        </w:rPr>
        <w:t>№ 399-V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646" w:id="545"/>
    <w:p>
      <w:pPr>
        <w:spacing w:after="0"/>
        <w:ind w:left="0"/>
        <w:jc w:val="left"/>
      </w:pPr>
      <w:r>
        <w:rPr>
          <w:rFonts w:ascii="Times New Roman"/>
          <w:b/>
          <w:i w:val="false"/>
          <w:color w:val="000000"/>
        </w:rPr>
        <w:t xml:space="preserve"> 112-1-бап. Бітімгершілік келісімді жасасу шарттары</w:t>
      </w:r>
    </w:p>
    <w:bookmarkEnd w:id="545"/>
    <w:bookmarkStart w:name="z647" w:id="546"/>
    <w:p>
      <w:pPr>
        <w:spacing w:after="0"/>
        <w:ind w:left="0"/>
        <w:jc w:val="both"/>
      </w:pPr>
      <w:r>
        <w:rPr>
          <w:rFonts w:ascii="Times New Roman"/>
          <w:b w:val="false"/>
          <w:i w:val="false"/>
          <w:color w:val="000000"/>
          <w:sz w:val="28"/>
        </w:rPr>
        <w:t>
      1. Банкроттық рәсімін жүргізудің кез келген сатысында борышкер мен кредиторлар бітімгершілік келісімді жасасуға құқылы.</w:t>
      </w:r>
    </w:p>
    <w:bookmarkEnd w:id="546"/>
    <w:bookmarkStart w:name="z648" w:id="547"/>
    <w:p>
      <w:pPr>
        <w:spacing w:after="0"/>
        <w:ind w:left="0"/>
        <w:jc w:val="both"/>
      </w:pPr>
      <w:r>
        <w:rPr>
          <w:rFonts w:ascii="Times New Roman"/>
          <w:b w:val="false"/>
          <w:i w:val="false"/>
          <w:color w:val="000000"/>
          <w:sz w:val="28"/>
        </w:rPr>
        <w:t>
      2. Кредиторлар тарапынан бітімгершілік келісімді жасасу туралы шешім кредиторлар жиналысында қабылданады.</w:t>
      </w:r>
    </w:p>
    <w:bookmarkEnd w:id="547"/>
    <w:bookmarkStart w:name="z649" w:id="548"/>
    <w:p>
      <w:pPr>
        <w:spacing w:after="0"/>
        <w:ind w:left="0"/>
        <w:jc w:val="both"/>
      </w:pPr>
      <w:r>
        <w:rPr>
          <w:rFonts w:ascii="Times New Roman"/>
          <w:b w:val="false"/>
          <w:i w:val="false"/>
          <w:color w:val="000000"/>
          <w:sz w:val="28"/>
        </w:rPr>
        <w:t>
      Банкрот тарапынан бітімгершілік келісім жасасу туралы шешімді дара кәсіпкер, банкрот – заңды тұлға мүлкінің меншік иесі (ол уәкілеттік берген орган), құрылтайшысы (қатысушысы) және банкроттықты басқарушы қабылдайды.</w:t>
      </w:r>
    </w:p>
    <w:bookmarkEnd w:id="548"/>
    <w:bookmarkStart w:name="z650" w:id="549"/>
    <w:p>
      <w:pPr>
        <w:spacing w:after="0"/>
        <w:ind w:left="0"/>
        <w:jc w:val="both"/>
      </w:pPr>
      <w:r>
        <w:rPr>
          <w:rFonts w:ascii="Times New Roman"/>
          <w:b w:val="false"/>
          <w:i w:val="false"/>
          <w:color w:val="000000"/>
          <w:sz w:val="28"/>
        </w:rPr>
        <w:t>
      Бітімгершілік келісімде көзделген құқықтар мен міндеттерді өзіне алатын үшінші тұлғалардың бітімгершілік келісімге қатысуына жол беріледі.</w:t>
      </w:r>
    </w:p>
    <w:bookmarkEnd w:id="549"/>
    <w:bookmarkStart w:name="z651" w:id="550"/>
    <w:p>
      <w:pPr>
        <w:spacing w:after="0"/>
        <w:ind w:left="0"/>
        <w:jc w:val="both"/>
      </w:pPr>
      <w:r>
        <w:rPr>
          <w:rFonts w:ascii="Times New Roman"/>
          <w:b w:val="false"/>
          <w:i w:val="false"/>
          <w:color w:val="000000"/>
          <w:sz w:val="28"/>
        </w:rPr>
        <w:t>
      3. Бітімгершілік келісімді сот бекітеді.</w:t>
      </w:r>
    </w:p>
    <w:bookmarkEnd w:id="550"/>
    <w:bookmarkStart w:name="z652" w:id="551"/>
    <w:p>
      <w:pPr>
        <w:spacing w:after="0"/>
        <w:ind w:left="0"/>
        <w:jc w:val="both"/>
      </w:pPr>
      <w:r>
        <w:rPr>
          <w:rFonts w:ascii="Times New Roman"/>
          <w:b w:val="false"/>
          <w:i w:val="false"/>
          <w:color w:val="000000"/>
          <w:sz w:val="28"/>
        </w:rPr>
        <w:t>
      Бітімгершілік келісімді бекіткен кезде сот бітімгершілік келісімді бекіту туралы ұйғарым шығарады, онда банкроттық рәсімінің тоқтатылатыны және борышкерді банкрот деп тану және банкроттық рәсімді қолдану туралы шешімнің орындауға жатпайтыны көрсетіледі.</w:t>
      </w:r>
    </w:p>
    <w:bookmarkEnd w:id="551"/>
    <w:bookmarkStart w:name="z653" w:id="552"/>
    <w:p>
      <w:pPr>
        <w:spacing w:after="0"/>
        <w:ind w:left="0"/>
        <w:jc w:val="both"/>
      </w:pPr>
      <w:r>
        <w:rPr>
          <w:rFonts w:ascii="Times New Roman"/>
          <w:b w:val="false"/>
          <w:i w:val="false"/>
          <w:color w:val="000000"/>
          <w:sz w:val="28"/>
        </w:rPr>
        <w:t>
      4. Бітімгершілік келісімді бекіту туралы соттың ұйғарымы күшіне енген күннен бастап ол күшіне енеді және бітімгершілік келісімге қатысатын борышкер, кредиторлар және үшінші тұлғалар үшін міндетті болып табылады.</w:t>
      </w:r>
    </w:p>
    <w:bookmarkEnd w:id="552"/>
    <w:bookmarkStart w:name="z654" w:id="553"/>
    <w:p>
      <w:pPr>
        <w:spacing w:after="0"/>
        <w:ind w:left="0"/>
        <w:jc w:val="both"/>
      </w:pPr>
      <w:r>
        <w:rPr>
          <w:rFonts w:ascii="Times New Roman"/>
          <w:b w:val="false"/>
          <w:i w:val="false"/>
          <w:color w:val="000000"/>
          <w:sz w:val="28"/>
        </w:rPr>
        <w:t>
      5. Күшіне енген бітімгершілік келісімді орындаудан біржақты бас тартуға жол берілмейді.</w:t>
      </w:r>
    </w:p>
    <w:bookmarkEnd w:id="5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112-1-бапқа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55" w:id="554"/>
    <w:p>
      <w:pPr>
        <w:spacing w:after="0"/>
        <w:ind w:left="0"/>
        <w:jc w:val="left"/>
      </w:pPr>
      <w:r>
        <w:rPr>
          <w:rFonts w:ascii="Times New Roman"/>
          <w:b/>
          <w:i w:val="false"/>
          <w:color w:val="000000"/>
        </w:rPr>
        <w:t xml:space="preserve"> 112-2-бап. Бітімгершілік келісімнің мазмұны</w:t>
      </w:r>
    </w:p>
    <w:bookmarkEnd w:id="554"/>
    <w:bookmarkStart w:name="z656" w:id="555"/>
    <w:p>
      <w:pPr>
        <w:spacing w:after="0"/>
        <w:ind w:left="0"/>
        <w:jc w:val="both"/>
      </w:pPr>
      <w:r>
        <w:rPr>
          <w:rFonts w:ascii="Times New Roman"/>
          <w:b w:val="false"/>
          <w:i w:val="false"/>
          <w:color w:val="000000"/>
          <w:sz w:val="28"/>
        </w:rPr>
        <w:t>
      1. Бітімгершілік келісім:</w:t>
      </w:r>
    </w:p>
    <w:bookmarkEnd w:id="555"/>
    <w:bookmarkStart w:name="z657" w:id="556"/>
    <w:p>
      <w:pPr>
        <w:spacing w:after="0"/>
        <w:ind w:left="0"/>
        <w:jc w:val="both"/>
      </w:pPr>
      <w:r>
        <w:rPr>
          <w:rFonts w:ascii="Times New Roman"/>
          <w:b w:val="false"/>
          <w:i w:val="false"/>
          <w:color w:val="000000"/>
          <w:sz w:val="28"/>
        </w:rPr>
        <w:t>
      1) банкрот міндеттемелерін орындауды кейінге қалдыру және (немесе) мерзімін ұзарту;</w:t>
      </w:r>
    </w:p>
    <w:bookmarkEnd w:id="556"/>
    <w:bookmarkStart w:name="z658" w:id="557"/>
    <w:p>
      <w:pPr>
        <w:spacing w:after="0"/>
        <w:ind w:left="0"/>
        <w:jc w:val="both"/>
      </w:pPr>
      <w:r>
        <w:rPr>
          <w:rFonts w:ascii="Times New Roman"/>
          <w:b w:val="false"/>
          <w:i w:val="false"/>
          <w:color w:val="000000"/>
          <w:sz w:val="28"/>
        </w:rPr>
        <w:t>
      2) банкроттың талап ету құқықтарын басқаға беру;</w:t>
      </w:r>
    </w:p>
    <w:bookmarkEnd w:id="557"/>
    <w:bookmarkStart w:name="z659" w:id="558"/>
    <w:p>
      <w:pPr>
        <w:spacing w:after="0"/>
        <w:ind w:left="0"/>
        <w:jc w:val="both"/>
      </w:pPr>
      <w:r>
        <w:rPr>
          <w:rFonts w:ascii="Times New Roman"/>
          <w:b w:val="false"/>
          <w:i w:val="false"/>
          <w:color w:val="000000"/>
          <w:sz w:val="28"/>
        </w:rPr>
        <w:t>
      3) банкроттың міндеттемелерін үшінші тұлғалардың орындауы;</w:t>
      </w:r>
    </w:p>
    <w:bookmarkEnd w:id="558"/>
    <w:bookmarkStart w:name="z660" w:id="559"/>
    <w:p>
      <w:pPr>
        <w:spacing w:after="0"/>
        <w:ind w:left="0"/>
        <w:jc w:val="both"/>
      </w:pPr>
      <w:r>
        <w:rPr>
          <w:rFonts w:ascii="Times New Roman"/>
          <w:b w:val="false"/>
          <w:i w:val="false"/>
          <w:color w:val="000000"/>
          <w:sz w:val="28"/>
        </w:rPr>
        <w:t>
      4) борышты аудару;</w:t>
      </w:r>
    </w:p>
    <w:bookmarkEnd w:id="559"/>
    <w:bookmarkStart w:name="z661" w:id="560"/>
    <w:p>
      <w:pPr>
        <w:spacing w:after="0"/>
        <w:ind w:left="0"/>
        <w:jc w:val="both"/>
      </w:pPr>
      <w:r>
        <w:rPr>
          <w:rFonts w:ascii="Times New Roman"/>
          <w:b w:val="false"/>
          <w:i w:val="false"/>
          <w:color w:val="000000"/>
          <w:sz w:val="28"/>
        </w:rPr>
        <w:t>
      5) Қазақстан Республикасының заңнамасында көзделген шектеулерді ескере отырып, кредиторлардың талаптарын банкроттың акцияларына, жарғылық капиталындағы қатысу үлестеріне алмастыру;</w:t>
      </w:r>
    </w:p>
    <w:bookmarkEnd w:id="560"/>
    <w:bookmarkStart w:name="z662" w:id="561"/>
    <w:p>
      <w:pPr>
        <w:spacing w:after="0"/>
        <w:ind w:left="0"/>
        <w:jc w:val="both"/>
      </w:pPr>
      <w:r>
        <w:rPr>
          <w:rFonts w:ascii="Times New Roman"/>
          <w:b w:val="false"/>
          <w:i w:val="false"/>
          <w:color w:val="000000"/>
          <w:sz w:val="28"/>
        </w:rPr>
        <w:t>
      6) кредиторлар талаптарын Қазақстан Республикасының заңнамасына қайшы келмейтін өзге де тәсілдермен қанағаттандыру жағдайларында жасалуы мүмкін.</w:t>
      </w:r>
    </w:p>
    <w:bookmarkEnd w:id="561"/>
    <w:bookmarkStart w:name="z663" w:id="562"/>
    <w:p>
      <w:pPr>
        <w:spacing w:after="0"/>
        <w:ind w:left="0"/>
        <w:jc w:val="both"/>
      </w:pPr>
      <w:r>
        <w:rPr>
          <w:rFonts w:ascii="Times New Roman"/>
          <w:b w:val="false"/>
          <w:i w:val="false"/>
          <w:color w:val="000000"/>
          <w:sz w:val="28"/>
        </w:rPr>
        <w:t>
      2. Бітімгершілік келісімде банкрот міндеттемелерін орындау мөлшері, тәртібі мен мерзімдері туралы және (немесе) оның міндеттемелерін тоқтату туралы мәліметтер болуға тиіс.</w:t>
      </w:r>
    </w:p>
    <w:bookmarkEnd w:id="562"/>
    <w:bookmarkStart w:name="z664" w:id="563"/>
    <w:p>
      <w:pPr>
        <w:spacing w:after="0"/>
        <w:ind w:left="0"/>
        <w:jc w:val="both"/>
      </w:pPr>
      <w:r>
        <w:rPr>
          <w:rFonts w:ascii="Times New Roman"/>
          <w:b w:val="false"/>
          <w:i w:val="false"/>
          <w:color w:val="000000"/>
          <w:sz w:val="28"/>
        </w:rPr>
        <w:t>
      3. Банкрот тарапынан бітімгершілік келісімге банкрот – дара кәсіпкер, банкрот – заңды тұлға мүлкінің меншік иесі (ол уәкілеттік берген тұлға), құрылтайшысы (қатысушысы) және банкроттықты басқарушы қол қояды. Бітімгершілік келісімге кредиторлар атынан кредиторлар жиналысының төрағасы қол қояды.</w:t>
      </w:r>
    </w:p>
    <w:bookmarkEnd w:id="563"/>
    <w:bookmarkStart w:name="z665" w:id="564"/>
    <w:p>
      <w:pPr>
        <w:spacing w:after="0"/>
        <w:ind w:left="0"/>
        <w:jc w:val="both"/>
      </w:pPr>
      <w:r>
        <w:rPr>
          <w:rFonts w:ascii="Times New Roman"/>
          <w:b w:val="false"/>
          <w:i w:val="false"/>
          <w:color w:val="000000"/>
          <w:sz w:val="28"/>
        </w:rPr>
        <w:t>
      4. Егер бітімгершілік келісімге үшінші тұлғалар қатысқан жағдайда олардың тарапынан бітімгершілік келісімге осы тұлғалар немесе олардың уәкілетті өкілдері қол қояды.</w:t>
      </w:r>
    </w:p>
    <w:bookmarkEnd w:id="564"/>
    <w:bookmarkStart w:name="z666" w:id="565"/>
    <w:p>
      <w:pPr>
        <w:spacing w:after="0"/>
        <w:ind w:left="0"/>
        <w:jc w:val="both"/>
      </w:pPr>
      <w:r>
        <w:rPr>
          <w:rFonts w:ascii="Times New Roman"/>
          <w:b w:val="false"/>
          <w:i w:val="false"/>
          <w:color w:val="000000"/>
          <w:sz w:val="28"/>
        </w:rPr>
        <w:t>
      5. Бітімгершілік келісім борышкердің кредиторлар алдындағы міндеттемелерді орындау тәртібі мен мерзімдері туралы ережелерді қамтуға тиіс.</w:t>
      </w:r>
    </w:p>
    <w:bookmarkEnd w:id="565"/>
    <w:bookmarkStart w:name="z667" w:id="566"/>
    <w:p>
      <w:pPr>
        <w:spacing w:after="0"/>
        <w:ind w:left="0"/>
        <w:jc w:val="both"/>
      </w:pPr>
      <w:r>
        <w:rPr>
          <w:rFonts w:ascii="Times New Roman"/>
          <w:b w:val="false"/>
          <w:i w:val="false"/>
          <w:color w:val="000000"/>
          <w:sz w:val="28"/>
        </w:rPr>
        <w:t>
      6. Бітімгершілік келісім жасасуға қарсы дауыс берген немесе дауыс беруге қатыспаған кредиторлар үшін бітімгершілік келісімнің шарттары оны жасауды жақтап дауыс берген кредиторларға арналған шарттарға қарағанда нашар болмауға тиіс.</w:t>
      </w:r>
    </w:p>
    <w:bookmarkEnd w:id="5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112-2-бапқа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68" w:id="567"/>
    <w:p>
      <w:pPr>
        <w:spacing w:after="0"/>
        <w:ind w:left="0"/>
        <w:jc w:val="left"/>
      </w:pPr>
      <w:r>
        <w:rPr>
          <w:rFonts w:ascii="Times New Roman"/>
          <w:b/>
          <w:i w:val="false"/>
          <w:color w:val="000000"/>
        </w:rPr>
        <w:t xml:space="preserve"> 112-3-бап. Мемлекеттік орган тарапынан бітімгершілік келісім жасасу шарттары</w:t>
      </w:r>
    </w:p>
    <w:bookmarkEnd w:id="567"/>
    <w:bookmarkStart w:name="z669" w:id="568"/>
    <w:p>
      <w:pPr>
        <w:spacing w:after="0"/>
        <w:ind w:left="0"/>
        <w:jc w:val="both"/>
      </w:pPr>
      <w:r>
        <w:rPr>
          <w:rFonts w:ascii="Times New Roman"/>
          <w:b w:val="false"/>
          <w:i w:val="false"/>
          <w:color w:val="000000"/>
          <w:sz w:val="28"/>
        </w:rPr>
        <w:t>
      1. Бітімгершілік келісім жасасу кезінде мемлекеттік орган кредиторлардың бірі болып әрекет еткен жағдайда, бітімгершілік келісім мұндай мемлекеттік орган алдында берешекті өтеуді бөліп төлеу шарттарымен бітімгершілік келісім бекітілген күннен бастап үш жылдан аспайтын мерзімге жасалуы мүмкін.</w:t>
      </w:r>
    </w:p>
    <w:bookmarkEnd w:id="568"/>
    <w:bookmarkStart w:name="z670" w:id="569"/>
    <w:p>
      <w:pPr>
        <w:spacing w:after="0"/>
        <w:ind w:left="0"/>
        <w:jc w:val="both"/>
      </w:pPr>
      <w:r>
        <w:rPr>
          <w:rFonts w:ascii="Times New Roman"/>
          <w:b w:val="false"/>
          <w:i w:val="false"/>
          <w:color w:val="000000"/>
          <w:sz w:val="28"/>
        </w:rPr>
        <w:t>
      Осы баптың бірінші бөлігіндегі талаптар сақталған жағдайда салықтық берешек банкроттың және (немесе) үшінші тұлғаның мүлкін кепілге қою арқылы және (немесе) банк кепілдігімен өтеледі.</w:t>
      </w:r>
    </w:p>
    <w:bookmarkEnd w:id="569"/>
    <w:bookmarkStart w:name="z671" w:id="570"/>
    <w:p>
      <w:pPr>
        <w:spacing w:after="0"/>
        <w:ind w:left="0"/>
        <w:jc w:val="both"/>
      </w:pPr>
      <w:r>
        <w:rPr>
          <w:rFonts w:ascii="Times New Roman"/>
          <w:b w:val="false"/>
          <w:i w:val="false"/>
          <w:color w:val="000000"/>
          <w:sz w:val="28"/>
        </w:rPr>
        <w:t>
      2. Кепілге қойылатын мүлік өтімді, жоғалудан немесе бүлінуден сақтандырылған болуға тиіс және оның нарықтық құны салықтық берешек сомасынан кем болмауға тиіс. Мыналар:</w:t>
      </w:r>
    </w:p>
    <w:bookmarkEnd w:id="570"/>
    <w:bookmarkStart w:name="z672" w:id="571"/>
    <w:p>
      <w:pPr>
        <w:spacing w:after="0"/>
        <w:ind w:left="0"/>
        <w:jc w:val="both"/>
      </w:pPr>
      <w:r>
        <w:rPr>
          <w:rFonts w:ascii="Times New Roman"/>
          <w:b w:val="false"/>
          <w:i w:val="false"/>
          <w:color w:val="000000"/>
          <w:sz w:val="28"/>
        </w:rPr>
        <w:t>
      1) тыныс-тіршілікті қамтамасыз ету объектілері;</w:t>
      </w:r>
    </w:p>
    <w:bookmarkEnd w:id="571"/>
    <w:bookmarkStart w:name="z673" w:id="572"/>
    <w:p>
      <w:pPr>
        <w:spacing w:after="0"/>
        <w:ind w:left="0"/>
        <w:jc w:val="both"/>
      </w:pPr>
      <w:r>
        <w:rPr>
          <w:rFonts w:ascii="Times New Roman"/>
          <w:b w:val="false"/>
          <w:i w:val="false"/>
          <w:color w:val="000000"/>
          <w:sz w:val="28"/>
        </w:rPr>
        <w:t>
      2) энергияның электр, жылу және өзге де түрлері;</w:t>
      </w:r>
    </w:p>
    <w:bookmarkEnd w:id="572"/>
    <w:bookmarkStart w:name="z674" w:id="573"/>
    <w:p>
      <w:pPr>
        <w:spacing w:after="0"/>
        <w:ind w:left="0"/>
        <w:jc w:val="both"/>
      </w:pPr>
      <w:r>
        <w:rPr>
          <w:rFonts w:ascii="Times New Roman"/>
          <w:b w:val="false"/>
          <w:i w:val="false"/>
          <w:color w:val="000000"/>
          <w:sz w:val="28"/>
        </w:rPr>
        <w:t>
      3) тыйым салынған мүлік;</w:t>
      </w:r>
    </w:p>
    <w:bookmarkEnd w:id="573"/>
    <w:bookmarkStart w:name="z675" w:id="574"/>
    <w:p>
      <w:pPr>
        <w:spacing w:after="0"/>
        <w:ind w:left="0"/>
        <w:jc w:val="both"/>
      </w:pPr>
      <w:r>
        <w:rPr>
          <w:rFonts w:ascii="Times New Roman"/>
          <w:b w:val="false"/>
          <w:i w:val="false"/>
          <w:color w:val="000000"/>
          <w:sz w:val="28"/>
        </w:rPr>
        <w:t>
      4) мемлекеттік органдар салған шектеулері бар мүлік;</w:t>
      </w:r>
    </w:p>
    <w:bookmarkEnd w:id="574"/>
    <w:bookmarkStart w:name="z676" w:id="575"/>
    <w:p>
      <w:pPr>
        <w:spacing w:after="0"/>
        <w:ind w:left="0"/>
        <w:jc w:val="both"/>
      </w:pPr>
      <w:r>
        <w:rPr>
          <w:rFonts w:ascii="Times New Roman"/>
          <w:b w:val="false"/>
          <w:i w:val="false"/>
          <w:color w:val="000000"/>
          <w:sz w:val="28"/>
        </w:rPr>
        <w:t>
      5) үшінші тұлғалардың құқықтарымен ауыртпалық салынған мүлік;</w:t>
      </w:r>
    </w:p>
    <w:bookmarkEnd w:id="575"/>
    <w:bookmarkStart w:name="z677" w:id="576"/>
    <w:p>
      <w:pPr>
        <w:spacing w:after="0"/>
        <w:ind w:left="0"/>
        <w:jc w:val="both"/>
      </w:pPr>
      <w:r>
        <w:rPr>
          <w:rFonts w:ascii="Times New Roman"/>
          <w:b w:val="false"/>
          <w:i w:val="false"/>
          <w:color w:val="000000"/>
          <w:sz w:val="28"/>
        </w:rPr>
        <w:t>
      6) тез бұзылатын шикізат, тамақ өнімдері кепіл заттары бола алмайды.</w:t>
      </w:r>
    </w:p>
    <w:bookmarkEnd w:id="5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112-3-бапқа өзгерістер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78" w:id="577"/>
    <w:p>
      <w:pPr>
        <w:spacing w:after="0"/>
        <w:ind w:left="0"/>
        <w:jc w:val="left"/>
      </w:pPr>
      <w:r>
        <w:rPr>
          <w:rFonts w:ascii="Times New Roman"/>
          <w:b/>
          <w:i w:val="false"/>
          <w:color w:val="000000"/>
        </w:rPr>
        <w:t xml:space="preserve"> 112-4. Бітімгершілік келісімді соттың бекітуі</w:t>
      </w:r>
    </w:p>
    <w:bookmarkEnd w:id="577"/>
    <w:bookmarkStart w:name="z679" w:id="578"/>
    <w:p>
      <w:pPr>
        <w:spacing w:after="0"/>
        <w:ind w:left="0"/>
        <w:jc w:val="both"/>
      </w:pPr>
      <w:r>
        <w:rPr>
          <w:rFonts w:ascii="Times New Roman"/>
          <w:b w:val="false"/>
          <w:i w:val="false"/>
          <w:color w:val="000000"/>
          <w:sz w:val="28"/>
        </w:rPr>
        <w:t>
      1. Бітімгершілік келісімді бірінші кезектегі кредиторлардың талаптары бойынша берешек өтелгеннен кейін ғана соттың бекітуі мүмкін.</w:t>
      </w:r>
    </w:p>
    <w:bookmarkEnd w:id="578"/>
    <w:bookmarkStart w:name="z680" w:id="579"/>
    <w:p>
      <w:pPr>
        <w:spacing w:after="0"/>
        <w:ind w:left="0"/>
        <w:jc w:val="both"/>
      </w:pPr>
      <w:r>
        <w:rPr>
          <w:rFonts w:ascii="Times New Roman"/>
          <w:b w:val="false"/>
          <w:i w:val="false"/>
          <w:color w:val="000000"/>
          <w:sz w:val="28"/>
        </w:rPr>
        <w:t>
      2. Банкроттықты басқарушы бітімгершілік келісім жасасу туралы кредиторлар жиналысы шешім қабылдаған күннен бастап бес жұмыс күні ішінде сотқа бітімгершілік келісімді бекіту туралы өтініш беруге міндетті.</w:t>
      </w:r>
    </w:p>
    <w:bookmarkEnd w:id="579"/>
    <w:bookmarkStart w:name="z681" w:id="580"/>
    <w:p>
      <w:pPr>
        <w:spacing w:after="0"/>
        <w:ind w:left="0"/>
        <w:jc w:val="both"/>
      </w:pPr>
      <w:r>
        <w:rPr>
          <w:rFonts w:ascii="Times New Roman"/>
          <w:b w:val="false"/>
          <w:i w:val="false"/>
          <w:color w:val="000000"/>
          <w:sz w:val="28"/>
        </w:rPr>
        <w:t>
      3. Бітімгершілік келісімді бекіту туралы өтінішке:</w:t>
      </w:r>
    </w:p>
    <w:bookmarkEnd w:id="580"/>
    <w:bookmarkStart w:name="z682" w:id="581"/>
    <w:p>
      <w:pPr>
        <w:spacing w:after="0"/>
        <w:ind w:left="0"/>
        <w:jc w:val="both"/>
      </w:pPr>
      <w:r>
        <w:rPr>
          <w:rFonts w:ascii="Times New Roman"/>
          <w:b w:val="false"/>
          <w:i w:val="false"/>
          <w:color w:val="000000"/>
          <w:sz w:val="28"/>
        </w:rPr>
        <w:t>
      1) осы Заңның 112-2-бабының 3 және 4-тармақтарында көрсетілген тұлғалар қол қойған бітімгершілік келісім;</w:t>
      </w:r>
    </w:p>
    <w:bookmarkEnd w:id="581"/>
    <w:bookmarkStart w:name="z683" w:id="582"/>
    <w:p>
      <w:pPr>
        <w:spacing w:after="0"/>
        <w:ind w:left="0"/>
        <w:jc w:val="both"/>
      </w:pPr>
      <w:r>
        <w:rPr>
          <w:rFonts w:ascii="Times New Roman"/>
          <w:b w:val="false"/>
          <w:i w:val="false"/>
          <w:color w:val="000000"/>
          <w:sz w:val="28"/>
        </w:rPr>
        <w:t>
      2) бітімгершілік келісім жасасу туралы шешімді қабылдаған кредиторлар жиналысының хаттамасы;</w:t>
      </w:r>
    </w:p>
    <w:bookmarkEnd w:id="582"/>
    <w:bookmarkStart w:name="z684" w:id="583"/>
    <w:p>
      <w:pPr>
        <w:spacing w:after="0"/>
        <w:ind w:left="0"/>
        <w:jc w:val="both"/>
      </w:pPr>
      <w:r>
        <w:rPr>
          <w:rFonts w:ascii="Times New Roman"/>
          <w:b w:val="false"/>
          <w:i w:val="false"/>
          <w:color w:val="000000"/>
          <w:sz w:val="28"/>
        </w:rPr>
        <w:t xml:space="preserve">
      3) кредиторлардың тұрғылықты жері немесе орналасқан жері, сондай-ақ берешек сомасы көрсетілген кредиторлар тізімі; </w:t>
      </w:r>
    </w:p>
    <w:bookmarkEnd w:id="583"/>
    <w:bookmarkStart w:name="z685" w:id="584"/>
    <w:p>
      <w:pPr>
        <w:spacing w:after="0"/>
        <w:ind w:left="0"/>
        <w:jc w:val="both"/>
      </w:pPr>
      <w:r>
        <w:rPr>
          <w:rFonts w:ascii="Times New Roman"/>
          <w:b w:val="false"/>
          <w:i w:val="false"/>
          <w:color w:val="000000"/>
          <w:sz w:val="28"/>
        </w:rPr>
        <w:t>
      4) бірінші кезектегі кредиторлардың талаптары бойынша берешектің өтелуін растайтын құжаттар;</w:t>
      </w:r>
    </w:p>
    <w:bookmarkEnd w:id="584"/>
    <w:bookmarkStart w:name="z686" w:id="585"/>
    <w:p>
      <w:pPr>
        <w:spacing w:after="0"/>
        <w:ind w:left="0"/>
        <w:jc w:val="both"/>
      </w:pPr>
      <w:r>
        <w:rPr>
          <w:rFonts w:ascii="Times New Roman"/>
          <w:b w:val="false"/>
          <w:i w:val="false"/>
          <w:color w:val="000000"/>
          <w:sz w:val="28"/>
        </w:rPr>
        <w:t>
      5) бітімгершілік келісімді жасасуға қарсы дауыс берген кредиторлардың жазбаша қарсылықтары қоса беріледі.</w:t>
      </w:r>
    </w:p>
    <w:bookmarkEnd w:id="585"/>
    <w:bookmarkStart w:name="z687" w:id="586"/>
    <w:p>
      <w:pPr>
        <w:spacing w:after="0"/>
        <w:ind w:left="0"/>
        <w:jc w:val="both"/>
      </w:pPr>
      <w:r>
        <w:rPr>
          <w:rFonts w:ascii="Times New Roman"/>
          <w:b w:val="false"/>
          <w:i w:val="false"/>
          <w:color w:val="000000"/>
          <w:sz w:val="28"/>
        </w:rPr>
        <w:t>
      4. Бітімгершілік келісім жасасқан және сот отырысының өткізілетін уақыты мен орны жөнінде тиісті түрде хабардар етілген адамдар сот отырысына келмей қалған жағдайда, егер осы адамдардан бітімгершілік келісімді бекіту мәселесін олардың қатысуынсыз қарастыру туралы өтініш түспесе, сот бұл мәселені қарамайды.</w:t>
      </w:r>
    </w:p>
    <w:bookmarkEnd w:id="586"/>
    <w:bookmarkStart w:name="z688" w:id="587"/>
    <w:p>
      <w:pPr>
        <w:spacing w:after="0"/>
        <w:ind w:left="0"/>
        <w:jc w:val="both"/>
      </w:pPr>
      <w:r>
        <w:rPr>
          <w:rFonts w:ascii="Times New Roman"/>
          <w:b w:val="false"/>
          <w:i w:val="false"/>
          <w:color w:val="000000"/>
          <w:sz w:val="28"/>
        </w:rPr>
        <w:t>
      5. Бітімгершілік келісімді бекіту туралы соттың ұйғарымына Қазақстан Республикасының азаматтық процестік заңнамасында белгіленген тәртіппен шағым жасауға (наразылық білдіруге) болады.</w:t>
      </w:r>
    </w:p>
    <w:bookmarkEnd w:id="587"/>
    <w:bookmarkStart w:name="z689" w:id="588"/>
    <w:p>
      <w:pPr>
        <w:spacing w:after="0"/>
        <w:ind w:left="0"/>
        <w:jc w:val="both"/>
      </w:pPr>
      <w:r>
        <w:rPr>
          <w:rFonts w:ascii="Times New Roman"/>
          <w:b w:val="false"/>
          <w:i w:val="false"/>
          <w:color w:val="000000"/>
          <w:sz w:val="28"/>
        </w:rPr>
        <w:t>
      6. Бітімгершілік келісімді бекіту туралы сот ұйғарымының күшін жою банкроттық рәсімін қозғау үшін негіз болып табылады.</w:t>
      </w:r>
    </w:p>
    <w:bookmarkEnd w:id="588"/>
    <w:bookmarkStart w:name="z690" w:id="589"/>
    <w:p>
      <w:pPr>
        <w:spacing w:after="0"/>
        <w:ind w:left="0"/>
        <w:jc w:val="left"/>
      </w:pPr>
      <w:r>
        <w:rPr>
          <w:rFonts w:ascii="Times New Roman"/>
          <w:b/>
          <w:i w:val="false"/>
          <w:color w:val="000000"/>
        </w:rPr>
        <w:t xml:space="preserve"> 112-5-бап. Бітімгершілік келісімді бекіту салдарлары</w:t>
      </w:r>
    </w:p>
    <w:bookmarkEnd w:id="589"/>
    <w:bookmarkStart w:name="z691" w:id="590"/>
    <w:p>
      <w:pPr>
        <w:spacing w:after="0"/>
        <w:ind w:left="0"/>
        <w:jc w:val="both"/>
      </w:pPr>
      <w:r>
        <w:rPr>
          <w:rFonts w:ascii="Times New Roman"/>
          <w:b w:val="false"/>
          <w:i w:val="false"/>
          <w:color w:val="000000"/>
          <w:sz w:val="28"/>
        </w:rPr>
        <w:t>
      1. Бітімгершілік келісімді бекіту банкроттық рәсімін тоқтату үшін негіз болып табылады.</w:t>
      </w:r>
    </w:p>
    <w:bookmarkEnd w:id="590"/>
    <w:bookmarkStart w:name="z692" w:id="591"/>
    <w:p>
      <w:pPr>
        <w:spacing w:after="0"/>
        <w:ind w:left="0"/>
        <w:jc w:val="both"/>
      </w:pPr>
      <w:r>
        <w:rPr>
          <w:rFonts w:ascii="Times New Roman"/>
          <w:b w:val="false"/>
          <w:i w:val="false"/>
          <w:color w:val="000000"/>
          <w:sz w:val="28"/>
        </w:rPr>
        <w:t>
      Борышкерді банкрот деп тану және банкроттық рәсімін қозғай отырып оны тарату туралы шешім одан әрі орындауға жатпайды.</w:t>
      </w:r>
    </w:p>
    <w:bookmarkEnd w:id="591"/>
    <w:bookmarkStart w:name="z693" w:id="592"/>
    <w:p>
      <w:pPr>
        <w:spacing w:after="0"/>
        <w:ind w:left="0"/>
        <w:jc w:val="both"/>
      </w:pPr>
      <w:r>
        <w:rPr>
          <w:rFonts w:ascii="Times New Roman"/>
          <w:b w:val="false"/>
          <w:i w:val="false"/>
          <w:color w:val="000000"/>
          <w:sz w:val="28"/>
        </w:rPr>
        <w:t>
      2. Банкроттықты басқарушының өкілеттігі бітімгершілік келісімді бекіту туралы сот ұйғарымы заңды күшіне енген күннен бастап тоқтатылады.</w:t>
      </w:r>
    </w:p>
    <w:bookmarkEnd w:id="592"/>
    <w:bookmarkStart w:name="z694" w:id="593"/>
    <w:p>
      <w:pPr>
        <w:spacing w:after="0"/>
        <w:ind w:left="0"/>
        <w:jc w:val="both"/>
      </w:pPr>
      <w:r>
        <w:rPr>
          <w:rFonts w:ascii="Times New Roman"/>
          <w:b w:val="false"/>
          <w:i w:val="false"/>
          <w:color w:val="000000"/>
          <w:sz w:val="28"/>
        </w:rPr>
        <w:t>
      3. Бітімгершілік келісімді бекіту туралы сот ұйғарымы заңды күшіне енген күннен бастап:</w:t>
      </w:r>
    </w:p>
    <w:bookmarkEnd w:id="593"/>
    <w:bookmarkStart w:name="z695" w:id="594"/>
    <w:p>
      <w:pPr>
        <w:spacing w:after="0"/>
        <w:ind w:left="0"/>
        <w:jc w:val="both"/>
      </w:pPr>
      <w:r>
        <w:rPr>
          <w:rFonts w:ascii="Times New Roman"/>
          <w:b w:val="false"/>
          <w:i w:val="false"/>
          <w:color w:val="000000"/>
          <w:sz w:val="28"/>
        </w:rPr>
        <w:t>
      1) бітімгершілік келісімнің шарттарына сәйкес борышкер және (немесе) үшінші тұлғалар кредиторлар алдындағы берешекті өтеуге кіріседі;</w:t>
      </w:r>
    </w:p>
    <w:bookmarkEnd w:id="594"/>
    <w:bookmarkStart w:name="z696" w:id="595"/>
    <w:p>
      <w:pPr>
        <w:spacing w:after="0"/>
        <w:ind w:left="0"/>
        <w:jc w:val="both"/>
      </w:pPr>
      <w:r>
        <w:rPr>
          <w:rFonts w:ascii="Times New Roman"/>
          <w:b w:val="false"/>
          <w:i w:val="false"/>
          <w:color w:val="000000"/>
          <w:sz w:val="28"/>
        </w:rPr>
        <w:t>
      2) осы Заңның 87-бабына сәйкес борышкерге қолданылған салдарлардың күші тоқтатылады.</w:t>
      </w:r>
    </w:p>
    <w:bookmarkEnd w:id="595"/>
    <w:bookmarkStart w:name="z697" w:id="596"/>
    <w:p>
      <w:pPr>
        <w:spacing w:after="0"/>
        <w:ind w:left="0"/>
        <w:jc w:val="left"/>
      </w:pPr>
      <w:r>
        <w:rPr>
          <w:rFonts w:ascii="Times New Roman"/>
          <w:b/>
          <w:i w:val="false"/>
          <w:color w:val="000000"/>
        </w:rPr>
        <w:t xml:space="preserve"> 112-6-бап. Бітімгершілік келісімді бекітуден бас тарту және оның салдарлары</w:t>
      </w:r>
    </w:p>
    <w:bookmarkEnd w:id="596"/>
    <w:bookmarkStart w:name="z698" w:id="597"/>
    <w:p>
      <w:pPr>
        <w:spacing w:after="0"/>
        <w:ind w:left="0"/>
        <w:jc w:val="both"/>
      </w:pPr>
      <w:r>
        <w:rPr>
          <w:rFonts w:ascii="Times New Roman"/>
          <w:b w:val="false"/>
          <w:i w:val="false"/>
          <w:color w:val="000000"/>
          <w:sz w:val="28"/>
        </w:rPr>
        <w:t>
      1. Соттың бітімгершілік келісімді бекітуден бас тартуы үшін:</w:t>
      </w:r>
    </w:p>
    <w:bookmarkEnd w:id="597"/>
    <w:bookmarkStart w:name="z699" w:id="598"/>
    <w:p>
      <w:pPr>
        <w:spacing w:after="0"/>
        <w:ind w:left="0"/>
        <w:jc w:val="both"/>
      </w:pPr>
      <w:r>
        <w:rPr>
          <w:rFonts w:ascii="Times New Roman"/>
          <w:b w:val="false"/>
          <w:i w:val="false"/>
          <w:color w:val="000000"/>
          <w:sz w:val="28"/>
        </w:rPr>
        <w:t>
      1) борышкердің және (немесе) үшінші тұлғалардың бірінші кезектегі кредиторлардың талаптары бойынша берешекті өтеу міндеттерін орындамауы;</w:t>
      </w:r>
    </w:p>
    <w:bookmarkEnd w:id="598"/>
    <w:bookmarkStart w:name="z700" w:id="599"/>
    <w:p>
      <w:pPr>
        <w:spacing w:after="0"/>
        <w:ind w:left="0"/>
        <w:jc w:val="both"/>
      </w:pPr>
      <w:r>
        <w:rPr>
          <w:rFonts w:ascii="Times New Roman"/>
          <w:b w:val="false"/>
          <w:i w:val="false"/>
          <w:color w:val="000000"/>
          <w:sz w:val="28"/>
        </w:rPr>
        <w:t>
      2) осы Заңда белгіленген бітімгершілік келісімді жасасу тәртібін бұзуы;</w:t>
      </w:r>
    </w:p>
    <w:bookmarkEnd w:id="599"/>
    <w:bookmarkStart w:name="z701" w:id="600"/>
    <w:p>
      <w:pPr>
        <w:spacing w:after="0"/>
        <w:ind w:left="0"/>
        <w:jc w:val="both"/>
      </w:pPr>
      <w:r>
        <w:rPr>
          <w:rFonts w:ascii="Times New Roman"/>
          <w:b w:val="false"/>
          <w:i w:val="false"/>
          <w:color w:val="000000"/>
          <w:sz w:val="28"/>
        </w:rPr>
        <w:t>
      3) банкроттық рәсіміне қатысушылардың және (немесе) үшінші тұлғалардың құқықтары мен заңды мүдделерін бұзуы;</w:t>
      </w:r>
    </w:p>
    <w:bookmarkEnd w:id="600"/>
    <w:bookmarkStart w:name="z702" w:id="601"/>
    <w:p>
      <w:pPr>
        <w:spacing w:after="0"/>
        <w:ind w:left="0"/>
        <w:jc w:val="both"/>
      </w:pPr>
      <w:r>
        <w:rPr>
          <w:rFonts w:ascii="Times New Roman"/>
          <w:b w:val="false"/>
          <w:i w:val="false"/>
          <w:color w:val="000000"/>
          <w:sz w:val="28"/>
        </w:rPr>
        <w:t>
      4) бітімгершілік келісім шарттарының Қазақстан Республикасының заңнамасына қайшы келуі негіз болып табылады.</w:t>
      </w:r>
    </w:p>
    <w:bookmarkEnd w:id="601"/>
    <w:bookmarkStart w:name="z703" w:id="602"/>
    <w:p>
      <w:pPr>
        <w:spacing w:after="0"/>
        <w:ind w:left="0"/>
        <w:jc w:val="both"/>
      </w:pPr>
      <w:r>
        <w:rPr>
          <w:rFonts w:ascii="Times New Roman"/>
          <w:b w:val="false"/>
          <w:i w:val="false"/>
          <w:color w:val="000000"/>
          <w:sz w:val="28"/>
        </w:rPr>
        <w:t>
      2. Сот бітімгершілік келісімді бекітуден бас тарту туралы ұйғарым шығарады, оған Қазақстан Республикасының азаматтық процестік заңнамасында белгіленген тәртіппен шағым жасауға (наразылық келтіруге) болады.</w:t>
      </w:r>
    </w:p>
    <w:bookmarkEnd w:id="602"/>
    <w:bookmarkStart w:name="z704" w:id="603"/>
    <w:p>
      <w:pPr>
        <w:spacing w:after="0"/>
        <w:ind w:left="0"/>
        <w:jc w:val="both"/>
      </w:pPr>
      <w:r>
        <w:rPr>
          <w:rFonts w:ascii="Times New Roman"/>
          <w:b w:val="false"/>
          <w:i w:val="false"/>
          <w:color w:val="000000"/>
          <w:sz w:val="28"/>
        </w:rPr>
        <w:t>
      3. Сот бітімгершілік келісімді бекітуден бас тарту туралы ұйғарым шығарған жағдайда бітімгершілік келісім жасалмаған болып саналады.</w:t>
      </w:r>
    </w:p>
    <w:bookmarkEnd w:id="603"/>
    <w:bookmarkStart w:name="z705" w:id="604"/>
    <w:p>
      <w:pPr>
        <w:spacing w:after="0"/>
        <w:ind w:left="0"/>
        <w:jc w:val="both"/>
      </w:pPr>
      <w:r>
        <w:rPr>
          <w:rFonts w:ascii="Times New Roman"/>
          <w:b w:val="false"/>
          <w:i w:val="false"/>
          <w:color w:val="000000"/>
          <w:sz w:val="28"/>
        </w:rPr>
        <w:t>
      4. Соттың бітімгершілік келісімді бекітуден бас тарту туралы ұйғарым шығаруы жаңа бітімгершілік келісімді жасасуға кедергі болмайды.</w:t>
      </w:r>
    </w:p>
    <w:bookmarkEnd w:id="604"/>
    <w:bookmarkStart w:name="z706" w:id="605"/>
    <w:p>
      <w:pPr>
        <w:spacing w:after="0"/>
        <w:ind w:left="0"/>
        <w:jc w:val="left"/>
      </w:pPr>
      <w:r>
        <w:rPr>
          <w:rFonts w:ascii="Times New Roman"/>
          <w:b/>
          <w:i w:val="false"/>
          <w:color w:val="000000"/>
        </w:rPr>
        <w:t xml:space="preserve"> 112-7-бап. Бітімгершілік келісімді бұзу және оның салдарлары</w:t>
      </w:r>
    </w:p>
    <w:bookmarkEnd w:id="605"/>
    <w:bookmarkStart w:name="z707" w:id="606"/>
    <w:p>
      <w:pPr>
        <w:spacing w:after="0"/>
        <w:ind w:left="0"/>
        <w:jc w:val="both"/>
      </w:pPr>
      <w:r>
        <w:rPr>
          <w:rFonts w:ascii="Times New Roman"/>
          <w:b w:val="false"/>
          <w:i w:val="false"/>
          <w:color w:val="000000"/>
          <w:sz w:val="28"/>
        </w:rPr>
        <w:t>
      1. Жекелеген кредиторлар мен борышкер арасындағы сот бекіткен бітімгершілік келісімді бұзуға жол берілмейді.</w:t>
      </w:r>
    </w:p>
    <w:bookmarkEnd w:id="606"/>
    <w:bookmarkStart w:name="z708" w:id="607"/>
    <w:p>
      <w:pPr>
        <w:spacing w:after="0"/>
        <w:ind w:left="0"/>
        <w:jc w:val="both"/>
      </w:pPr>
      <w:r>
        <w:rPr>
          <w:rFonts w:ascii="Times New Roman"/>
          <w:b w:val="false"/>
          <w:i w:val="false"/>
          <w:color w:val="000000"/>
          <w:sz w:val="28"/>
        </w:rPr>
        <w:t>
      2. Өтініш берілген күні кредиторлар талаптарының тізіліміне кірген талаптардың жалпы сомасынан жиырма бес пайыздан кем емес талаптарды иеленетін кредитордың (кредиторлардың) өтініші бойынша, сондай-ақ осындай кредиторларға қатысты борышкер және (немесе) үшінші тұлғалар бітімгершілік келісім шарттарын орындамаған жағдайда бітімгершілік келісім барлық кредиторларға қатысты сот шешімі бойынша бұзылуы мүмкін.</w:t>
      </w:r>
    </w:p>
    <w:bookmarkEnd w:id="607"/>
    <w:p>
      <w:pPr>
        <w:spacing w:after="0"/>
        <w:ind w:left="0"/>
        <w:jc w:val="both"/>
      </w:pPr>
      <w:r>
        <w:rPr>
          <w:rFonts w:ascii="Times New Roman"/>
          <w:b w:val="false"/>
          <w:i w:val="false"/>
          <w:color w:val="000000"/>
          <w:sz w:val="28"/>
        </w:rPr>
        <w:t>
      Осы тармақтың бірінші бөлігінде аталған кредитордың (кредиторлардың) өтінішіне мұндай кредитор (кредиторлар) мен әкімші қызметін жүзеге асыру құқығы бар тұлға арасында жасалған уақытша басқарушының өкілеттігін жүзеге асыру туралы келісімнің көшірмесі қоса беріледі.</w:t>
      </w:r>
    </w:p>
    <w:bookmarkStart w:name="z709" w:id="608"/>
    <w:p>
      <w:pPr>
        <w:spacing w:after="0"/>
        <w:ind w:left="0"/>
        <w:jc w:val="both"/>
      </w:pPr>
      <w:r>
        <w:rPr>
          <w:rFonts w:ascii="Times New Roman"/>
          <w:b w:val="false"/>
          <w:i w:val="false"/>
          <w:color w:val="000000"/>
          <w:sz w:val="28"/>
        </w:rPr>
        <w:t>
      3. Бітімгершілік келісімді бұзу туралы өтінішті оны бекіткен сот қарайды.</w:t>
      </w:r>
    </w:p>
    <w:bookmarkEnd w:id="608"/>
    <w:bookmarkStart w:name="z710" w:id="609"/>
    <w:p>
      <w:pPr>
        <w:spacing w:after="0"/>
        <w:ind w:left="0"/>
        <w:jc w:val="both"/>
      </w:pPr>
      <w:r>
        <w:rPr>
          <w:rFonts w:ascii="Times New Roman"/>
          <w:b w:val="false"/>
          <w:i w:val="false"/>
          <w:color w:val="000000"/>
          <w:sz w:val="28"/>
        </w:rPr>
        <w:t>
      4. Бітімгершілік келісімді бұзу туралы өтініш бойынша істі сот Қазақстан Республикасының азаматтық процестік заңнамасында көзделген жалпы қағидалар бойынша қарайды.</w:t>
      </w:r>
    </w:p>
    <w:bookmarkEnd w:id="6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112-7-бапқа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11" w:id="610"/>
    <w:p>
      <w:pPr>
        <w:spacing w:after="0"/>
        <w:ind w:left="0"/>
        <w:jc w:val="left"/>
      </w:pPr>
      <w:r>
        <w:rPr>
          <w:rFonts w:ascii="Times New Roman"/>
          <w:b/>
          <w:i w:val="false"/>
          <w:color w:val="000000"/>
        </w:rPr>
        <w:t xml:space="preserve"> 112-8-бап. Бітімгершілік келісімді бекіту туралы сот ұйғарымының күші жойылғаннан немесе бітімгершілік келісім бұзылғаннан кейін банкроттық рәсімін қолдану</w:t>
      </w:r>
    </w:p>
    <w:bookmarkEnd w:id="610"/>
    <w:bookmarkStart w:name="z712" w:id="611"/>
    <w:p>
      <w:pPr>
        <w:spacing w:after="0"/>
        <w:ind w:left="0"/>
        <w:jc w:val="both"/>
      </w:pPr>
      <w:r>
        <w:rPr>
          <w:rFonts w:ascii="Times New Roman"/>
          <w:b w:val="false"/>
          <w:i w:val="false"/>
          <w:color w:val="000000"/>
          <w:sz w:val="28"/>
        </w:rPr>
        <w:t xml:space="preserve">
      1. Соттың бітімгершілік келісімді бекіту туралы ұйғарымы негізінде тоқтатылған банкроттық рәсімі: </w:t>
      </w:r>
    </w:p>
    <w:bookmarkEnd w:id="611"/>
    <w:bookmarkStart w:name="z713" w:id="612"/>
    <w:p>
      <w:pPr>
        <w:spacing w:after="0"/>
        <w:ind w:left="0"/>
        <w:jc w:val="both"/>
      </w:pPr>
      <w:r>
        <w:rPr>
          <w:rFonts w:ascii="Times New Roman"/>
          <w:b w:val="false"/>
          <w:i w:val="false"/>
          <w:color w:val="000000"/>
          <w:sz w:val="28"/>
        </w:rPr>
        <w:t>
      1) соттың бітімгершілік келісімді бекіту туралы ұйғарымының күші жойылған;</w:t>
      </w:r>
    </w:p>
    <w:bookmarkEnd w:id="612"/>
    <w:bookmarkStart w:name="z714" w:id="613"/>
    <w:p>
      <w:pPr>
        <w:spacing w:after="0"/>
        <w:ind w:left="0"/>
        <w:jc w:val="both"/>
      </w:pPr>
      <w:r>
        <w:rPr>
          <w:rFonts w:ascii="Times New Roman"/>
          <w:b w:val="false"/>
          <w:i w:val="false"/>
          <w:color w:val="000000"/>
          <w:sz w:val="28"/>
        </w:rPr>
        <w:t xml:space="preserve">
      2) сот бітімгершілік келісімді бұзу туралы шешім шығарған жағдайларда қозғауға жатады. </w:t>
      </w:r>
    </w:p>
    <w:bookmarkEnd w:id="613"/>
    <w:bookmarkStart w:name="z715" w:id="614"/>
    <w:p>
      <w:pPr>
        <w:spacing w:after="0"/>
        <w:ind w:left="0"/>
        <w:jc w:val="both"/>
      </w:pPr>
      <w:r>
        <w:rPr>
          <w:rFonts w:ascii="Times New Roman"/>
          <w:b w:val="false"/>
          <w:i w:val="false"/>
          <w:color w:val="000000"/>
          <w:sz w:val="28"/>
        </w:rPr>
        <w:t>
      2. Соттың бітімгершілік келісімді бекіту туралы немесе бітімгершілік келісімді бұзу туралы ұйғарымының күшін жою туралы шешім қабылдаған сот сот актісінде банкроттық рәсімін қозғау туралы көрсетуге міндетті.</w:t>
      </w:r>
    </w:p>
    <w:bookmarkEnd w:id="614"/>
    <w:bookmarkStart w:name="z716" w:id="615"/>
    <w:p>
      <w:pPr>
        <w:spacing w:after="0"/>
        <w:ind w:left="0"/>
        <w:jc w:val="both"/>
      </w:pPr>
      <w:r>
        <w:rPr>
          <w:rFonts w:ascii="Times New Roman"/>
          <w:b w:val="false"/>
          <w:i w:val="false"/>
          <w:color w:val="000000"/>
          <w:sz w:val="28"/>
        </w:rPr>
        <w:t>
      3. Банкроттық рәсімі осы Заңның 6-тарауында көзделген тәртіппен жүзеге асырылады.</w:t>
      </w:r>
    </w:p>
    <w:bookmarkEnd w:id="615"/>
    <w:bookmarkStart w:name="z717" w:id="616"/>
    <w:p>
      <w:pPr>
        <w:spacing w:after="0"/>
        <w:ind w:left="0"/>
        <w:jc w:val="both"/>
      </w:pPr>
      <w:r>
        <w:rPr>
          <w:rFonts w:ascii="Times New Roman"/>
          <w:b w:val="false"/>
          <w:i w:val="false"/>
          <w:color w:val="000000"/>
          <w:sz w:val="28"/>
        </w:rPr>
        <w:t>
      4. Уақытша басқарушы банкроттық рәсімін қозғау туралы сот актісі шығарылған күннен бастап жиырма жұмыс күнінен кешіктірілмейтін мерзімде кредиторлардың алғашқы жиналысын өткізуге міндетті.</w:t>
      </w:r>
    </w:p>
    <w:bookmarkEnd w:id="6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112-8-бапқа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21" w:id="617"/>
    <w:p>
      <w:pPr>
        <w:spacing w:after="0"/>
        <w:ind w:left="0"/>
        <w:jc w:val="left"/>
      </w:pPr>
      <w:r>
        <w:rPr>
          <w:rFonts w:ascii="Times New Roman"/>
          <w:b/>
          <w:i w:val="false"/>
          <w:color w:val="000000"/>
        </w:rPr>
        <w:t xml:space="preserve"> 112-9-бап. Бітімгершілік келісімді бекіту туралы сот ұйғарымының күшін жоюдың немесе бітімгершілік келісімді бұзудың салдарлары</w:t>
      </w:r>
    </w:p>
    <w:bookmarkEnd w:id="617"/>
    <w:bookmarkStart w:name="z718" w:id="618"/>
    <w:p>
      <w:pPr>
        <w:spacing w:after="0"/>
        <w:ind w:left="0"/>
        <w:jc w:val="both"/>
      </w:pPr>
      <w:r>
        <w:rPr>
          <w:rFonts w:ascii="Times New Roman"/>
          <w:b w:val="false"/>
          <w:i w:val="false"/>
          <w:color w:val="000000"/>
          <w:sz w:val="28"/>
        </w:rPr>
        <w:t>
      1. Бітімгершілік келісімді бекіту туралы сот ұйғарымының күшін жою немесе бітімгершілік келісімді бұзу бірінші кезектегі кредиторлардың берешекті өтеу есебінен өздерінің алғанын банкротқа қайтару міндетіне әкеп соқпайды.</w:t>
      </w:r>
    </w:p>
    <w:bookmarkEnd w:id="618"/>
    <w:bookmarkStart w:name="z719" w:id="619"/>
    <w:p>
      <w:pPr>
        <w:spacing w:after="0"/>
        <w:ind w:left="0"/>
        <w:jc w:val="both"/>
      </w:pPr>
      <w:r>
        <w:rPr>
          <w:rFonts w:ascii="Times New Roman"/>
          <w:b w:val="false"/>
          <w:i w:val="false"/>
          <w:color w:val="000000"/>
          <w:sz w:val="28"/>
        </w:rPr>
        <w:t>
      2. Бітімгершілік келісім шарттарында есеп айырысу жүргізілген кредиторлардың талаптары өтелген болып есептеледі.</w:t>
      </w:r>
    </w:p>
    <w:bookmarkEnd w:id="619"/>
    <w:bookmarkStart w:name="z720" w:id="620"/>
    <w:p>
      <w:pPr>
        <w:spacing w:after="0"/>
        <w:ind w:left="0"/>
        <w:jc w:val="both"/>
      </w:pPr>
      <w:r>
        <w:rPr>
          <w:rFonts w:ascii="Times New Roman"/>
          <w:b w:val="false"/>
          <w:i w:val="false"/>
          <w:color w:val="000000"/>
          <w:sz w:val="28"/>
        </w:rPr>
        <w:t>
      3. Бітімгершілік келісімді бекіту туралы сот ұйғарымының күші жойылған немесе бітімгершілік келісім бұзылған және банкроттық туралы іс бойынша іс жүргізу қозғалған жағдайда өздеріне қатысты бітімгершілік келісім жасалған кредиторлар талаптарының көлемі бітімгершілік келісімде белгіленген шарттар ескеріле отырып айқындалады.</w:t>
      </w:r>
    </w:p>
    <w:bookmarkEnd w:id="620"/>
    <w:bookmarkStart w:name="z483" w:id="621"/>
    <w:p>
      <w:pPr>
        <w:spacing w:after="0"/>
        <w:ind w:left="0"/>
        <w:jc w:val="left"/>
      </w:pPr>
      <w:r>
        <w:rPr>
          <w:rFonts w:ascii="Times New Roman"/>
          <w:b/>
          <w:i w:val="false"/>
          <w:color w:val="000000"/>
        </w:rPr>
        <w:t xml:space="preserve"> 7-тарау. БАНКРОТТЫҚ РӘСІМІН ҚОЗҒАМАЙ БОРЫШКЕРДІ ТАРАТУДЫҢ ЕРЕКШЕЛІКТЕРІ</w:t>
      </w:r>
    </w:p>
    <w:bookmarkEnd w:id="621"/>
    <w:p>
      <w:pPr>
        <w:spacing w:after="0"/>
        <w:ind w:left="0"/>
        <w:jc w:val="both"/>
      </w:pPr>
      <w:r>
        <w:rPr>
          <w:rFonts w:ascii="Times New Roman"/>
          <w:b w:val="false"/>
          <w:i w:val="false"/>
          <w:color w:val="ff0000"/>
          <w:sz w:val="28"/>
        </w:rPr>
        <w:t xml:space="preserve">
      Ескерту. 7-тарау жаңа редакцияда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84" w:id="622"/>
    <w:p>
      <w:pPr>
        <w:spacing w:after="0"/>
        <w:ind w:left="0"/>
        <w:jc w:val="left"/>
      </w:pPr>
      <w:r>
        <w:rPr>
          <w:rFonts w:ascii="Times New Roman"/>
          <w:b/>
          <w:i w:val="false"/>
          <w:color w:val="000000"/>
        </w:rPr>
        <w:t xml:space="preserve"> 113-бап. Банкроттық рәсімін қозғамай борышкерді тарату</w:t>
      </w:r>
    </w:p>
    <w:bookmarkEnd w:id="622"/>
    <w:bookmarkStart w:name="z485" w:id="623"/>
    <w:p>
      <w:pPr>
        <w:spacing w:after="0"/>
        <w:ind w:left="0"/>
        <w:jc w:val="both"/>
      </w:pPr>
      <w:r>
        <w:rPr>
          <w:rFonts w:ascii="Times New Roman"/>
          <w:b w:val="false"/>
          <w:i w:val="false"/>
          <w:color w:val="000000"/>
          <w:sz w:val="28"/>
        </w:rPr>
        <w:t>
      Банкроттық рәсімін қозғамай борышкерді тарату:</w:t>
      </w:r>
    </w:p>
    <w:bookmarkEnd w:id="623"/>
    <w:p>
      <w:pPr>
        <w:spacing w:after="0"/>
        <w:ind w:left="0"/>
        <w:jc w:val="both"/>
      </w:pPr>
      <w:r>
        <w:rPr>
          <w:rFonts w:ascii="Times New Roman"/>
          <w:b w:val="false"/>
          <w:i w:val="false"/>
          <w:color w:val="000000"/>
          <w:sz w:val="28"/>
        </w:rPr>
        <w:t>
      1) борышкер жоқ борышкер болып табылған;</w:t>
      </w:r>
    </w:p>
    <w:p>
      <w:pPr>
        <w:spacing w:after="0"/>
        <w:ind w:left="0"/>
        <w:jc w:val="both"/>
      </w:pPr>
      <w:r>
        <w:rPr>
          <w:rFonts w:ascii="Times New Roman"/>
          <w:b w:val="false"/>
          <w:i w:val="false"/>
          <w:color w:val="000000"/>
          <w:sz w:val="28"/>
        </w:rPr>
        <w:t xml:space="preserve">
      2) борышкерге қатысты осы Заңның </w:t>
      </w:r>
      <w:r>
        <w:rPr>
          <w:rFonts w:ascii="Times New Roman"/>
          <w:b w:val="false"/>
          <w:i w:val="false"/>
          <w:color w:val="000000"/>
          <w:sz w:val="28"/>
        </w:rPr>
        <w:t>114-бабының</w:t>
      </w:r>
      <w:r>
        <w:rPr>
          <w:rFonts w:ascii="Times New Roman"/>
          <w:b w:val="false"/>
          <w:i w:val="false"/>
          <w:color w:val="000000"/>
          <w:sz w:val="28"/>
        </w:rPr>
        <w:t xml:space="preserve"> 3-тармағында көзделген мән-жайлардың жиынтығы болған жағдайларда, жүзеге асырылады.</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487" w:id="624"/>
    <w:p>
      <w:pPr>
        <w:spacing w:after="0"/>
        <w:ind w:left="0"/>
        <w:jc w:val="left"/>
      </w:pPr>
      <w:r>
        <w:rPr>
          <w:rFonts w:ascii="Times New Roman"/>
          <w:b/>
          <w:i w:val="false"/>
          <w:color w:val="000000"/>
        </w:rPr>
        <w:t xml:space="preserve"> 114-бап. Сотқа банкроттық рәсімін қозғамай борышкерді тарату туралы өтінішпен жүгіну негіздері</w:t>
      </w:r>
    </w:p>
    <w:bookmarkEnd w:id="624"/>
    <w:bookmarkStart w:name="z488" w:id="625"/>
    <w:p>
      <w:pPr>
        <w:spacing w:after="0"/>
        <w:ind w:left="0"/>
        <w:jc w:val="both"/>
      </w:pPr>
      <w:r>
        <w:rPr>
          <w:rFonts w:ascii="Times New Roman"/>
          <w:b w:val="false"/>
          <w:i w:val="false"/>
          <w:color w:val="000000"/>
          <w:sz w:val="28"/>
        </w:rPr>
        <w:t>
      1. Сотқа банкроттық рәсімін қозғамай борышкерді тарату туралы өтінішпен:</w:t>
      </w:r>
    </w:p>
    <w:bookmarkEnd w:id="625"/>
    <w:p>
      <w:pPr>
        <w:spacing w:after="0"/>
        <w:ind w:left="0"/>
        <w:jc w:val="both"/>
      </w:pPr>
      <w:r>
        <w:rPr>
          <w:rFonts w:ascii="Times New Roman"/>
          <w:b w:val="false"/>
          <w:i w:val="false"/>
          <w:color w:val="000000"/>
          <w:sz w:val="28"/>
        </w:rPr>
        <w:t xml:space="preserve">
      1) салықтар және кедендік төлемдер бойынша кредитор – осы Заңның </w:t>
      </w:r>
      <w:r>
        <w:rPr>
          <w:rFonts w:ascii="Times New Roman"/>
          <w:b w:val="false"/>
          <w:i w:val="false"/>
          <w:color w:val="000000"/>
          <w:sz w:val="28"/>
        </w:rPr>
        <w:t>113-бабының</w:t>
      </w:r>
      <w:r>
        <w:rPr>
          <w:rFonts w:ascii="Times New Roman"/>
          <w:b w:val="false"/>
          <w:i w:val="false"/>
          <w:color w:val="000000"/>
          <w:sz w:val="28"/>
        </w:rPr>
        <w:t xml:space="preserve"> 1) тармақшасында көзделген жағдайда;</w:t>
      </w:r>
    </w:p>
    <w:p>
      <w:pPr>
        <w:spacing w:after="0"/>
        <w:ind w:left="0"/>
        <w:jc w:val="both"/>
      </w:pPr>
      <w:r>
        <w:rPr>
          <w:rFonts w:ascii="Times New Roman"/>
          <w:b w:val="false"/>
          <w:i w:val="false"/>
          <w:color w:val="000000"/>
          <w:sz w:val="28"/>
        </w:rPr>
        <w:t>
      2) борышкер – егер өзіне қатысты осы баптың 3-тармағында көзделген мән-жайлардың жиынтығы болған жағдайда жүгінеді.</w:t>
      </w:r>
    </w:p>
    <w:bookmarkStart w:name="z1232" w:id="626"/>
    <w:p>
      <w:pPr>
        <w:spacing w:after="0"/>
        <w:ind w:left="0"/>
        <w:jc w:val="both"/>
      </w:pPr>
      <w:r>
        <w:rPr>
          <w:rFonts w:ascii="Times New Roman"/>
          <w:b w:val="false"/>
          <w:i w:val="false"/>
          <w:color w:val="000000"/>
          <w:sz w:val="28"/>
        </w:rPr>
        <w:t>
      2. Салықтар және кедендік төлемдер бойынша кредитордың сотқа банкроттық рәсімін қозғамай борышкерді тарату туралы өтінішпен жүгінуі үшін мынадай мән-жайлардың жиынтығы негіз болып табылады:</w:t>
      </w:r>
    </w:p>
    <w:bookmarkEnd w:id="626"/>
    <w:p>
      <w:pPr>
        <w:spacing w:after="0"/>
        <w:ind w:left="0"/>
        <w:jc w:val="both"/>
      </w:pPr>
      <w:r>
        <w:rPr>
          <w:rFonts w:ascii="Times New Roman"/>
          <w:b w:val="false"/>
          <w:i w:val="false"/>
          <w:color w:val="000000"/>
          <w:sz w:val="28"/>
        </w:rPr>
        <w:t>
      1) борышкердің, сондай-ақ оның құрылтайшылары (қатысушылары) мен лауазымды адамдарының орналасқан жерін қатарынан алты ай бойы анықтаудың мүмкін болмауы, бұл жөнінде уәкілетті орган айқындаған нысан бойынша және тәртіппен құжат жасалады;</w:t>
      </w:r>
    </w:p>
    <w:p>
      <w:pPr>
        <w:spacing w:after="0"/>
        <w:ind w:left="0"/>
        <w:jc w:val="both"/>
      </w:pPr>
      <w:r>
        <w:rPr>
          <w:rFonts w:ascii="Times New Roman"/>
          <w:b w:val="false"/>
          <w:i w:val="false"/>
          <w:color w:val="000000"/>
          <w:sz w:val="28"/>
        </w:rPr>
        <w:t>
      2) өтініш берілгенге дейін үш жыл бойы борышкердің меншік құқығында мүлкінің, сондай-ақ дебиторлық берешегінің болмауы;</w:t>
      </w:r>
    </w:p>
    <w:p>
      <w:pPr>
        <w:spacing w:after="0"/>
        <w:ind w:left="0"/>
        <w:jc w:val="both"/>
      </w:pPr>
      <w:r>
        <w:rPr>
          <w:rFonts w:ascii="Times New Roman"/>
          <w:b w:val="false"/>
          <w:i w:val="false"/>
          <w:color w:val="000000"/>
          <w:sz w:val="28"/>
        </w:rPr>
        <w:t>
      3) өтініш берілгенге дейін үш жыл бойы борышкердің жасалған жағдайда осы Заңда және Қазақстан Республикасының өзге де заңдарында көзделген негіздер бойынша жарамсыз деп танылуы мүмкін мәмілелер жасамауы.</w:t>
      </w:r>
    </w:p>
    <w:bookmarkStart w:name="z1233" w:id="627"/>
    <w:p>
      <w:pPr>
        <w:spacing w:after="0"/>
        <w:ind w:left="0"/>
        <w:jc w:val="both"/>
      </w:pPr>
      <w:r>
        <w:rPr>
          <w:rFonts w:ascii="Times New Roman"/>
          <w:b w:val="false"/>
          <w:i w:val="false"/>
          <w:color w:val="000000"/>
          <w:sz w:val="28"/>
        </w:rPr>
        <w:t>
      3. Борышкердің сотқа банкроттық рәсімін қозғамай өзін тарату туралы өтінішпен жүгінуі үшін мынадай мән-жайлардың жиынтығы негіз болып табылады:</w:t>
      </w:r>
    </w:p>
    <w:bookmarkEnd w:id="627"/>
    <w:p>
      <w:pPr>
        <w:spacing w:after="0"/>
        <w:ind w:left="0"/>
        <w:jc w:val="both"/>
      </w:pPr>
      <w:r>
        <w:rPr>
          <w:rFonts w:ascii="Times New Roman"/>
          <w:b w:val="false"/>
          <w:i w:val="false"/>
          <w:color w:val="000000"/>
          <w:sz w:val="28"/>
        </w:rPr>
        <w:t>
      1) борышкердің кредиторлар алдында республикалық бюджет туралы заңда тиісті қаржы жылына белгіленген айлық есептік көрсеткіштің екі мың бес жүз еселенген мөлшерінен аспайтын берешегінің болуы;</w:t>
      </w:r>
    </w:p>
    <w:p>
      <w:pPr>
        <w:spacing w:after="0"/>
        <w:ind w:left="0"/>
        <w:jc w:val="both"/>
      </w:pPr>
      <w:r>
        <w:rPr>
          <w:rFonts w:ascii="Times New Roman"/>
          <w:b w:val="false"/>
          <w:i w:val="false"/>
          <w:color w:val="000000"/>
          <w:sz w:val="28"/>
        </w:rPr>
        <w:t>
      2) өтініш берілгенге дейін үш жыл бойы борышкердің меншік құқығында мүлкінің, сондай-ақ дебиторлық берешегінің болмауы;</w:t>
      </w:r>
    </w:p>
    <w:p>
      <w:pPr>
        <w:spacing w:after="0"/>
        <w:ind w:left="0"/>
        <w:jc w:val="both"/>
      </w:pPr>
      <w:r>
        <w:rPr>
          <w:rFonts w:ascii="Times New Roman"/>
          <w:b w:val="false"/>
          <w:i w:val="false"/>
          <w:color w:val="000000"/>
          <w:sz w:val="28"/>
        </w:rPr>
        <w:t>
      3) өтініш берілгенге дейін үш жыл бойы борышкердің жасалған жағдайда осы Заңда және Қазақстан Республикасының өзге де заңдарында көзделген негіздер бойынша жарамсыз деп танылуы мүмкін мәмілелер жасамауы;</w:t>
      </w:r>
    </w:p>
    <w:p>
      <w:pPr>
        <w:spacing w:after="0"/>
        <w:ind w:left="0"/>
        <w:jc w:val="both"/>
      </w:pPr>
      <w:r>
        <w:rPr>
          <w:rFonts w:ascii="Times New Roman"/>
          <w:b w:val="false"/>
          <w:i w:val="false"/>
          <w:color w:val="000000"/>
          <w:sz w:val="28"/>
        </w:rPr>
        <w:t>
      4) өтініш берілгенге дейін үш жыл бойы борышкердің банктік шоттар мен касса бойынша төлемдерді және (немесе) ақша аударымдарын жүзеге асырмауы;</w:t>
      </w:r>
    </w:p>
    <w:p>
      <w:pPr>
        <w:spacing w:after="0"/>
        <w:ind w:left="0"/>
        <w:jc w:val="both"/>
      </w:pPr>
      <w:r>
        <w:rPr>
          <w:rFonts w:ascii="Times New Roman"/>
          <w:b w:val="false"/>
          <w:i w:val="false"/>
          <w:color w:val="000000"/>
          <w:sz w:val="28"/>
        </w:rPr>
        <w:t>
      5) өтініш берілгенге дейін үш жыл бойы борышкердің Қазақстан Республикасының салық және кеден заңнамасында белгіленген салықтық және кедендік тексерулер мен өзге де бақылау нысандарының тізімдеріне енгізілмеуі;</w:t>
      </w:r>
    </w:p>
    <w:p>
      <w:pPr>
        <w:spacing w:after="0"/>
        <w:ind w:left="0"/>
        <w:jc w:val="both"/>
      </w:pPr>
      <w:r>
        <w:rPr>
          <w:rFonts w:ascii="Times New Roman"/>
          <w:b w:val="false"/>
          <w:i w:val="false"/>
          <w:color w:val="000000"/>
          <w:sz w:val="28"/>
        </w:rPr>
        <w:t>
      6) өтініш берілген күнге қылмыстық қудалау органдарының борышкер қызметіне байланысты қылмыстық құқық бұзушылық жасағаны үшін заңды тұлғаның құрылтайшысына (қатысушысына) немесе оның лауазымды адамына, сол сияқты дара кәсіпкерге қатысты сотқа дейінгі тергеп-тексеруді жүргізбеуі.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490" w:id="628"/>
    <w:p>
      <w:pPr>
        <w:spacing w:after="0"/>
        <w:ind w:left="0"/>
        <w:jc w:val="left"/>
      </w:pPr>
      <w:r>
        <w:rPr>
          <w:rFonts w:ascii="Times New Roman"/>
          <w:b/>
          <w:i w:val="false"/>
          <w:color w:val="000000"/>
        </w:rPr>
        <w:t xml:space="preserve"> 115-бап. Банкроттық рәсімін қозғамай борышкерді тарату туралы өтінішке қоса берілетін құжаттар</w:t>
      </w:r>
    </w:p>
    <w:bookmarkEnd w:id="628"/>
    <w:bookmarkStart w:name="z1234" w:id="629"/>
    <w:p>
      <w:pPr>
        <w:spacing w:after="0"/>
        <w:ind w:left="0"/>
        <w:jc w:val="both"/>
      </w:pPr>
      <w:r>
        <w:rPr>
          <w:rFonts w:ascii="Times New Roman"/>
          <w:b w:val="false"/>
          <w:i w:val="false"/>
          <w:color w:val="000000"/>
          <w:sz w:val="28"/>
        </w:rPr>
        <w:t>
      1. Салықтар және кедендік төлемдер бойынша кредитордың банкроттық рәсімін қозғамай борышкерді тарату туралы өтінішіне:</w:t>
      </w:r>
    </w:p>
    <w:bookmarkEnd w:id="629"/>
    <w:p>
      <w:pPr>
        <w:spacing w:after="0"/>
        <w:ind w:left="0"/>
        <w:jc w:val="both"/>
      </w:pPr>
      <w:r>
        <w:rPr>
          <w:rFonts w:ascii="Times New Roman"/>
          <w:b w:val="false"/>
          <w:i w:val="false"/>
          <w:color w:val="000000"/>
          <w:sz w:val="28"/>
        </w:rPr>
        <w:t>
      1) борышкердiң салықтар және кедендік төлемдер бойынша кредитор алдындағы мiндеттемелерiн, сондай-ақ осы мiндеттемелер бойынша берешегінiң бар екенін және сомасын;</w:t>
      </w:r>
    </w:p>
    <w:p>
      <w:pPr>
        <w:spacing w:after="0"/>
        <w:ind w:left="0"/>
        <w:jc w:val="both"/>
      </w:pPr>
      <w:r>
        <w:rPr>
          <w:rFonts w:ascii="Times New Roman"/>
          <w:b w:val="false"/>
          <w:i w:val="false"/>
          <w:color w:val="000000"/>
          <w:sz w:val="28"/>
        </w:rPr>
        <w:t>
      2) борышкердің жоқ борышкер болып табылатынын растайтын құжаттар қоса беріледі.</w:t>
      </w:r>
    </w:p>
    <w:bookmarkStart w:name="z1235" w:id="630"/>
    <w:p>
      <w:pPr>
        <w:spacing w:after="0"/>
        <w:ind w:left="0"/>
        <w:jc w:val="both"/>
      </w:pPr>
      <w:r>
        <w:rPr>
          <w:rFonts w:ascii="Times New Roman"/>
          <w:b w:val="false"/>
          <w:i w:val="false"/>
          <w:color w:val="000000"/>
          <w:sz w:val="28"/>
        </w:rPr>
        <w:t xml:space="preserve">
      2. Борышкердің банкроттық рәсімін қозғамай өзін тарату туралы өтінішіне осы Заңның </w:t>
      </w:r>
      <w:r>
        <w:rPr>
          <w:rFonts w:ascii="Times New Roman"/>
          <w:b w:val="false"/>
          <w:i w:val="false"/>
          <w:color w:val="000000"/>
          <w:sz w:val="28"/>
        </w:rPr>
        <w:t>114-бабының</w:t>
      </w:r>
      <w:r>
        <w:rPr>
          <w:rFonts w:ascii="Times New Roman"/>
          <w:b w:val="false"/>
          <w:i w:val="false"/>
          <w:color w:val="000000"/>
          <w:sz w:val="28"/>
        </w:rPr>
        <w:t xml:space="preserve"> 3-тармағында көзделген мән-жайлардың бар екенін растайтын құжаттар, сондай-ақ борышкер – дара кәсіпкердің, борышкер – заңды тұлға мүлкі меншік иесінің (ол уәкілеттік берген органның) немесе құрылтайшыларының (қатысушыларының) борышкердің банкроттық рәсімін қозғамай тарату туралы өтінішпен сотқа жүгінуі туралы шешімі қоса беріледі.</w:t>
      </w:r>
    </w:p>
    <w:bookmarkEnd w:id="630"/>
    <w:bookmarkStart w:name="z491" w:id="631"/>
    <w:p>
      <w:pPr>
        <w:spacing w:after="0"/>
        <w:ind w:left="0"/>
        <w:jc w:val="left"/>
      </w:pPr>
      <w:r>
        <w:rPr>
          <w:rFonts w:ascii="Times New Roman"/>
          <w:b/>
          <w:i w:val="false"/>
          <w:color w:val="000000"/>
        </w:rPr>
        <w:t xml:space="preserve"> 116-бап. Банкроттық рәсімін қозғамай борышкерді тарату туралы іс бойынша іс жүргізуді қозғау</w:t>
      </w:r>
    </w:p>
    <w:bookmarkEnd w:id="631"/>
    <w:bookmarkStart w:name="z492" w:id="632"/>
    <w:p>
      <w:pPr>
        <w:spacing w:after="0"/>
        <w:ind w:left="0"/>
        <w:jc w:val="both"/>
      </w:pPr>
      <w:r>
        <w:rPr>
          <w:rFonts w:ascii="Times New Roman"/>
          <w:b w:val="false"/>
          <w:i w:val="false"/>
          <w:color w:val="000000"/>
          <w:sz w:val="28"/>
        </w:rPr>
        <w:t>
      Сот осы Заңда белгіленген талаптарға сәйкес келетiн, банкроттық рәсімін қозғамай борышкерді тарату туралы өтiнiш келiп түскен күннен бастап бес жұмыс күнiнен кешiктiрмей iс қозғау туралы ұйғарым шығарады.</w:t>
      </w:r>
    </w:p>
    <w:bookmarkEnd w:id="632"/>
    <w:p>
      <w:pPr>
        <w:spacing w:after="0"/>
        <w:ind w:left="0"/>
        <w:jc w:val="both"/>
      </w:pPr>
      <w:r>
        <w:rPr>
          <w:rFonts w:ascii="Times New Roman"/>
          <w:b w:val="false"/>
          <w:i w:val="false"/>
          <w:color w:val="000000"/>
          <w:sz w:val="28"/>
        </w:rPr>
        <w:t>
      Соттың іс қозғау туралы ұйғарымының көшiрмелерiн сот борышкерге, өтiнiш берушiге, уәкiлеттi органға, жеке сот орындаушыларының өңiрлiк палатасына, сондай-ақ, егер борышкер заңды тұлға болып табылса, борышкердiң орналасқан жерi бойынша аумақтық әділет органына жiбередi.</w:t>
      </w:r>
    </w:p>
    <w:bookmarkStart w:name="z494" w:id="633"/>
    <w:p>
      <w:pPr>
        <w:spacing w:after="0"/>
        <w:ind w:left="0"/>
        <w:jc w:val="left"/>
      </w:pPr>
      <w:r>
        <w:rPr>
          <w:rFonts w:ascii="Times New Roman"/>
          <w:b/>
          <w:i w:val="false"/>
          <w:color w:val="000000"/>
        </w:rPr>
        <w:t xml:space="preserve"> 117-бап. Банкроттық рәсімін қозғамай борышкерді тарату туралы iс бойынша iс жүргізуді қозғаудың салдары</w:t>
      </w:r>
    </w:p>
    <w:bookmarkEnd w:id="633"/>
    <w:bookmarkStart w:name="z495" w:id="634"/>
    <w:p>
      <w:pPr>
        <w:spacing w:after="0"/>
        <w:ind w:left="0"/>
        <w:jc w:val="both"/>
      </w:pPr>
      <w:r>
        <w:rPr>
          <w:rFonts w:ascii="Times New Roman"/>
          <w:b w:val="false"/>
          <w:i w:val="false"/>
          <w:color w:val="000000"/>
          <w:sz w:val="28"/>
        </w:rPr>
        <w:t xml:space="preserve">
      Сот банкроттық рәсімін қозғамай борышкерді тарату туралы iсті қозғаған кезден бастап осы Заңның </w:t>
      </w:r>
      <w:r>
        <w:rPr>
          <w:rFonts w:ascii="Times New Roman"/>
          <w:b w:val="false"/>
          <w:i w:val="false"/>
          <w:color w:val="000000"/>
          <w:sz w:val="28"/>
        </w:rPr>
        <w:t>87-бабы</w:t>
      </w:r>
      <w:r>
        <w:rPr>
          <w:rFonts w:ascii="Times New Roman"/>
          <w:b w:val="false"/>
          <w:i w:val="false"/>
          <w:color w:val="000000"/>
          <w:sz w:val="28"/>
        </w:rPr>
        <w:t xml:space="preserve"> 1-тармағының 2), 3) және 5) тармақшаларында көзделген салдар басталады.</w:t>
      </w:r>
    </w:p>
    <w:bookmarkEnd w:id="634"/>
    <w:bookmarkStart w:name="z497" w:id="635"/>
    <w:p>
      <w:pPr>
        <w:spacing w:after="0"/>
        <w:ind w:left="0"/>
        <w:jc w:val="left"/>
      </w:pPr>
      <w:r>
        <w:rPr>
          <w:rFonts w:ascii="Times New Roman"/>
          <w:b/>
          <w:i w:val="false"/>
          <w:color w:val="000000"/>
        </w:rPr>
        <w:t xml:space="preserve"> 118-бап. Соттың банкроттық рәсімін қозғамай борышкерді тарату туралы істі қарауы</w:t>
      </w:r>
    </w:p>
    <w:bookmarkEnd w:id="635"/>
    <w:bookmarkStart w:name="z498" w:id="636"/>
    <w:p>
      <w:pPr>
        <w:spacing w:after="0"/>
        <w:ind w:left="0"/>
        <w:jc w:val="both"/>
      </w:pPr>
      <w:r>
        <w:rPr>
          <w:rFonts w:ascii="Times New Roman"/>
          <w:b w:val="false"/>
          <w:i w:val="false"/>
          <w:color w:val="000000"/>
          <w:sz w:val="28"/>
        </w:rPr>
        <w:t>
      1. Сот іс қозғау туралы ұйғарым шығарылған күннен бастап бес жұмыс күнінен аспайтын мерзiмде банкроттық рәсімін қозғамай борышкердi тарату туралы шешiм шығарады.</w:t>
      </w:r>
    </w:p>
    <w:bookmarkEnd w:id="636"/>
    <w:p>
      <w:pPr>
        <w:spacing w:after="0"/>
        <w:ind w:left="0"/>
        <w:jc w:val="both"/>
      </w:pPr>
      <w:r>
        <w:rPr>
          <w:rFonts w:ascii="Times New Roman"/>
          <w:b w:val="false"/>
          <w:i w:val="false"/>
          <w:color w:val="000000"/>
          <w:sz w:val="28"/>
        </w:rPr>
        <w:t>
      2. Соттың банкроттық рәсімін қозғамай борышкерді тарату туралы шешімінде тарату рәсімін жүргізуді уәкілетті органға жүктеу туралы нұсқау қамтылуға тиіс.</w:t>
      </w:r>
    </w:p>
    <w:p>
      <w:pPr>
        <w:spacing w:after="0"/>
        <w:ind w:left="0"/>
        <w:jc w:val="both"/>
      </w:pPr>
      <w:r>
        <w:rPr>
          <w:rFonts w:ascii="Times New Roman"/>
          <w:b/>
          <w:i w:val="false"/>
          <w:color w:val="000000"/>
          <w:sz w:val="28"/>
        </w:rPr>
        <w:t>118-1-бап. Уәкілетті органның банкроттық рәсімін қозғамай борышкерді таратуды жүргізу тәртібі</w:t>
      </w:r>
    </w:p>
    <w:bookmarkStart w:name="z1237" w:id="637"/>
    <w:p>
      <w:pPr>
        <w:spacing w:after="0"/>
        <w:ind w:left="0"/>
        <w:jc w:val="both"/>
      </w:pPr>
      <w:r>
        <w:rPr>
          <w:rFonts w:ascii="Times New Roman"/>
          <w:b w:val="false"/>
          <w:i w:val="false"/>
          <w:color w:val="000000"/>
          <w:sz w:val="28"/>
        </w:rPr>
        <w:t>
      1. Банкроттық рәсімін қозғамай борышкерді тарату рәсімін жүргізу жөніндегі міндеттер уәкілетті органға жүктелген кезде оған әкімшінің осы Заңда көзделген құқықтары мен міндеттері өтеді.</w:t>
      </w:r>
    </w:p>
    <w:bookmarkEnd w:id="637"/>
    <w:bookmarkStart w:name="z1238" w:id="638"/>
    <w:p>
      <w:pPr>
        <w:spacing w:after="0"/>
        <w:ind w:left="0"/>
        <w:jc w:val="both"/>
      </w:pPr>
      <w:r>
        <w:rPr>
          <w:rFonts w:ascii="Times New Roman"/>
          <w:b w:val="false"/>
          <w:i w:val="false"/>
          <w:color w:val="000000"/>
          <w:sz w:val="28"/>
        </w:rPr>
        <w:t>
      2. Уәкілетті орган:</w:t>
      </w:r>
    </w:p>
    <w:bookmarkEnd w:id="638"/>
    <w:p>
      <w:pPr>
        <w:spacing w:after="0"/>
        <w:ind w:left="0"/>
        <w:jc w:val="both"/>
      </w:pPr>
      <w:r>
        <w:rPr>
          <w:rFonts w:ascii="Times New Roman"/>
          <w:b w:val="false"/>
          <w:i w:val="false"/>
          <w:color w:val="000000"/>
          <w:sz w:val="28"/>
        </w:rPr>
        <w:t>
      1) сот банкроттық рәсімін қозғамай борышкерді тарату туралы шешім қабылдаған күннен бастап екі жұмыс күнінен кешіктірмей уәкілетті органның интернет-ресурсында қазақ және орыс тілдерінде банкроттық рәсімін қозғамай борышкерді тарату және кредиторлардың талаптарды мәлімдеу тәртібі туралы хабарландыруды орналастыруға;</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90-бабында</w:t>
      </w:r>
      <w:r>
        <w:rPr>
          <w:rFonts w:ascii="Times New Roman"/>
          <w:b w:val="false"/>
          <w:i w:val="false"/>
          <w:color w:val="000000"/>
          <w:sz w:val="28"/>
        </w:rPr>
        <w:t xml:space="preserve"> белгіленген тәртіппен кредиторлар талаптарының тізілімін қалыптастыруға;</w:t>
      </w:r>
    </w:p>
    <w:p>
      <w:pPr>
        <w:spacing w:after="0"/>
        <w:ind w:left="0"/>
        <w:jc w:val="both"/>
      </w:pPr>
      <w:r>
        <w:rPr>
          <w:rFonts w:ascii="Times New Roman"/>
          <w:b w:val="false"/>
          <w:i w:val="false"/>
          <w:color w:val="000000"/>
          <w:sz w:val="28"/>
        </w:rPr>
        <w:t>
      3) кредиторлар жиналысымен келіскен күннен бастап екі жұмыс күнінен кешіктірмей қорытынды есепті және тарату балансын бекіту үшін сотқа ұсынуға;</w:t>
      </w:r>
    </w:p>
    <w:p>
      <w:pPr>
        <w:spacing w:after="0"/>
        <w:ind w:left="0"/>
        <w:jc w:val="both"/>
      </w:pPr>
      <w:r>
        <w:rPr>
          <w:rFonts w:ascii="Times New Roman"/>
          <w:b w:val="false"/>
          <w:i w:val="false"/>
          <w:color w:val="000000"/>
          <w:sz w:val="28"/>
        </w:rPr>
        <w:t>
      4) сот қорытынды есепті бекіткеннен кейін үш жұмыс күнінен кешіктірмей банкроттың банктік шоттарын жабу туралы өтінішті банкке, банк операцияларының жекелеген түрлерін жүзеге асыратын ұйымға жіберуге міндетті.</w:t>
      </w:r>
    </w:p>
    <w:bookmarkStart w:name="z1239" w:id="639"/>
    <w:p>
      <w:pPr>
        <w:spacing w:after="0"/>
        <w:ind w:left="0"/>
        <w:jc w:val="both"/>
      </w:pPr>
      <w:r>
        <w:rPr>
          <w:rFonts w:ascii="Times New Roman"/>
          <w:b w:val="false"/>
          <w:i w:val="false"/>
          <w:color w:val="000000"/>
          <w:sz w:val="28"/>
        </w:rPr>
        <w:t>
      3. Борышкердің мүлкі болмаған жағдайда, уәкілетті орган кредиторлар талаптарының тізілімі қалыптастырылған күннен бастап бір ай мерзімде қорытынды есепті және тарату балансын келісу үшін кредиторлар жиналысына ұсынуға міндетті.</w:t>
      </w:r>
    </w:p>
    <w:bookmarkEnd w:id="639"/>
    <w:bookmarkStart w:name="z1240" w:id="640"/>
    <w:p>
      <w:pPr>
        <w:spacing w:after="0"/>
        <w:ind w:left="0"/>
        <w:jc w:val="both"/>
      </w:pPr>
      <w:r>
        <w:rPr>
          <w:rFonts w:ascii="Times New Roman"/>
          <w:b w:val="false"/>
          <w:i w:val="false"/>
          <w:color w:val="000000"/>
          <w:sz w:val="28"/>
        </w:rPr>
        <w:t xml:space="preserve">
      4. Борышкерді таратуды жүргізу барысында мүліктік масса және (немесе) бұрын шығарылған мүліктің мүліктік массаға қайтарылғаны анықталған, сондай-ақ осы Заңның </w:t>
      </w:r>
      <w:r>
        <w:rPr>
          <w:rFonts w:ascii="Times New Roman"/>
          <w:b w:val="false"/>
          <w:i w:val="false"/>
          <w:color w:val="000000"/>
          <w:sz w:val="28"/>
        </w:rPr>
        <w:t>114-бабының</w:t>
      </w:r>
      <w:r>
        <w:rPr>
          <w:rFonts w:ascii="Times New Roman"/>
          <w:b w:val="false"/>
          <w:i w:val="false"/>
          <w:color w:val="000000"/>
          <w:sz w:val="28"/>
        </w:rPr>
        <w:t xml:space="preserve"> 3-тармағында көзделген ережелер сақталмаған кезде уәкілетті орган банкроттық рәсімін қозғамай борышкерді тарату туралы шешім қабылдаған сотқа банкроттық рәсімін қозғау туралы өтінішхатпен жүгінуге міндетті.</w:t>
      </w:r>
    </w:p>
    <w:bookmarkEnd w:id="640"/>
    <w:bookmarkStart w:name="z502" w:id="641"/>
    <w:p>
      <w:pPr>
        <w:spacing w:after="0"/>
        <w:ind w:left="0"/>
        <w:jc w:val="left"/>
      </w:pPr>
      <w:r>
        <w:rPr>
          <w:rFonts w:ascii="Times New Roman"/>
          <w:b/>
          <w:i w:val="false"/>
          <w:color w:val="000000"/>
        </w:rPr>
        <w:t xml:space="preserve"> 8-тарау. ҚАЛА ҚҰРАУШЫ ЗАҢДЫ ТҰЛҒАЛАР БАНКРОТТЫҒЫНЫҢ ЕРЕКШЕЛІКТЕРІ</w:t>
      </w:r>
    </w:p>
    <w:bookmarkEnd w:id="641"/>
    <w:bookmarkStart w:name="z503" w:id="642"/>
    <w:p>
      <w:pPr>
        <w:spacing w:after="0"/>
        <w:ind w:left="0"/>
        <w:jc w:val="left"/>
      </w:pPr>
      <w:r>
        <w:rPr>
          <w:rFonts w:ascii="Times New Roman"/>
          <w:b/>
          <w:i w:val="false"/>
          <w:color w:val="000000"/>
        </w:rPr>
        <w:t xml:space="preserve"> 119-бап. Қала құраушы борышкер – заңды тұлғалардың банкроттығы</w:t>
      </w:r>
    </w:p>
    <w:bookmarkEnd w:id="642"/>
    <w:bookmarkStart w:name="z504" w:id="643"/>
    <w:p>
      <w:pPr>
        <w:spacing w:after="0"/>
        <w:ind w:left="0"/>
        <w:jc w:val="both"/>
      </w:pPr>
      <w:r>
        <w:rPr>
          <w:rFonts w:ascii="Times New Roman"/>
          <w:b w:val="false"/>
          <w:i w:val="false"/>
          <w:color w:val="000000"/>
          <w:sz w:val="28"/>
        </w:rPr>
        <w:t>
      1. Қала құраушы болып табылатын заңды тұлға – борышкер осы тарауда белгіленген ерекшеліктер ескеріле отырып, осы Заңда белгіленген жағдайларда және тәртіппен банкрот деп танылуы мүмкін.</w:t>
      </w:r>
    </w:p>
    <w:bookmarkEnd w:id="643"/>
    <w:bookmarkStart w:name="z505" w:id="644"/>
    <w:p>
      <w:pPr>
        <w:spacing w:after="0"/>
        <w:ind w:left="0"/>
        <w:jc w:val="both"/>
      </w:pPr>
      <w:r>
        <w:rPr>
          <w:rFonts w:ascii="Times New Roman"/>
          <w:b w:val="false"/>
          <w:i w:val="false"/>
          <w:color w:val="000000"/>
          <w:sz w:val="28"/>
        </w:rPr>
        <w:t>
      2. Заңды тұлғаларды қала құраушыға жатқызу және олардың тізбесін жүргізу өңірлік даму жөніндегі уәкілетті орган белгілеген тәртіппен жүргізіледі.</w:t>
      </w:r>
    </w:p>
    <w:bookmarkEnd w:id="6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119-бапқа өзгеріс енгізілді - ҚР 29.09.2014 </w:t>
      </w:r>
      <w:r>
        <w:rPr>
          <w:rFonts w:ascii="Times New Roman"/>
          <w:b w:val="false"/>
          <w:i w:val="false"/>
          <w:color w:val="00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06" w:id="645"/>
    <w:p>
      <w:pPr>
        <w:spacing w:after="0"/>
        <w:ind w:left="0"/>
        <w:jc w:val="left"/>
      </w:pPr>
      <w:r>
        <w:rPr>
          <w:rFonts w:ascii="Times New Roman"/>
          <w:b/>
          <w:i w:val="false"/>
          <w:color w:val="000000"/>
        </w:rPr>
        <w:t xml:space="preserve"> 120-бап. Банкроттық туралы істі қарау</w:t>
      </w:r>
    </w:p>
    <w:bookmarkEnd w:id="645"/>
    <w:bookmarkStart w:name="z507" w:id="646"/>
    <w:p>
      <w:pPr>
        <w:spacing w:after="0"/>
        <w:ind w:left="0"/>
        <w:jc w:val="both"/>
      </w:pPr>
      <w:r>
        <w:rPr>
          <w:rFonts w:ascii="Times New Roman"/>
          <w:b w:val="false"/>
          <w:i w:val="false"/>
          <w:color w:val="000000"/>
          <w:sz w:val="28"/>
        </w:rPr>
        <w:t>
      1. Қала құраушы заңды тұлғаның банкроттығы туралы iстi қарау кезінде тиiстi әкiмшiлiк-аумақтық бiрлiк әкiм уәкiлеттiк берген өкiл атынан iске қатысушы деп танылады. Сот қала құраушы заңды тұлғаның банкроттығы туралы iс қозғалғаннан кейiн бұл туралы әкiмнiң өкiлiн және уәкiлеттi органды хабардар етуге мiндеттi.</w:t>
      </w:r>
    </w:p>
    <w:bookmarkEnd w:id="646"/>
    <w:bookmarkStart w:name="z508" w:id="647"/>
    <w:p>
      <w:pPr>
        <w:spacing w:after="0"/>
        <w:ind w:left="0"/>
        <w:jc w:val="both"/>
      </w:pPr>
      <w:r>
        <w:rPr>
          <w:rFonts w:ascii="Times New Roman"/>
          <w:b w:val="false"/>
          <w:i w:val="false"/>
          <w:color w:val="000000"/>
          <w:sz w:val="28"/>
        </w:rPr>
        <w:t>
      2. Борышкердiң өзiн банкрот деп тану туралы өтiнiшiне, сондай-ақ борышкердiң пiкiрiне өзге де тұлғалардың оны банкрот деп тану туралы өтiнiшiне борышкердiң қала құраушы заңды тұлғаларға жататындығын куәландыратын құжаттар қоса беріледі.</w:t>
      </w:r>
    </w:p>
    <w:bookmarkEnd w:id="647"/>
    <w:bookmarkStart w:name="z509" w:id="648"/>
    <w:p>
      <w:pPr>
        <w:spacing w:after="0"/>
        <w:ind w:left="0"/>
        <w:jc w:val="both"/>
      </w:pPr>
      <w:r>
        <w:rPr>
          <w:rFonts w:ascii="Times New Roman"/>
          <w:b w:val="false"/>
          <w:i w:val="false"/>
          <w:color w:val="000000"/>
          <w:sz w:val="28"/>
        </w:rPr>
        <w:t>
      3. Қала құраушы заңды тұлға – борышкер банкроттығы туралы iстi қарауға дайындық кезінде судья қала құраушы заңды тұлғалар тiзбесiнен үзінді көшiрме сұратып алады.</w:t>
      </w:r>
    </w:p>
    <w:bookmarkEnd w:id="648"/>
    <w:bookmarkStart w:name="z510" w:id="649"/>
    <w:p>
      <w:pPr>
        <w:spacing w:after="0"/>
        <w:ind w:left="0"/>
        <w:jc w:val="left"/>
      </w:pPr>
      <w:r>
        <w:rPr>
          <w:rFonts w:ascii="Times New Roman"/>
          <w:b/>
          <w:i w:val="false"/>
          <w:color w:val="000000"/>
        </w:rPr>
        <w:t xml:space="preserve"> 121-бап. Кредиторлардың талаптарын өтеу</w:t>
      </w:r>
    </w:p>
    <w:bookmarkEnd w:id="649"/>
    <w:bookmarkStart w:name="z511" w:id="650"/>
    <w:p>
      <w:pPr>
        <w:spacing w:after="0"/>
        <w:ind w:left="0"/>
        <w:jc w:val="both"/>
      </w:pPr>
      <w:r>
        <w:rPr>
          <w:rFonts w:ascii="Times New Roman"/>
          <w:b w:val="false"/>
          <w:i w:val="false"/>
          <w:color w:val="000000"/>
          <w:sz w:val="28"/>
        </w:rPr>
        <w:t xml:space="preserve">
      1. Сот тиiстi шешiм шығарғанға дейiн кез келген уақытта Қазақстан Республикасы, әкiмшiлiк-аумақтық бірлік кепiлмен қамтамасыз етілген барлық кредитордың және қала құраушы заңды тұлға – борышкердің азаматтық-құқықтық міндеттемелері бойынша кредиторлардың талаптарын бiр мезгiлде өтеудi жүзеге асыруға құқылы. </w:t>
      </w:r>
    </w:p>
    <w:bookmarkEnd w:id="650"/>
    <w:bookmarkStart w:name="z512" w:id="651"/>
    <w:p>
      <w:pPr>
        <w:spacing w:after="0"/>
        <w:ind w:left="0"/>
        <w:jc w:val="both"/>
      </w:pPr>
      <w:r>
        <w:rPr>
          <w:rFonts w:ascii="Times New Roman"/>
          <w:b w:val="false"/>
          <w:i w:val="false"/>
          <w:color w:val="000000"/>
          <w:sz w:val="28"/>
        </w:rPr>
        <w:t xml:space="preserve">
      2. Кредиторлардың талаптары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тәртiппен өтелген жағдайда банкроттық туралы iс бойынша іс жүргізу тоқтатылуға жатады.</w:t>
      </w:r>
    </w:p>
    <w:bookmarkEnd w:id="651"/>
    <w:bookmarkStart w:name="z513" w:id="652"/>
    <w:p>
      <w:pPr>
        <w:spacing w:after="0"/>
        <w:ind w:left="0"/>
        <w:jc w:val="both"/>
      </w:pPr>
      <w:r>
        <w:rPr>
          <w:rFonts w:ascii="Times New Roman"/>
          <w:b w:val="false"/>
          <w:i w:val="false"/>
          <w:color w:val="000000"/>
          <w:sz w:val="28"/>
        </w:rPr>
        <w:t>
      3. Қала құраушы заңды тұлға – борышкердің кредиторлар алдындағы талаптарын Қазақстан Республикасының, әкiмшiлiк-аумақтық бірліктің өтеуі борышкердiң мүлкiн алып қоюмен не олардың өзгеше жолмен сатып алуымен қоса жүргізілмейді.</w:t>
      </w:r>
    </w:p>
    <w:bookmarkEnd w:id="652"/>
    <w:bookmarkStart w:name="z514" w:id="653"/>
    <w:p>
      <w:pPr>
        <w:spacing w:after="0"/>
        <w:ind w:left="0"/>
        <w:jc w:val="left"/>
      </w:pPr>
      <w:r>
        <w:rPr>
          <w:rFonts w:ascii="Times New Roman"/>
          <w:b/>
          <w:i w:val="false"/>
          <w:color w:val="000000"/>
        </w:rPr>
        <w:t xml:space="preserve"> 9-тарау. АУЫЛШАРУАШЫЛЫҚ ӨНІМІН ӨНДІРУШІЛЕРДІ ОҢАЛТУДЫҢ ЖӘНЕ ОЛАРДЫҢ БАНКРОТТЫҒЫНЫҢ ЕРЕКШЕЛІКТЕРІ</w:t>
      </w:r>
    </w:p>
    <w:bookmarkEnd w:id="653"/>
    <w:bookmarkStart w:name="z515" w:id="654"/>
    <w:p>
      <w:pPr>
        <w:spacing w:after="0"/>
        <w:ind w:left="0"/>
        <w:jc w:val="left"/>
      </w:pPr>
      <w:r>
        <w:rPr>
          <w:rFonts w:ascii="Times New Roman"/>
          <w:b/>
          <w:i w:val="false"/>
          <w:color w:val="000000"/>
        </w:rPr>
        <w:t xml:space="preserve"> 122-бап. Ауылшаруашылық өнімін өндірушілердің банкроттығы</w:t>
      </w:r>
    </w:p>
    <w:bookmarkEnd w:id="654"/>
    <w:bookmarkStart w:name="z516" w:id="655"/>
    <w:p>
      <w:pPr>
        <w:spacing w:after="0"/>
        <w:ind w:left="0"/>
        <w:jc w:val="both"/>
      </w:pPr>
      <w:r>
        <w:rPr>
          <w:rFonts w:ascii="Times New Roman"/>
          <w:b w:val="false"/>
          <w:i w:val="false"/>
          <w:color w:val="000000"/>
          <w:sz w:val="28"/>
        </w:rPr>
        <w:t>
      1. Ауылшаруашылық өнімін өндіруші болып табылатын борышкер осы тарауда белгiленген ерекшелiктер ескеріле отырып, банкрот деп танылады.</w:t>
      </w:r>
    </w:p>
    <w:bookmarkEnd w:id="655"/>
    <w:bookmarkStart w:name="z517" w:id="656"/>
    <w:p>
      <w:pPr>
        <w:spacing w:after="0"/>
        <w:ind w:left="0"/>
        <w:jc w:val="both"/>
      </w:pPr>
      <w:r>
        <w:rPr>
          <w:rFonts w:ascii="Times New Roman"/>
          <w:b w:val="false"/>
          <w:i w:val="false"/>
          <w:color w:val="000000"/>
          <w:sz w:val="28"/>
        </w:rPr>
        <w:t>
      2. Ауылшаруашылық өнімін өндірушілердің дәрменсiздiгi анықталған кезде олар бойынша орындалу мерзiмi алдыңғы жылдан бұрын басталмаған мiндеттемелер ескерiледi. Бұл ретте, осы мерзiмде табиғи және техногендiк сипаттағы төтенше жағдайлар не мiндеттемелердiң мерзімінде орындалмауына себеп болып табылған аса қолайсыз табиғи-климаттық жағдайлар туындаған, банкроттық рәсiмi қозғалған жылдың алдындағы жыл есепке алынбайды.</w:t>
      </w:r>
    </w:p>
    <w:bookmarkEnd w:id="656"/>
    <w:bookmarkStart w:name="z518" w:id="657"/>
    <w:p>
      <w:pPr>
        <w:spacing w:after="0"/>
        <w:ind w:left="0"/>
        <w:jc w:val="left"/>
      </w:pPr>
      <w:r>
        <w:rPr>
          <w:rFonts w:ascii="Times New Roman"/>
          <w:b/>
          <w:i w:val="false"/>
          <w:color w:val="000000"/>
        </w:rPr>
        <w:t xml:space="preserve"> 123-бап. Кредитордың өтінішіне немесе борышкердiң пiкiрiне қосымша қоса берілетін құжаттар</w:t>
      </w:r>
    </w:p>
    <w:bookmarkEnd w:id="657"/>
    <w:p>
      <w:pPr>
        <w:spacing w:after="0"/>
        <w:ind w:left="0"/>
        <w:jc w:val="both"/>
      </w:pPr>
      <w:r>
        <w:rPr>
          <w:rFonts w:ascii="Times New Roman"/>
          <w:b w:val="false"/>
          <w:i w:val="false"/>
          <w:color w:val="000000"/>
          <w:sz w:val="28"/>
        </w:rPr>
        <w:t>
      Кредитордың өтінішiне немесе борышкердiң пiкiрiне осы Заңда көзделген құжаттардан басқа қосымша мыналар қоса беріледі:</w:t>
      </w:r>
    </w:p>
    <w:p>
      <w:pPr>
        <w:spacing w:after="0"/>
        <w:ind w:left="0"/>
        <w:jc w:val="both"/>
      </w:pPr>
      <w:r>
        <w:rPr>
          <w:rFonts w:ascii="Times New Roman"/>
          <w:b w:val="false"/>
          <w:i w:val="false"/>
          <w:color w:val="000000"/>
          <w:sz w:val="28"/>
        </w:rPr>
        <w:t>
      1) жерлердiң кадастрлық сипаттамасы;</w:t>
      </w:r>
    </w:p>
    <w:p>
      <w:pPr>
        <w:spacing w:after="0"/>
        <w:ind w:left="0"/>
        <w:jc w:val="both"/>
      </w:pPr>
      <w:r>
        <w:rPr>
          <w:rFonts w:ascii="Times New Roman"/>
          <w:b w:val="false"/>
          <w:i w:val="false"/>
          <w:color w:val="000000"/>
          <w:sz w:val="28"/>
        </w:rPr>
        <w:t>
      2) банкроттық рәсiмi қозғалған жылдың алдындағы жылда табиғи және техногендiк сипаттағы төтенше жағдайлар не табиғи-климаттық жағдайлар болса, олар туралы деректер.</w:t>
      </w:r>
    </w:p>
    <w:p>
      <w:pPr>
        <w:spacing w:after="0"/>
        <w:ind w:left="0"/>
        <w:jc w:val="both"/>
      </w:pPr>
      <w:r>
        <w:rPr>
          <w:rFonts w:ascii="Times New Roman"/>
          <w:b w:val="false"/>
          <w:i w:val="false"/>
          <w:color w:val="000000"/>
          <w:sz w:val="28"/>
        </w:rPr>
        <w:t>
      Борышкер кредитордың, мемлекеттік кіріс органының және өзге де уәкiлеттi мемлекеттiк органның немесе прокурордың өтінішiне берген пiкiрiнде өзiнiң дәрменсiздiгiн таныған жағдайда, қосымша құжаттарды ұсыну мiндеттi емес.</w:t>
      </w:r>
    </w:p>
    <w:p>
      <w:pPr>
        <w:spacing w:after="0"/>
        <w:ind w:left="0"/>
        <w:jc w:val="both"/>
      </w:pPr>
      <w:r>
        <w:rPr>
          <w:rFonts w:ascii="Times New Roman"/>
          <w:b w:val="false"/>
          <w:i w:val="false"/>
          <w:color w:val="000000"/>
          <w:sz w:val="28"/>
        </w:rPr>
        <w:t>
      Борышкер банкрот деп танылған немесе оған оңалту рәсiмдерi қолданылған жағдайда қосымша құжаттарды алуға байланысты шығыстар әкiмшiлiк шығыстарға жатқызылады.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123-бапқа өзгеріс енгізілді - ҚР 07.11.2014 </w:t>
      </w:r>
      <w:r>
        <w:rPr>
          <w:rFonts w:ascii="Times New Roman"/>
          <w:b w:val="false"/>
          <w:i w:val="false"/>
          <w:color w:val="000000"/>
          <w:sz w:val="28"/>
        </w:rPr>
        <w:t>№ 248-V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bookmarkStart w:name="z519" w:id="658"/>
    <w:p>
      <w:pPr>
        <w:spacing w:after="0"/>
        <w:ind w:left="0"/>
        <w:jc w:val="left"/>
      </w:pPr>
      <w:r>
        <w:rPr>
          <w:rFonts w:ascii="Times New Roman"/>
          <w:b/>
          <w:i w:val="false"/>
          <w:color w:val="000000"/>
        </w:rPr>
        <w:t xml:space="preserve"> 124-бап. Оңалту рәсiмiнiң мерзiмiн ұзарту</w:t>
      </w:r>
    </w:p>
    <w:bookmarkEnd w:id="658"/>
    <w:p>
      <w:pPr>
        <w:spacing w:after="0"/>
        <w:ind w:left="0"/>
        <w:jc w:val="both"/>
      </w:pPr>
      <w:r>
        <w:rPr>
          <w:rFonts w:ascii="Times New Roman"/>
          <w:b w:val="false"/>
          <w:i w:val="false"/>
          <w:color w:val="000000"/>
          <w:sz w:val="28"/>
        </w:rPr>
        <w:t>
      Егер табиғи және техногендiк сипаттағы төтенше жағдайлардың не аса қолайсыз табиғи-климаттық жағдайлардың салдарынан оңалту рәсiмiнiң мақсаттарына қол жеткізу мүмкiн болмаған жағдайда, сот оңалту рәсiмiн жүргізу мерзімін бiр жылдан аспайтын мерзiмге ұзартуға құқылы.</w:t>
      </w:r>
    </w:p>
    <w:bookmarkStart w:name="z520" w:id="659"/>
    <w:p>
      <w:pPr>
        <w:spacing w:after="0"/>
        <w:ind w:left="0"/>
        <w:jc w:val="left"/>
      </w:pPr>
      <w:r>
        <w:rPr>
          <w:rFonts w:ascii="Times New Roman"/>
          <w:b/>
          <w:i w:val="false"/>
          <w:color w:val="000000"/>
        </w:rPr>
        <w:t xml:space="preserve"> 125-бап. Банкроттық рәсімі</w:t>
      </w:r>
    </w:p>
    <w:bookmarkEnd w:id="659"/>
    <w:bookmarkStart w:name="z521" w:id="660"/>
    <w:p>
      <w:pPr>
        <w:spacing w:after="0"/>
        <w:ind w:left="0"/>
        <w:jc w:val="both"/>
      </w:pPr>
      <w:r>
        <w:rPr>
          <w:rFonts w:ascii="Times New Roman"/>
          <w:b w:val="false"/>
          <w:i w:val="false"/>
          <w:color w:val="ff0000"/>
          <w:sz w:val="28"/>
        </w:rPr>
        <w:t xml:space="preserve">
      1. Алып тасталды - ҚР 27.12.2019 </w:t>
      </w:r>
      <w:r>
        <w:rPr>
          <w:rFonts w:ascii="Times New Roman"/>
          <w:b w:val="false"/>
          <w:i w:val="false"/>
          <w:color w:val="ff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End w:id="660"/>
    <w:bookmarkStart w:name="z522" w:id="661"/>
    <w:p>
      <w:pPr>
        <w:spacing w:after="0"/>
        <w:ind w:left="0"/>
        <w:jc w:val="both"/>
      </w:pPr>
      <w:r>
        <w:rPr>
          <w:rFonts w:ascii="Times New Roman"/>
          <w:b w:val="false"/>
          <w:i w:val="false"/>
          <w:color w:val="000000"/>
          <w:sz w:val="28"/>
        </w:rPr>
        <w:t>
      2. Банкроттықты басқарушы кредиторлар комитетінің келісуімен банкроттың мүліктік массасының құнын ұстап тұру жөніндегі іс-шараларды жүзеге асырады, оларға:</w:t>
      </w:r>
    </w:p>
    <w:bookmarkEnd w:id="661"/>
    <w:p>
      <w:pPr>
        <w:spacing w:after="0"/>
        <w:ind w:left="0"/>
        <w:jc w:val="both"/>
      </w:pPr>
      <w:r>
        <w:rPr>
          <w:rFonts w:ascii="Times New Roman"/>
          <w:b w:val="false"/>
          <w:i w:val="false"/>
          <w:color w:val="000000"/>
          <w:sz w:val="28"/>
        </w:rPr>
        <w:t>
      1) Қазақстан Республикасының жер заңнамасына сәйкес жерлерді қорғау жөніндегі іс-шаралар;</w:t>
      </w:r>
    </w:p>
    <w:p>
      <w:pPr>
        <w:spacing w:after="0"/>
        <w:ind w:left="0"/>
        <w:jc w:val="both"/>
      </w:pPr>
      <w:r>
        <w:rPr>
          <w:rFonts w:ascii="Times New Roman"/>
          <w:b w:val="false"/>
          <w:i w:val="false"/>
          <w:color w:val="000000"/>
          <w:sz w:val="28"/>
        </w:rPr>
        <w:t>
      2) егiс және егiн жинау жұмыстары, жануарлардың, құстардың, балараның өсімін молайту және өсiру, өсiмдiк шаруашылығы, мал шаруашылығы, құс шаруашылығы, омарта шаруашылығы өнiмдерiн қайта өңдеу;</w:t>
      </w:r>
    </w:p>
    <w:p>
      <w:pPr>
        <w:spacing w:after="0"/>
        <w:ind w:left="0"/>
        <w:jc w:val="both"/>
      </w:pPr>
      <w:r>
        <w:rPr>
          <w:rFonts w:ascii="Times New Roman"/>
          <w:b w:val="false"/>
          <w:i w:val="false"/>
          <w:color w:val="000000"/>
          <w:sz w:val="28"/>
        </w:rPr>
        <w:t>
      3) борышкер мүлкiн өткізу үшiн тиісті жағдайда ұстауға байланысты шаралар жатады.</w:t>
      </w:r>
    </w:p>
    <w:p>
      <w:pPr>
        <w:spacing w:after="0"/>
        <w:ind w:left="0"/>
        <w:jc w:val="both"/>
      </w:pPr>
      <w:r>
        <w:rPr>
          <w:rFonts w:ascii="Times New Roman"/>
          <w:b w:val="false"/>
          <w:i w:val="false"/>
          <w:color w:val="000000"/>
          <w:sz w:val="28"/>
        </w:rPr>
        <w:t>
      Мүліктік массаның құнын ұстап тұру бойынша шығыстар әкімшілік шығыстарға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125-бапқа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23" w:id="662"/>
    <w:p>
      <w:pPr>
        <w:spacing w:after="0"/>
        <w:ind w:left="0"/>
        <w:jc w:val="left"/>
      </w:pPr>
      <w:r>
        <w:rPr>
          <w:rFonts w:ascii="Times New Roman"/>
          <w:b/>
          <w:i w:val="false"/>
          <w:color w:val="000000"/>
        </w:rPr>
        <w:t xml:space="preserve"> 126-бап. Мүліктік массаны қалыптастыру және өткізу</w:t>
      </w:r>
    </w:p>
    <w:bookmarkEnd w:id="662"/>
    <w:bookmarkStart w:name="z524" w:id="663"/>
    <w:p>
      <w:pPr>
        <w:spacing w:after="0"/>
        <w:ind w:left="0"/>
        <w:jc w:val="both"/>
      </w:pPr>
      <w:r>
        <w:rPr>
          <w:rFonts w:ascii="Times New Roman"/>
          <w:b w:val="false"/>
          <w:i w:val="false"/>
          <w:color w:val="000000"/>
          <w:sz w:val="28"/>
        </w:rPr>
        <w:t>
      1. Банкроттықты басқарушы банкроттың жер пайдалану құқығының тиісті ресімделуін қамтамасыз етуге міндетті, бұл ретте жұмсалған шығыстар әкімшілік шығыстарға жатқызылады.</w:t>
      </w:r>
    </w:p>
    <w:bookmarkEnd w:id="663"/>
    <w:bookmarkStart w:name="z525" w:id="664"/>
    <w:p>
      <w:pPr>
        <w:spacing w:after="0"/>
        <w:ind w:left="0"/>
        <w:jc w:val="both"/>
      </w:pPr>
      <w:r>
        <w:rPr>
          <w:rFonts w:ascii="Times New Roman"/>
          <w:b w:val="false"/>
          <w:i w:val="false"/>
          <w:color w:val="000000"/>
          <w:sz w:val="28"/>
        </w:rPr>
        <w:t xml:space="preserve">
      2. Банкроттың мүлкін сату осы Заңның </w:t>
      </w:r>
      <w:r>
        <w:rPr>
          <w:rFonts w:ascii="Times New Roman"/>
          <w:b w:val="false"/>
          <w:i w:val="false"/>
          <w:color w:val="000000"/>
          <w:sz w:val="28"/>
        </w:rPr>
        <w:t>99-бабына</w:t>
      </w:r>
      <w:r>
        <w:rPr>
          <w:rFonts w:ascii="Times New Roman"/>
          <w:b w:val="false"/>
          <w:i w:val="false"/>
          <w:color w:val="000000"/>
          <w:sz w:val="28"/>
        </w:rPr>
        <w:t xml:space="preserve"> сәйкес жүргізіледі. Бұл ретте, негізгі қызмет түрін міндетті түрде сақтай отырып, банкроттың мүлкін сату жоспарына мүліктік массаны бірыңғай лотпен аукцион нысанында өткізілетін сауда-саттыққа бастапқы шығару бойынша қосымша шарт енгізіледі.</w:t>
      </w:r>
    </w:p>
    <w:bookmarkEnd w:id="664"/>
    <w:bookmarkStart w:name="z526" w:id="665"/>
    <w:p>
      <w:pPr>
        <w:spacing w:after="0"/>
        <w:ind w:left="0"/>
        <w:jc w:val="both"/>
      </w:pPr>
      <w:r>
        <w:rPr>
          <w:rFonts w:ascii="Times New Roman"/>
          <w:b w:val="false"/>
          <w:i w:val="false"/>
          <w:color w:val="000000"/>
          <w:sz w:val="28"/>
        </w:rPr>
        <w:t>
      3. Егер аукцион өткізілмеген не оған қатысушылардың ешқайсысы бірыңғай лотты иемденбеген жағдайда, мүлікті сату бөлек лоттармен жүзеге асырылады, бұл ретте біртұтас өндірістік кешенге кіретін мүлікті бөлек лоттарға кіргізуге жол берілмейді.</w:t>
      </w:r>
    </w:p>
    <w:bookmarkEnd w:id="665"/>
    <w:p>
      <w:pPr>
        <w:spacing w:after="0"/>
        <w:ind w:left="0"/>
        <w:jc w:val="both"/>
      </w:pPr>
      <w:r>
        <w:rPr>
          <w:rFonts w:ascii="Times New Roman"/>
          <w:b w:val="false"/>
          <w:i w:val="false"/>
          <w:color w:val="000000"/>
          <w:sz w:val="28"/>
        </w:rPr>
        <w:t>
      Егер біртұтас өндірістік кешен кіретін лот бойынша аукцион өткізілмеген не оның қатысушыларының ешқайсысы бірыңғай лотты иемденбеген жағдайда, оны өткізу одан әрі бөлек лоттар бойынша жүзеге асырылады.</w:t>
      </w:r>
    </w:p>
    <w:bookmarkStart w:name="z527" w:id="666"/>
    <w:p>
      <w:pPr>
        <w:spacing w:after="0"/>
        <w:ind w:left="0"/>
        <w:jc w:val="both"/>
      </w:pPr>
      <w:r>
        <w:rPr>
          <w:rFonts w:ascii="Times New Roman"/>
          <w:b w:val="false"/>
          <w:i w:val="false"/>
          <w:color w:val="000000"/>
          <w:sz w:val="28"/>
        </w:rPr>
        <w:t>
      4. Банкроттықты басқарушы сатып алу-сату шарты жасасылған күннен бастап бес жұмыс күні ішінде жергілікті атқарушы органдарға мүлікті бірыңғай лотпен, сондай-ақ бірыңғай өндірістік кешенге кіретін мүлікті өткізу бойынша өткізілген сауда-саттық қорытындысы туралы ақпаратты жіберуге міндетті.</w:t>
      </w:r>
    </w:p>
    <w:bookmarkEnd w:id="666"/>
    <w:bookmarkStart w:name="z528" w:id="667"/>
    <w:p>
      <w:pPr>
        <w:spacing w:after="0"/>
        <w:ind w:left="0"/>
        <w:jc w:val="both"/>
      </w:pPr>
      <w:r>
        <w:rPr>
          <w:rFonts w:ascii="Times New Roman"/>
          <w:b w:val="false"/>
          <w:i w:val="false"/>
          <w:color w:val="000000"/>
          <w:sz w:val="28"/>
        </w:rPr>
        <w:t xml:space="preserve">
      5. Мүліктік массаны бөлек лоттар бойынша сатып алушы болмаған кезде кредиторлар өз талаптарын осы Заңның </w:t>
      </w:r>
      <w:r>
        <w:rPr>
          <w:rFonts w:ascii="Times New Roman"/>
          <w:b w:val="false"/>
          <w:i w:val="false"/>
          <w:color w:val="000000"/>
          <w:sz w:val="28"/>
        </w:rPr>
        <w:t>100-бабында</w:t>
      </w:r>
      <w:r>
        <w:rPr>
          <w:rFonts w:ascii="Times New Roman"/>
          <w:b w:val="false"/>
          <w:i w:val="false"/>
          <w:color w:val="000000"/>
          <w:sz w:val="28"/>
        </w:rPr>
        <w:t xml:space="preserve"> белгіленген мүліктік массаны бөлудің кезектілігіне сәйкес олардың талаптарының сомасына пропорционалды түрде заттай банкроттың мүлкі есебінен қанағаттандыруға құқылы.</w:t>
      </w:r>
    </w:p>
    <w:bookmarkEnd w:id="667"/>
    <w:bookmarkStart w:name="z529" w:id="668"/>
    <w:p>
      <w:pPr>
        <w:spacing w:after="0"/>
        <w:ind w:left="0"/>
        <w:jc w:val="both"/>
      </w:pPr>
      <w:r>
        <w:rPr>
          <w:rFonts w:ascii="Times New Roman"/>
          <w:b w:val="false"/>
          <w:i w:val="false"/>
          <w:color w:val="000000"/>
          <w:sz w:val="28"/>
        </w:rPr>
        <w:t>
      6. Мүліктік массаны өткізу бойынша аукционның өткізілетін уақыты мен орнын кредиторлар комитетінің келісімімен банкроттықты басқарушы айқындайды.</w:t>
      </w:r>
    </w:p>
    <w:bookmarkEnd w:id="6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126-бапқа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30" w:id="669"/>
    <w:p>
      <w:pPr>
        <w:spacing w:after="0"/>
        <w:ind w:left="0"/>
        <w:jc w:val="left"/>
      </w:pPr>
      <w:r>
        <w:rPr>
          <w:rFonts w:ascii="Times New Roman"/>
          <w:b/>
          <w:i w:val="false"/>
          <w:color w:val="000000"/>
        </w:rPr>
        <w:t xml:space="preserve"> 10-тарау. ҚОРЫТЫНДЫ ЕРЕЖЕЛЕР</w:t>
      </w:r>
    </w:p>
    <w:bookmarkEnd w:id="669"/>
    <w:bookmarkStart w:name="z531" w:id="670"/>
    <w:p>
      <w:pPr>
        <w:spacing w:after="0"/>
        <w:ind w:left="0"/>
        <w:jc w:val="left"/>
      </w:pPr>
      <w:r>
        <w:rPr>
          <w:rFonts w:ascii="Times New Roman"/>
          <w:b/>
          <w:i w:val="false"/>
          <w:color w:val="000000"/>
        </w:rPr>
        <w:t xml:space="preserve"> 127-бап. Қазақстан Республикасының оңалту және банкроттық туралы заңнамасын бұзғаны үшін жауаптылық</w:t>
      </w:r>
    </w:p>
    <w:bookmarkEnd w:id="670"/>
    <w:p>
      <w:pPr>
        <w:spacing w:after="0"/>
        <w:ind w:left="0"/>
        <w:jc w:val="both"/>
      </w:pPr>
      <w:r>
        <w:rPr>
          <w:rFonts w:ascii="Times New Roman"/>
          <w:b w:val="false"/>
          <w:i w:val="false"/>
          <w:color w:val="000000"/>
          <w:sz w:val="28"/>
        </w:rPr>
        <w:t>
      Қазақстан Республикасының оңалту және банкроттық туралы заңнамасын бұзу Қазақстан Республикасының заңдарында белгіленген жауаптылыққа әкеп соғады.</w:t>
      </w:r>
    </w:p>
    <w:bookmarkStart w:name="z532" w:id="671"/>
    <w:p>
      <w:pPr>
        <w:spacing w:after="0"/>
        <w:ind w:left="0"/>
        <w:jc w:val="left"/>
      </w:pPr>
      <w:r>
        <w:rPr>
          <w:rFonts w:ascii="Times New Roman"/>
          <w:b/>
          <w:i w:val="false"/>
          <w:color w:val="000000"/>
        </w:rPr>
        <w:t xml:space="preserve"> 128-бап. Осы Заңды қолданысқа енгізу тәртібі</w:t>
      </w:r>
    </w:p>
    <w:bookmarkEnd w:id="671"/>
    <w:bookmarkStart w:name="z533" w:id="672"/>
    <w:p>
      <w:pPr>
        <w:spacing w:after="0"/>
        <w:ind w:left="0"/>
        <w:jc w:val="both"/>
      </w:pPr>
      <w:r>
        <w:rPr>
          <w:rFonts w:ascii="Times New Roman"/>
          <w:b w:val="false"/>
          <w:i w:val="false"/>
          <w:color w:val="000000"/>
          <w:sz w:val="28"/>
        </w:rPr>
        <w:t>
      1. Осы Заң алғашқы ресми жарияланған күнінен кейін күнтізбелік он күн өткен соң қолданысқа енгізіледі.</w:t>
      </w:r>
    </w:p>
    <w:bookmarkEnd w:id="672"/>
    <w:bookmarkStart w:name="z534" w:id="673"/>
    <w:p>
      <w:pPr>
        <w:spacing w:after="0"/>
        <w:ind w:left="0"/>
        <w:jc w:val="both"/>
      </w:pPr>
      <w:r>
        <w:rPr>
          <w:rFonts w:ascii="Times New Roman"/>
          <w:b w:val="false"/>
          <w:i w:val="false"/>
          <w:color w:val="000000"/>
          <w:sz w:val="28"/>
        </w:rPr>
        <w:t xml:space="preserve">
      2. "Банкроттық туралы" 1997 жылғы 21 қаңтардағы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1997 ж., № 1-2, 7-құжат; № 13-14, 205-құжат; 1998 ж., № 14, 198-құжат; № 17-18, 225-құжат; 2000 ж., № 22, 408-құжат; 2001 ж., № 8, 52-құжат; № 17-18, 240-құжат; № 24, 338-құжат; 2002 ж., № 17, 155-құжат; 2003 ж., № 4, 26-құжат; № 11, 67-құжат; 2004 ж., № 6, 42-құжат; № 23, 142-құжат; 2005 ж., № 14, 57-құжат; 2006 ж., № 1, 4-құжат; № 3, 22-құжат; № 4, 24-құжат; № 13, 86-құжат; № 15, 95-құжат; 2007 ж., № 1, 4-құжат; № 2, 14, 18-құжаттар; № 9, 67-құжат; 2008 ж., № 13-14, 58-құжат; № 23, 114-құжат; № 24, 129-құжат; 2009 ж., № 2-3, 18-құжат; № 18, 84-құжат; 2010 ж., № 5, 23-құжат; № 7, 28-құжат; 2011 ж., № 1, 2, 9-құжаттар; № 5, 43-құжат; № 11, 102-құжат; № 12, 111-құжат; № 21, 161-құжат; 2012 ж., № 2, 14, 15-құжаттар; № 6, 43-құжат; № 8, 64-құжат; № 15, 97-құжат; № 21-22, 124-құжат; 2013 ж., № 10-11, 56-құжат) күші жойылды деп танылсын.</w:t>
      </w:r>
    </w:p>
    <w:bookmarkEnd w:id="673"/>
    <w:tbl>
      <w:tblPr>
        <w:tblW w:w="0" w:type="auto"/>
        <w:tblCellSpacing w:w="0" w:type="auto"/>
        <w:tblBorders>
          <w:top w:val="none"/>
          <w:left w:val="none"/>
          <w:bottom w:val="none"/>
          <w:right w:val="none"/>
          <w:insideH w:val="none"/>
          <w:insideV w:val="none"/>
        </w:tblBorders>
        <w:tblLayout w:type="fixed"/>
      </w:tblPr>
      <w:tblGrid>
        <w:gridCol w:w="8040"/>
        <w:gridCol w:w="396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c>
          <w:tcPr>
            <w:tcW w:w="396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Н.Назарбаев </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