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70622ca" w14:textId="70622ca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амнистии в связи с Международным годом семьи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Закон Республики Казахстан от 5 октябpя 1994 года</w:t>
      </w:r>
    </w:p>
    <w:p>
      <w:pPr>
        <w:spacing w:after="0"/>
        <w:ind w:left="0"/>
        <w:jc w:val="both"/>
      </w:pPr>
      <w:bookmarkStart w:name="z0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связи с проведением в 1994 году Международного года семьи и руководствуясь принципами гуманизма, Верховный Совет Республики Казахстан </w:t>
      </w:r>
      <w:r>
        <w:rPr>
          <w:rFonts w:ascii="Times New Roman"/>
          <w:b/>
          <w:i w:val="false"/>
          <w:color w:val="000000"/>
          <w:sz w:val="28"/>
        </w:rPr>
        <w:t xml:space="preserve">ПОСТАНОВЛЯЕТ </w:t>
      </w:r>
      <w:r>
        <w:rPr>
          <w:rFonts w:ascii="Times New Roman"/>
          <w:b w:val="false"/>
          <w:i w:val="false"/>
          <w:color w:val="000000"/>
          <w:sz w:val="28"/>
        </w:rPr>
        <w:t xml:space="preserve">: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1. Освободить от наказания в виде лишения свободы или от наказания, не связанного с лишением свободы, несовершеннолетних: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а) ранее не содержавшихся в воспитательно-трудовых колониях, независимо от назначенного срока наказания;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б) не подпадающих под действие п."а" настоящей статьи, осужденных на срок до трех лет лишения свободы включительно.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2. Освободить от наказания в виде лишения свободы или от наказания, не связанного с лишением свободы женщин, независимо от назначенного срока наказания: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а) имеющих детей в возрасте до 16 лет, детей-инвалидов I и II группы, а также беременных женщин;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б) вдов военнослужащих, погибших при выполнении воинского и интернационального долга, имеющих мужей - инвалидов войны и приравненных к ним лиц.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3. Освободить от наказания в виде лишения свободы или от наказания, не связанного с лишением свободы и независимо от назначенной меры наказания: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а) участников и инвалидов Великой Отечественной войны 1941-1945 годов, а также приравненных к ним лиц;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б) мужчин старше 60 лет, женщин старше 55 лет;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в) инвалидов I и II групп;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г) мужчин, имеющих детей в возрасте до 16 лет, мать которых умерла или лишена родительских прав.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4. Освободить из мест лишения свободы осужденных, не подпадающих под действие статей 1-3 настоящего Закона, неотбытая часть наказания у которых составляет менее шести месяцев.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5. Освободить от наказания осужденных, не подпадающих под действие статей 1-3 настоящего Закона, переведенных в колонии-поселения для лиц, твердо вставших на путь исправления, если на день вступления настоящего Закона в силу они отбыли половину срока наказания.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6. Освободить от наказания в виде ссылки и высылки осужденных, которым это наказание применено в виде основного или дополнительного.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7. Освободить от наказания лиц, осужденных к мерам наказания, не связанным с лишением свободы, если это наказание применено в виде основного и не заменено на лишение свободы.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8. Сократить наполовину неотбытую часть наказания лицам, не подпадающим под действие статей 1-3 настоящего Закона, осужденным за преступления, совершенные по неосторожности.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9. Сократить наполовину неотбытую часть наказания лицам, впервые осужденным на срок до трех лет лишения свободы включительно и не подлежащим освобождению на основании статей 1-3 настоящего Закона.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10. Сократить на одну треть неотбытую часть наказания осужденным, отбывшим одну треть наказания в исправительно-трудовых учреждениях, ранее судимых к лишению свободы не более одного раза и не подпадающих под действие статей 1-3 настоящего Закона.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11. Сократить наполовину неотбытую часть наказания несовершеннолетним в возрасте от 14 до 16 лет, не подпадающим под действие статьи 1 настоящего Закона, осужденным за преступления, предусмотренные статьями 132, 133, 200 УК.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12. Прекратить производством все следственные дела и дела, не рассмотренные судами о преступлениях, совершенных до вступления настоящего Закона в силу лицами, перечисленными в статьях 1-3 Закона.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13. Не распространяется действие статей 1-10, 12 настоящего Закона на осужденных и привлекаемых к уголовной ответственности: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а) за преступления, предусмотренные статьями 50-75-1, частями 3, 4 статьи 76, частями 2, 3, 4 статьи 76-1, статьями 76-2, 76-5, 76-7, 88, 93, 101; частями 3, 4 статьи 132, частями 2, 3, 4 статьи 133, статьями 134, 135, 146, 146-1, 147, 173-1, частью 2 статьи 183, частью 2 статьи 200, статьей 203, частью 2 статьи 212-1, статьями 213, 213-1, 213-2; частями 2, 3, 4 статьи 214, статьями 214-1, 221, пунктами "б" и "в" статьи 227, статьей 229; пунктами "б" и "в" статьи 231; статьей 234; пунктом "б" статьи 238; пунктом "в" статьи 244 Уголовного кодекса Казахской ССР;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б) признанных особо опасными рецидивистами;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в) ранее судимых более двух раз за умышленные преступления;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г) ранее освобождавшихся от наказания в порядке помилования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или амнистии и вновь совершивших умышленное преступление;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д) не прошедших полного курса лечения от алкоголизма, наркомании или венерических заболеваний;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е) злостно нарушающих режим во время отбывания срока наказания.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14. Действие настоящего Закона распространяется на лиц, осужденных судами Республики Казахстан и военными трибуналами Союза ССР за преступления, совершенные на территории республики.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15. Настоящий Закон вступает в силу со дня его опубликования и исполняется в течение шести месяцев. </w:t>
      </w:r>
    </w:p>
    <w:bookmarkEnd w:id="0"/>
    <w:p>
      <w:pPr>
        <w:spacing w:after="0"/>
        <w:ind w:left="0"/>
        <w:jc w:val="both"/>
      </w:pPr>
      <w:r>
        <w:rPr>
          <w:rFonts w:ascii="Times New Roman"/>
          <w:b w:val="false"/>
          <w:i/>
          <w:color w:val="000000"/>
          <w:sz w:val="28"/>
        </w:rPr>
        <w:t xml:space="preserve">      Президент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/>
          <w:color w:val="000000"/>
          <w:sz w:val="28"/>
        </w:rPr>
        <w:t xml:space="preserve">      Республики Казахстан 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