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dfff7f" w14:textId="fdfff7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Микроқаржылық қызмет туралы</w:t>
      </w:r>
    </w:p>
    <w:p>
      <w:pPr>
        <w:spacing w:after="0"/>
        <w:ind w:left="0"/>
        <w:jc w:val="both"/>
      </w:pPr>
      <w:r>
        <w:rPr>
          <w:rFonts w:ascii="Times New Roman"/>
          <w:b w:val="false"/>
          <w:i w:val="false"/>
          <w:color w:val="000000"/>
          <w:sz w:val="28"/>
        </w:rPr>
        <w:t>Қазақстан Республикасының 2012 жылғы 26 қарашадағы № 56-V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Қолданушыларға ыңғайлы болуы үшін ЗҚАИ мазмұнды жасады.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xml:space="preserve">
      Осы Заңның қолданысқа енгізілу тәртібін </w:t>
      </w:r>
      <w:r>
        <w:rPr>
          <w:rFonts w:ascii="Times New Roman"/>
          <w:b w:val="false"/>
          <w:i w:val="false"/>
          <w:color w:val="000000"/>
          <w:sz w:val="28"/>
        </w:rPr>
        <w:t>32-б</w:t>
      </w:r>
      <w:r>
        <w:rPr>
          <w:rFonts w:ascii="Times New Roman"/>
          <w:b w:val="false"/>
          <w:i w:val="false"/>
          <w:color w:val="000000"/>
          <w:sz w:val="28"/>
        </w:rPr>
        <w:t>. қараңыз.</w:t>
      </w:r>
    </w:p>
    <w:p>
      <w:pPr>
        <w:spacing w:after="0"/>
        <w:ind w:left="0"/>
        <w:jc w:val="both"/>
      </w:pPr>
      <w:r>
        <w:rPr>
          <w:rFonts w:ascii="Times New Roman"/>
          <w:b w:val="false"/>
          <w:i w:val="false"/>
          <w:color w:val="000000"/>
          <w:sz w:val="28"/>
        </w:rPr>
        <w:t xml:space="preserve">
      Ескерту. Заңның тақырыбы жаңа редакцияда - ҚР 03.07.2019 </w:t>
      </w:r>
      <w:r>
        <w:rPr>
          <w:rFonts w:ascii="Times New Roman"/>
          <w:b w:val="false"/>
          <w:i w:val="false"/>
          <w:color w:val="000000"/>
          <w:sz w:val="28"/>
        </w:rPr>
        <w:t>№ 262-VI</w:t>
      </w:r>
      <w:r>
        <w:rPr>
          <w:rFonts w:ascii="Times New Roman"/>
          <w:b w:val="false"/>
          <w:i w:val="false"/>
          <w:color w:val="000000"/>
          <w:sz w:val="28"/>
        </w:rPr>
        <w:t xml:space="preserve"> Заңымен (01.01.2020 бастап қолданысқа енгізіледі).</w:t>
      </w:r>
    </w:p>
    <w:bookmarkStart w:name="z1" w:id="0"/>
    <w:p>
      <w:pPr>
        <w:spacing w:after="0"/>
        <w:ind w:left="0"/>
        <w:jc w:val="both"/>
      </w:pPr>
      <w:r>
        <w:rPr>
          <w:rFonts w:ascii="Times New Roman"/>
          <w:b w:val="false"/>
          <w:i w:val="false"/>
          <w:color w:val="000000"/>
          <w:sz w:val="28"/>
        </w:rPr>
        <w:t>
       Осы Заң микрокредиттер беру жөнiндегi қызметтi жүзеге асыруға байланысты қоғамдық қатынастарды реттейдi, микроқаржылық қызметті жүзеге асыратын ұйымдарды құрудың, микроқаржылық қызметті жүзеге асыратын ұйымдардың құқықтық жағдайының, қызметiнiң ерекшелiктерiн белгiлейдi, сондай-ақ микроқаржылық қызметті жүзеге асыратын ұйымдарды мемлекеттік реттеудің, олардың қызметін бақылаудың және қадағалаудың ерекшелiктерiн айқындайды.</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Кіріспеге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 w:id="1"/>
    <w:p>
      <w:pPr>
        <w:spacing w:after="0"/>
        <w:ind w:left="0"/>
        <w:jc w:val="left"/>
      </w:pPr>
      <w:r>
        <w:rPr>
          <w:rFonts w:ascii="Times New Roman"/>
          <w:b/>
          <w:i w:val="false"/>
          <w:color w:val="000000"/>
        </w:rPr>
        <w:t xml:space="preserve"> 1-тарау. ЖАЛПЫ ЕРЕЖЕЛЕР</w:t>
      </w:r>
    </w:p>
    <w:bookmarkEnd w:id="1"/>
    <w:p>
      <w:pPr>
        <w:spacing w:after="0"/>
        <w:ind w:left="0"/>
        <w:jc w:val="both"/>
      </w:pPr>
      <w:r>
        <w:rPr>
          <w:rFonts w:ascii="Times New Roman"/>
          <w:b/>
          <w:i w:val="false"/>
          <w:color w:val="000000"/>
          <w:sz w:val="28"/>
        </w:rPr>
        <w:t>1-бап. Осы Заңда пайдаланылатын негiзгi ұғымдар</w:t>
      </w:r>
    </w:p>
    <w:bookmarkStart w:name="z4" w:id="2"/>
    <w:p>
      <w:pPr>
        <w:spacing w:after="0"/>
        <w:ind w:left="0"/>
        <w:jc w:val="both"/>
      </w:pPr>
      <w:r>
        <w:rPr>
          <w:rFonts w:ascii="Times New Roman"/>
          <w:b w:val="false"/>
          <w:i w:val="false"/>
          <w:color w:val="000000"/>
          <w:sz w:val="28"/>
        </w:rPr>
        <w:t>
      Осы Заңның мақсаттары үшін мынадай негiзгi ұғымдар пайдаланылады:</w:t>
      </w:r>
    </w:p>
    <w:bookmarkEnd w:id="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369" w:id="3"/>
    <w:p>
      <w:pPr>
        <w:spacing w:after="0"/>
        <w:ind w:left="0"/>
        <w:jc w:val="both"/>
      </w:pPr>
      <w:r>
        <w:rPr>
          <w:rFonts w:ascii="Times New Roman"/>
          <w:b w:val="false"/>
          <w:i w:val="false"/>
          <w:color w:val="000000"/>
          <w:sz w:val="28"/>
        </w:rPr>
        <w:t>
      2) кредиттiк дерекнама – микроқаржылық қызметті жүзеге асыратын ұйым әрбiр қарыз алушыға қалыптастыратын құжаттар мен мәлiметтер;</w:t>
      </w:r>
    </w:p>
    <w:bookmarkEnd w:id="3"/>
    <w:bookmarkStart w:name="z370" w:id="4"/>
    <w:p>
      <w:pPr>
        <w:spacing w:after="0"/>
        <w:ind w:left="0"/>
        <w:jc w:val="both"/>
      </w:pPr>
      <w:r>
        <w:rPr>
          <w:rFonts w:ascii="Times New Roman"/>
          <w:b w:val="false"/>
          <w:i w:val="false"/>
          <w:color w:val="000000"/>
          <w:sz w:val="28"/>
        </w:rPr>
        <w:t>
      3) қарыз алушы – микроқаржылық қызметті жүзеге асыратын ұйыммен микрокредит беру туралы шарт жасасқан жеке немесе заңды тұлға;</w:t>
      </w:r>
    </w:p>
    <w:bookmarkEnd w:id="4"/>
    <w:bookmarkStart w:name="z371" w:id="5"/>
    <w:p>
      <w:pPr>
        <w:spacing w:after="0"/>
        <w:ind w:left="0"/>
        <w:jc w:val="both"/>
      </w:pPr>
      <w:r>
        <w:rPr>
          <w:rFonts w:ascii="Times New Roman"/>
          <w:b w:val="false"/>
          <w:i w:val="false"/>
          <w:color w:val="000000"/>
          <w:sz w:val="28"/>
        </w:rPr>
        <w:t>
      4) микрокредит – микроқаржылық қызметті жүзеге асыратын ұйым қарыз алушыға осы Заңда айқындалған мөлшерде және тәртiппен ақылылық, мерзімділік және қайтарымдылық шарттарымен Қазақстан Республикасының ұлттық валютасында беретiн ақша;</w:t>
      </w:r>
    </w:p>
    <w:bookmarkEnd w:id="5"/>
    <w:bookmarkStart w:name="z372" w:id="6"/>
    <w:p>
      <w:pPr>
        <w:spacing w:after="0"/>
        <w:ind w:left="0"/>
        <w:jc w:val="both"/>
      </w:pPr>
      <w:r>
        <w:rPr>
          <w:rFonts w:ascii="Times New Roman"/>
          <w:b w:val="false"/>
          <w:i w:val="false"/>
          <w:color w:val="000000"/>
          <w:sz w:val="28"/>
        </w:rPr>
        <w:t>
      5) микроқаржылық қызметті жүзеге асыратын ұйым – микрокредиттер беру жөніндегі қызметті жүзеге асыратын микроқаржы ұйымы, кредиттік серіктестік, ломбард;</w:t>
      </w:r>
    </w:p>
    <w:bookmarkEnd w:id="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393" w:id="7"/>
    <w:p>
      <w:pPr>
        <w:spacing w:after="0"/>
        <w:ind w:left="0"/>
        <w:jc w:val="both"/>
      </w:pPr>
      <w:r>
        <w:rPr>
          <w:rFonts w:ascii="Times New Roman"/>
          <w:b w:val="false"/>
          <w:i w:val="false"/>
          <w:color w:val="000000"/>
          <w:sz w:val="28"/>
        </w:rPr>
        <w:t>
      6-1) микроқаржылық қызметті жүзеге асыратын ұйымның ірі қатысушысы – микроқаржылық қызметті жүзеге асыратын ұйымның жарғылық капиталына қатысу үлестерінің немесе дауыс беретін (артықшылықты акцияларды шегере отырып) акцияларының он немесе одан көп пайызын тікелей немесе жанама иеленетін жеке немесе заңды тұлға;</w:t>
      </w:r>
    </w:p>
    <w:bookmarkEnd w:id="7"/>
    <w:bookmarkStart w:name="z394" w:id="8"/>
    <w:p>
      <w:pPr>
        <w:spacing w:after="0"/>
        <w:ind w:left="0"/>
        <w:jc w:val="both"/>
      </w:pPr>
      <w:r>
        <w:rPr>
          <w:rFonts w:ascii="Times New Roman"/>
          <w:b w:val="false"/>
          <w:i w:val="false"/>
          <w:color w:val="000000"/>
          <w:sz w:val="28"/>
        </w:rPr>
        <w:t>
      6-2) мінсіз іскерлік бедел – өтелмеген немесе алынбаған сотталғандының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8"/>
    <w:bookmarkStart w:name="z374" w:id="9"/>
    <w:p>
      <w:pPr>
        <w:spacing w:after="0"/>
        <w:ind w:left="0"/>
        <w:jc w:val="both"/>
      </w:pPr>
      <w:r>
        <w:rPr>
          <w:rFonts w:ascii="Times New Roman"/>
          <w:b w:val="false"/>
          <w:i w:val="false"/>
          <w:color w:val="000000"/>
          <w:sz w:val="28"/>
        </w:rPr>
        <w:t>
      7) өтініш беруші – микроқаржылық қызметті жүзеге асыратын ұйымға микрокредит алуға өтініш берген жеке немесе заңды тұлға;</w:t>
      </w:r>
    </w:p>
    <w:bookmarkEnd w:id="9"/>
    <w:bookmarkStart w:name="z375" w:id="10"/>
    <w:p>
      <w:pPr>
        <w:spacing w:after="0"/>
        <w:ind w:left="0"/>
        <w:jc w:val="both"/>
      </w:pPr>
      <w:r>
        <w:rPr>
          <w:rFonts w:ascii="Times New Roman"/>
          <w:b w:val="false"/>
          <w:i w:val="false"/>
          <w:color w:val="000000"/>
          <w:sz w:val="28"/>
        </w:rPr>
        <w:t>
      8) уәкілетті орган – қаржы нарығы мен қаржы ұйымдарын мемлекеттік реттеуді, бақылау мен қадағалауды жүзеге асыратын мемлекеттік орган.</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өзгеріс енгізілді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микроқаржылық қызмет туралы заңнамасы</w:t>
      </w:r>
    </w:p>
    <w:p>
      <w:pPr>
        <w:spacing w:after="0"/>
        <w:ind w:left="0"/>
        <w:jc w:val="both"/>
      </w:pPr>
      <w:r>
        <w:rPr>
          <w:rFonts w:ascii="Times New Roman"/>
          <w:b w:val="false"/>
          <w:i w:val="false"/>
          <w:color w:val="ff0000"/>
          <w:sz w:val="28"/>
        </w:rPr>
        <w:t xml:space="preserve">
      Ескерту. 2-баптың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16" w:id="11"/>
    <w:p>
      <w:pPr>
        <w:spacing w:after="0"/>
        <w:ind w:left="0"/>
        <w:jc w:val="both"/>
      </w:pPr>
      <w:r>
        <w:rPr>
          <w:rFonts w:ascii="Times New Roman"/>
          <w:b w:val="false"/>
          <w:i w:val="false"/>
          <w:color w:val="000000"/>
          <w:sz w:val="28"/>
        </w:rPr>
        <w:t xml:space="preserve">
      1. Қазақстан Республикасының микроқаржылық қызмет туралы заңнамасы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негiзделедi және Қазақстан Республикасының Азаматтық кодексінен, осы Заңнан және Қазақстан Республикасының өзге де нормативтiк құқықтық актiлерiнен тұрады.</w:t>
      </w:r>
    </w:p>
    <w:bookmarkEnd w:id="11"/>
    <w:bookmarkStart w:name="z17" w:id="12"/>
    <w:p>
      <w:pPr>
        <w:spacing w:after="0"/>
        <w:ind w:left="0"/>
        <w:jc w:val="both"/>
      </w:pPr>
      <w:r>
        <w:rPr>
          <w:rFonts w:ascii="Times New Roman"/>
          <w:b w:val="false"/>
          <w:i w:val="false"/>
          <w:color w:val="000000"/>
          <w:sz w:val="28"/>
        </w:rPr>
        <w:t>
      2. "Акционерлік қоғамдар туралы", "Шаруашылық серіктестіктері туралы", "Жауапкершілігі шектеулі және қосымша жауапкершілігі бар серіктестіктер туралы" және "Кредиттік серіктестіктер туралы" Қазақстан Республикасының заңдары микроқаржылық қызметті жүзеге асыратын ұйымдарға осы Заңда реттелмеген бөлiгiнде қолданылады.</w:t>
      </w:r>
    </w:p>
    <w:bookmarkEnd w:id="12"/>
    <w:bookmarkStart w:name="z18" w:id="13"/>
    <w:p>
      <w:pPr>
        <w:spacing w:after="0"/>
        <w:ind w:left="0"/>
        <w:jc w:val="both"/>
      </w:pPr>
      <w:r>
        <w:rPr>
          <w:rFonts w:ascii="Times New Roman"/>
          <w:b w:val="false"/>
          <w:i w:val="false"/>
          <w:color w:val="000000"/>
          <w:sz w:val="28"/>
        </w:rPr>
        <w:t>
      3. Егер Қазақстан Республикасы ратификациялаған халықаралық шартта осы Заңда қамтылғандардан өзгеше қағидалар белгiленсе, онда халықаралық шарттың қағидалары қолданылады.</w:t>
      </w:r>
    </w:p>
    <w:bookmarkEnd w:id="13"/>
    <w:bookmarkStart w:name="z396" w:id="14"/>
    <w:p>
      <w:pPr>
        <w:spacing w:after="0"/>
        <w:ind w:left="0"/>
        <w:jc w:val="both"/>
      </w:pPr>
      <w:r>
        <w:rPr>
          <w:rFonts w:ascii="Times New Roman"/>
          <w:b w:val="false"/>
          <w:i w:val="false"/>
          <w:color w:val="000000"/>
          <w:sz w:val="28"/>
        </w:rPr>
        <w:t>
      4.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микроқаржы ұйымдарына және өзге де заңды тұлғаларға осы Заңның және осы Заңға сәйкес қабылданатын уәкілетті органның, Қазақстан Республикасы Ұлттық Банкінің нормативтік құқықтық актілерінің нормалары ерекше реттеу режимінің шарттарында көзделген шекте қолданылады.</w:t>
      </w:r>
    </w:p>
    <w:bookmarkEnd w:id="14"/>
    <w:bookmarkStart w:name="z395" w:id="15"/>
    <w:p>
      <w:pPr>
        <w:spacing w:after="0"/>
        <w:ind w:left="0"/>
        <w:jc w:val="both"/>
      </w:pPr>
      <w:r>
        <w:rPr>
          <w:rFonts w:ascii="Times New Roman"/>
          <w:b w:val="false"/>
          <w:i w:val="false"/>
          <w:color w:val="000000"/>
          <w:sz w:val="28"/>
        </w:rPr>
        <w:t>
      5. Осы Заңның екінші деңгейдегі банктерге қатысты қолданылатын ережелері Қазақстан Республикасының аумағында ашылған Қазақстан Республикасы бейрезидент-банктерінің филиалдарына қолданылады.</w:t>
      </w:r>
    </w:p>
    <w:bookmarkEnd w:id="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9" w:id="16"/>
    <w:p>
      <w:pPr>
        <w:spacing w:after="0"/>
        <w:ind w:left="0"/>
        <w:jc w:val="left"/>
      </w:pPr>
      <w:r>
        <w:rPr>
          <w:rFonts w:ascii="Times New Roman"/>
          <w:b/>
          <w:i w:val="false"/>
          <w:color w:val="000000"/>
        </w:rPr>
        <w:t xml:space="preserve"> 2-тарау. МИКРОҚАРЖЫЛЫҚ ҚЫЗМЕТ</w:t>
      </w:r>
    </w:p>
    <w:bookmarkEnd w:id="16"/>
    <w:p>
      <w:pPr>
        <w:spacing w:after="0"/>
        <w:ind w:left="0"/>
        <w:jc w:val="both"/>
      </w:pPr>
      <w:r>
        <w:rPr>
          <w:rFonts w:ascii="Times New Roman"/>
          <w:b w:val="false"/>
          <w:i w:val="false"/>
          <w:color w:val="ff0000"/>
          <w:sz w:val="28"/>
        </w:rPr>
        <w:t xml:space="preserve">
      Ескерту. 2-тараудың тақырыбы жаңа редакцияда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p>
      <w:pPr>
        <w:spacing w:after="0"/>
        <w:ind w:left="0"/>
        <w:jc w:val="both"/>
      </w:pPr>
      <w:r>
        <w:rPr>
          <w:rFonts w:ascii="Times New Roman"/>
          <w:b/>
          <w:i w:val="false"/>
          <w:color w:val="000000"/>
          <w:sz w:val="28"/>
        </w:rPr>
        <w:t>3-бап. Микроқаржылық қызмет, микрокредиттер беру тәртібі мен шарттары</w:t>
      </w:r>
    </w:p>
    <w:p>
      <w:pPr>
        <w:spacing w:after="0"/>
        <w:ind w:left="0"/>
        <w:jc w:val="both"/>
      </w:pPr>
      <w:bookmarkStart w:name="z21" w:id="17"/>
      <w:r>
        <w:rPr>
          <w:rFonts w:ascii="Times New Roman"/>
          <w:b w:val="false"/>
          <w:i w:val="false"/>
          <w:color w:val="ff0000"/>
          <w:sz w:val="28"/>
        </w:rPr>
        <w:t xml:space="preserve">
      Ескерту. 3-баптың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End w:id="1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Алып тасталды - ҚР 03.07.2019 </w:t>
      </w:r>
      <w:r>
        <w:rPr>
          <w:rFonts w:ascii="Times New Roman"/>
          <w:b w:val="false"/>
          <w:i w:val="false"/>
          <w:color w:val="000000"/>
          <w:sz w:val="28"/>
        </w:rPr>
        <w:t>№ 262-VI</w:t>
      </w:r>
      <w:r>
        <w:rPr>
          <w:rFonts w:ascii="Times New Roman"/>
          <w:b w:val="false"/>
          <w:i w:val="false"/>
          <w:color w:val="000000"/>
          <w:sz w:val="28"/>
        </w:rPr>
        <w:t xml:space="preserve"> Заңымен (01.01.2020 бастап қолданысқа енгізіледі).</w:t>
      </w:r>
    </w:p>
    <w:bookmarkStart w:name="z340" w:id="18"/>
    <w:p>
      <w:pPr>
        <w:spacing w:after="0"/>
        <w:ind w:left="0"/>
        <w:jc w:val="both"/>
      </w:pPr>
      <w:r>
        <w:rPr>
          <w:rFonts w:ascii="Times New Roman"/>
          <w:b w:val="false"/>
          <w:i w:val="false"/>
          <w:color w:val="000000"/>
          <w:sz w:val="28"/>
        </w:rPr>
        <w:t>
      1.1. Микроқаржылық қызметке:</w:t>
      </w:r>
    </w:p>
    <w:bookmarkEnd w:id="18"/>
    <w:p>
      <w:pPr>
        <w:spacing w:after="0"/>
        <w:ind w:left="0"/>
        <w:jc w:val="both"/>
      </w:pPr>
      <w:r>
        <w:rPr>
          <w:rFonts w:ascii="Times New Roman"/>
          <w:b w:val="false"/>
          <w:i w:val="false"/>
          <w:color w:val="000000"/>
          <w:sz w:val="28"/>
        </w:rPr>
        <w:t>
      1) кредиттік серіктестіктердің өз қатысушыларына микрокредиттер беру жөніндегі қызметі;</w:t>
      </w:r>
    </w:p>
    <w:p>
      <w:pPr>
        <w:spacing w:after="0"/>
        <w:ind w:left="0"/>
        <w:jc w:val="both"/>
      </w:pPr>
      <w:r>
        <w:rPr>
          <w:rFonts w:ascii="Times New Roman"/>
          <w:b w:val="false"/>
          <w:i w:val="false"/>
          <w:color w:val="000000"/>
          <w:sz w:val="28"/>
        </w:rPr>
        <w:t>
      2) ломбардтардың жеке тұлғаларға жеке пайдалануына арналған жылжымалы мүлкін кепілге қойғыза отырып республикалық бюджет туралы заңда тиісті қаржы жылына белгіленген айлық есептік көрсеткіштің сегіз мың еселенген мөлшерінен аспайтын мөлшерде бір жылға дейінгі мерзімге микрокредиттер беру жөніндегі қызметі;</w:t>
      </w:r>
    </w:p>
    <w:p>
      <w:pPr>
        <w:spacing w:after="0"/>
        <w:ind w:left="0"/>
        <w:jc w:val="both"/>
      </w:pPr>
      <w:r>
        <w:rPr>
          <w:rFonts w:ascii="Times New Roman"/>
          <w:b w:val="false"/>
          <w:i w:val="false"/>
          <w:color w:val="000000"/>
          <w:sz w:val="28"/>
        </w:rPr>
        <w:t>
      3) микроқаржы ұйымдарының жеке және (немесе) заңды тұлғаларға республикалық бюджет туралы заңда тиісті қаржы жылына белгіленген айлық есептік көрсеткіштің жиырма мың еселенген мөлшерінен аспайтын мөлшерде қамтамасыз етілетін не қамтамасыз етілмейтін микрокредиттер беру жөніндегі қызметі жатады.</w:t>
      </w:r>
    </w:p>
    <w:bookmarkStart w:name="z341" w:id="19"/>
    <w:p>
      <w:pPr>
        <w:spacing w:after="0"/>
        <w:ind w:left="0"/>
        <w:jc w:val="both"/>
      </w:pPr>
      <w:r>
        <w:rPr>
          <w:rFonts w:ascii="Times New Roman"/>
          <w:b w:val="false"/>
          <w:i w:val="false"/>
          <w:color w:val="000000"/>
          <w:sz w:val="28"/>
        </w:rPr>
        <w:t>
      1-2. Микроқаржылық қызметті жүзеге асыратын ұйымдар (бұдан әрі – микроқаржы ұйымдары) осы баптың 1-1-тармағында көрсетілген қызметтен басқа мынадай операцияларды жүзеге асыруға құқылы:</w:t>
      </w:r>
    </w:p>
    <w:bookmarkEnd w:id="19"/>
    <w:p>
      <w:pPr>
        <w:spacing w:after="0"/>
        <w:ind w:left="0"/>
        <w:jc w:val="both"/>
      </w:pPr>
      <w:r>
        <w:rPr>
          <w:rFonts w:ascii="Times New Roman"/>
          <w:b w:val="false"/>
          <w:i w:val="false"/>
          <w:color w:val="000000"/>
          <w:sz w:val="28"/>
        </w:rPr>
        <w:t>
      1) Қазақстан Республикасының резиденттерінен және бейрезиденттерінен қарыз тарту (кәсіпкерлік қызмет ретінде азаматтардан қарыз түрінде ақша тартуды қоспағанда);</w:t>
      </w:r>
    </w:p>
    <w:p>
      <w:pPr>
        <w:spacing w:after="0"/>
        <w:ind w:left="0"/>
        <w:jc w:val="both"/>
      </w:pPr>
      <w:r>
        <w:rPr>
          <w:rFonts w:ascii="Times New Roman"/>
          <w:b w:val="false"/>
          <w:i w:val="false"/>
          <w:color w:val="000000"/>
          <w:sz w:val="28"/>
        </w:rPr>
        <w:t>
      2) өз активтерін бағалы қағаздарға және өзге де қаржы құралдарына инвестициялау;</w:t>
      </w:r>
    </w:p>
    <w:p>
      <w:pPr>
        <w:spacing w:after="0"/>
        <w:ind w:left="0"/>
        <w:jc w:val="both"/>
      </w:pPr>
      <w:r>
        <w:rPr>
          <w:rFonts w:ascii="Times New Roman"/>
          <w:b w:val="false"/>
          <w:i w:val="false"/>
          <w:color w:val="000000"/>
          <w:sz w:val="28"/>
        </w:rPr>
        <w:t>
      3) микрокредиттер беру жөніндегі қызметке байланысты мәселелер бойынша консультациялық қызметтер көрсету;</w:t>
      </w:r>
    </w:p>
    <w:p>
      <w:pPr>
        <w:spacing w:after="0"/>
        <w:ind w:left="0"/>
        <w:jc w:val="both"/>
      </w:pPr>
      <w:r>
        <w:rPr>
          <w:rFonts w:ascii="Times New Roman"/>
          <w:b w:val="false"/>
          <w:i w:val="false"/>
          <w:color w:val="000000"/>
          <w:sz w:val="28"/>
        </w:rPr>
        <w:t>
      4) өз мүлкін мүліктік жалға (жалдауға) беру;</w:t>
      </w:r>
    </w:p>
    <w:bookmarkStart w:name="z397" w:id="20"/>
    <w:p>
      <w:pPr>
        <w:spacing w:after="0"/>
        <w:ind w:left="0"/>
        <w:jc w:val="both"/>
      </w:pPr>
      <w:r>
        <w:rPr>
          <w:rFonts w:ascii="Times New Roman"/>
          <w:b w:val="false"/>
          <w:i w:val="false"/>
          <w:color w:val="000000"/>
          <w:sz w:val="28"/>
        </w:rPr>
        <w:t>
      4-1) меншікті мүлкін өткізу;</w:t>
      </w:r>
    </w:p>
    <w:bookmarkEnd w:id="20"/>
    <w:p>
      <w:pPr>
        <w:spacing w:after="0"/>
        <w:ind w:left="0"/>
        <w:jc w:val="both"/>
      </w:pPr>
      <w:r>
        <w:rPr>
          <w:rFonts w:ascii="Times New Roman"/>
          <w:b w:val="false"/>
          <w:i w:val="false"/>
          <w:color w:val="000000"/>
          <w:sz w:val="28"/>
        </w:rPr>
        <w:t>
      5) лизингтік қызметті жүзеге асыру;</w:t>
      </w:r>
    </w:p>
    <w:p>
      <w:pPr>
        <w:spacing w:after="0"/>
        <w:ind w:left="0"/>
        <w:jc w:val="both"/>
      </w:pPr>
      <w:r>
        <w:rPr>
          <w:rFonts w:ascii="Times New Roman"/>
          <w:b w:val="false"/>
          <w:i w:val="false"/>
          <w:color w:val="000000"/>
          <w:sz w:val="28"/>
        </w:rPr>
        <w:t>
      6) ақпарат жеткізгіштердің кез келген түрінде микроқаржы ұйымдары қызметінің мәселелері бойынша арнаулы әдебиетті өткізу;</w:t>
      </w:r>
    </w:p>
    <w:p>
      <w:pPr>
        <w:spacing w:after="0"/>
        <w:ind w:left="0"/>
        <w:jc w:val="both"/>
      </w:pPr>
      <w:r>
        <w:rPr>
          <w:rFonts w:ascii="Times New Roman"/>
          <w:b w:val="false"/>
          <w:i w:val="false"/>
          <w:color w:val="000000"/>
          <w:sz w:val="28"/>
        </w:rPr>
        <w:t>
      7) төлем агентінің және қосалқы төлем агентінің функцияларын жүзеге асыру;</w:t>
      </w:r>
    </w:p>
    <w:p>
      <w:pPr>
        <w:spacing w:after="0"/>
        <w:ind w:left="0"/>
        <w:jc w:val="both"/>
      </w:pPr>
      <w:r>
        <w:rPr>
          <w:rFonts w:ascii="Times New Roman"/>
          <w:b w:val="false"/>
          <w:i w:val="false"/>
          <w:color w:val="000000"/>
          <w:sz w:val="28"/>
        </w:rPr>
        <w:t xml:space="preserve">
      8) Қазақстан Республикасы резидент-сақтандыру ұйымдарының атынан және тапсырмасы бойынша сақтандыру агенті ретінде сақтандыру шарттарын жасасу; </w:t>
      </w:r>
    </w:p>
    <w:p>
      <w:pPr>
        <w:spacing w:after="0"/>
        <w:ind w:left="0"/>
        <w:jc w:val="both"/>
      </w:pPr>
      <w:r>
        <w:rPr>
          <w:rFonts w:ascii="Times New Roman"/>
          <w:b w:val="false"/>
          <w:i w:val="false"/>
          <w:color w:val="000000"/>
          <w:sz w:val="28"/>
        </w:rPr>
        <w:t>
      9) Қазақстан Республикасының заңнамасына сәйкес электрондық ақша жүйесі агентінің функцияларын жүзеге асыру;</w:t>
      </w:r>
    </w:p>
    <w:p>
      <w:pPr>
        <w:spacing w:after="0"/>
        <w:ind w:left="0"/>
        <w:jc w:val="both"/>
      </w:pPr>
      <w:r>
        <w:rPr>
          <w:rFonts w:ascii="Times New Roman"/>
          <w:b w:val="false"/>
          <w:i w:val="false"/>
          <w:color w:val="000000"/>
          <w:sz w:val="28"/>
        </w:rPr>
        <w:t>
      10) факторингтік операциялар: тауарларды (жұмыстарды, көрсетілетін қызметтерді) сатып алушыдан төлем жасамау тәуекелін қабылдай отырып, төлемді талап ету құқықтарын сатып алу;</w:t>
      </w:r>
    </w:p>
    <w:p>
      <w:pPr>
        <w:spacing w:after="0"/>
        <w:ind w:left="0"/>
        <w:jc w:val="both"/>
      </w:pPr>
      <w:r>
        <w:rPr>
          <w:rFonts w:ascii="Times New Roman"/>
          <w:b w:val="false"/>
          <w:i w:val="false"/>
          <w:color w:val="000000"/>
          <w:sz w:val="28"/>
        </w:rPr>
        <w:t>
      11) форфейтингтік операциялар (форфетирлеу): тауарларды (жұмыстарды, көрсетілетін қызметтерді) сатып алушының борыштық міндеттемесін сатушыға айналым түспейтін жолмен вексель сатып алу арқылы төлеу;</w:t>
      </w:r>
    </w:p>
    <w:p>
      <w:pPr>
        <w:spacing w:after="0"/>
        <w:ind w:left="0"/>
        <w:jc w:val="both"/>
      </w:pPr>
      <w:r>
        <w:rPr>
          <w:rFonts w:ascii="Times New Roman"/>
          <w:b w:val="false"/>
          <w:i w:val="false"/>
          <w:color w:val="000000"/>
          <w:sz w:val="28"/>
        </w:rPr>
        <w:t>
      12) кепілдіктерді, кепілгерліктерді және ақшалай нысанда орындауды көздейтін өзге де міндеттемелерді беру.</w:t>
      </w:r>
    </w:p>
    <w:bookmarkStart w:name="z342" w:id="21"/>
    <w:p>
      <w:pPr>
        <w:spacing w:after="0"/>
        <w:ind w:left="0"/>
        <w:jc w:val="both"/>
      </w:pPr>
      <w:r>
        <w:rPr>
          <w:rFonts w:ascii="Times New Roman"/>
          <w:b w:val="false"/>
          <w:i w:val="false"/>
          <w:color w:val="000000"/>
          <w:sz w:val="28"/>
        </w:rPr>
        <w:t xml:space="preserve">
      1-3. Жеке тұлғаларға жеке пайдалануына арналған жылжымалы мүлкін кепілге қойғыза отырып микрокредиттер беру жөніндегі қызметті жүзеге асыратын микроқаржы ұйымы құрамында бағалы металдар және асыл тастар бар зергерлік бұйымдарды есепке алуды, сақтауды және сатуды қосымша жүзеге асыруға құқылы. </w:t>
      </w:r>
    </w:p>
    <w:bookmarkEnd w:id="21"/>
    <w:bookmarkStart w:name="z343" w:id="22"/>
    <w:p>
      <w:pPr>
        <w:spacing w:after="0"/>
        <w:ind w:left="0"/>
        <w:jc w:val="both"/>
      </w:pPr>
      <w:r>
        <w:rPr>
          <w:rFonts w:ascii="Times New Roman"/>
          <w:b w:val="false"/>
          <w:i w:val="false"/>
          <w:color w:val="000000"/>
          <w:sz w:val="28"/>
        </w:rPr>
        <w:t>
      1-4. Микроқаржы ұйымдарына осы Заңда көзделмеген өзге кәсіпкерлік қызметті жүзеге асыруға тыйым салынады.</w:t>
      </w:r>
    </w:p>
    <w:bookmarkEnd w:id="22"/>
    <w:bookmarkStart w:name="z22" w:id="23"/>
    <w:p>
      <w:pPr>
        <w:spacing w:after="0"/>
        <w:ind w:left="0"/>
        <w:jc w:val="both"/>
      </w:pPr>
      <w:r>
        <w:rPr>
          <w:rFonts w:ascii="Times New Roman"/>
          <w:b w:val="false"/>
          <w:i w:val="false"/>
          <w:color w:val="000000"/>
          <w:sz w:val="28"/>
        </w:rPr>
        <w:t>
      2. Микроқаржы ұйымы өзінің жоғары органы бекіткен микрокредиттер беру қағидалары болғанда ғана микрокредиттерді беруге құқылы.</w:t>
      </w:r>
    </w:p>
    <w:bookmarkEnd w:id="23"/>
    <w:bookmarkStart w:name="z48" w:id="2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 </w:t>
      </w:r>
      <w:r>
        <w:rPr>
          <w:rFonts w:ascii="Times New Roman"/>
          <w:b w:val="false"/>
          <w:i w:val="false"/>
          <w:color w:val="000000"/>
          <w:sz w:val="28"/>
        </w:rPr>
        <w:t xml:space="preserve">Алып тасталды - ҚР 29.03.2016 </w:t>
      </w:r>
      <w:r>
        <w:rPr>
          <w:rFonts w:ascii="Times New Roman"/>
          <w:b w:val="false"/>
          <w:i w:val="false"/>
          <w:color w:val="000000"/>
          <w:sz w:val="28"/>
        </w:rPr>
        <w:t>№ 479-V</w:t>
      </w:r>
      <w:r>
        <w:rPr>
          <w:rFonts w:ascii="Times New Roman"/>
          <w:b w:val="false"/>
          <w:i w:val="false"/>
          <w:color w:val="000000"/>
          <w:sz w:val="28"/>
        </w:rPr>
        <w:t xml:space="preserve"> Заңымен (алғашқы ресми жарияланған күнінен кейін күнтізбелік жиырма бір күн өткен соң қолданысқа енгізіледі).</w:t>
      </w:r>
    </w:p>
    <w:bookmarkEnd w:id="24"/>
    <w:bookmarkStart w:name="z23" w:id="2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24.11.2015 </w:t>
      </w:r>
      <w:r>
        <w:rPr>
          <w:rFonts w:ascii="Times New Roman"/>
          <w:b w:val="false"/>
          <w:i w:val="false"/>
          <w:color w:val="000000"/>
          <w:sz w:val="28"/>
        </w:rPr>
        <w:t>№ 422-V</w:t>
      </w:r>
      <w:r>
        <w:rPr>
          <w:rFonts w:ascii="Times New Roman"/>
          <w:b w:val="false"/>
          <w:i w:val="false"/>
          <w:color w:val="000000"/>
          <w:sz w:val="28"/>
        </w:rPr>
        <w:t xml:space="preserve"> (01.01.2016 бастап қолданысқа енгізіледі) Заңымен.</w:t>
      </w:r>
    </w:p>
    <w:bookmarkEnd w:id="25"/>
    <w:bookmarkStart w:name="z344" w:id="26"/>
    <w:p>
      <w:pPr>
        <w:spacing w:after="0"/>
        <w:ind w:left="0"/>
        <w:jc w:val="both"/>
      </w:pPr>
      <w:r>
        <w:rPr>
          <w:rFonts w:ascii="Times New Roman"/>
          <w:b w:val="false"/>
          <w:i w:val="false"/>
          <w:color w:val="000000"/>
          <w:sz w:val="28"/>
        </w:rPr>
        <w:t>
      3-1. Микроқаржы ұйымы уәкілетті орган айқындайтын тәртіппен электрондық тәсілмен микрокредиттер беруге құқылы.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45" w:id="27"/>
    <w:p>
      <w:pPr>
        <w:spacing w:after="0"/>
        <w:ind w:left="0"/>
        <w:jc w:val="both"/>
      </w:pPr>
      <w:r>
        <w:rPr>
          <w:rFonts w:ascii="Times New Roman"/>
          <w:b w:val="false"/>
          <w:i w:val="false"/>
          <w:color w:val="000000"/>
          <w:sz w:val="28"/>
        </w:rPr>
        <w:t>
      5. Кез келген валютаның баламасына байланыстырылып, теңгемен берілген микрокредит беру туралы шарт бойынша міндеттемені және төлемдерді индекстеуге жол берілмейді.</w:t>
      </w:r>
    </w:p>
    <w:bookmarkEnd w:id="27"/>
    <w:bookmarkStart w:name="z346" w:id="28"/>
    <w:p>
      <w:pPr>
        <w:spacing w:after="0"/>
        <w:ind w:left="0"/>
        <w:jc w:val="both"/>
      </w:pPr>
      <w:r>
        <w:rPr>
          <w:rFonts w:ascii="Times New Roman"/>
          <w:b w:val="false"/>
          <w:i w:val="false"/>
          <w:color w:val="000000"/>
          <w:sz w:val="28"/>
        </w:rPr>
        <w:t>
      6. Микроқаржы ұйымы микрокредит беру туралы шарттың талаптарын, қарыз алушы үшін оларды жақсарту жағдайларын қоспағанда, біржақты тәртіппен өзгертуге құқылы емес.</w:t>
      </w:r>
    </w:p>
    <w:bookmarkEnd w:id="28"/>
    <w:p>
      <w:pPr>
        <w:spacing w:after="0"/>
        <w:ind w:left="0"/>
        <w:jc w:val="both"/>
      </w:pPr>
      <w:r>
        <w:rPr>
          <w:rFonts w:ascii="Times New Roman"/>
          <w:b w:val="false"/>
          <w:i w:val="false"/>
          <w:color w:val="000000"/>
          <w:sz w:val="28"/>
        </w:rPr>
        <w:t>
      Осы тармақтың мақсаттары үшін:</w:t>
      </w:r>
    </w:p>
    <w:p>
      <w:pPr>
        <w:spacing w:after="0"/>
        <w:ind w:left="0"/>
        <w:jc w:val="both"/>
      </w:pPr>
      <w:r>
        <w:rPr>
          <w:rFonts w:ascii="Times New Roman"/>
          <w:b w:val="false"/>
          <w:i w:val="false"/>
          <w:color w:val="000000"/>
          <w:sz w:val="28"/>
        </w:rPr>
        <w:t xml:space="preserve">
      тұрақсыздық айыбын (айыппұлды, өсімпұлды) азайту жағына қарай өзгерту немесе толық жою; </w:t>
      </w:r>
    </w:p>
    <w:p>
      <w:pPr>
        <w:spacing w:after="0"/>
        <w:ind w:left="0"/>
        <w:jc w:val="both"/>
      </w:pPr>
      <w:r>
        <w:rPr>
          <w:rFonts w:ascii="Times New Roman"/>
          <w:b w:val="false"/>
          <w:i w:val="false"/>
          <w:color w:val="000000"/>
          <w:sz w:val="28"/>
        </w:rPr>
        <w:t>
      микрокредит беру туралы шарт бойынша сыйақы мөлшерлемесін азайту жағына қарай өзгерту қарыз алушы үшін микрокредит беру туралы шарттың талаптарын жақсарту деп түсініледі.</w:t>
      </w:r>
    </w:p>
    <w:p>
      <w:pPr>
        <w:spacing w:after="0"/>
        <w:ind w:left="0"/>
        <w:jc w:val="both"/>
      </w:pPr>
      <w:r>
        <w:rPr>
          <w:rFonts w:ascii="Times New Roman"/>
          <w:b w:val="false"/>
          <w:i w:val="false"/>
          <w:color w:val="000000"/>
          <w:sz w:val="28"/>
        </w:rPr>
        <w:t>
      Микроқаржы ұйымы жақсарту талаптарын қолданған жағдайда, қарыз алушы микрокредит беру туралы шартта көзделген тәртіппен микрокредит беру туралы шарт талабының өзгергені туралы хабардар 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(01.08.2018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4-бап. Микрокредит беру туралы шарт</w:t>
      </w:r>
    </w:p>
    <w:bookmarkStart w:name="z26" w:id="29"/>
    <w:p>
      <w:pPr>
        <w:spacing w:after="0"/>
        <w:ind w:left="0"/>
        <w:jc w:val="both"/>
      </w:pPr>
      <w:r>
        <w:rPr>
          <w:rFonts w:ascii="Times New Roman"/>
          <w:b w:val="false"/>
          <w:i w:val="false"/>
          <w:color w:val="000000"/>
          <w:sz w:val="28"/>
        </w:rPr>
        <w:t>
      1. Микрокредит беру туралы шарт мәміленің жазбаша нысанына қойылатын Қазақстан Республикасы азаматтық заңнамасының талаптары ескеріле отырып жасалады.</w:t>
      </w:r>
    </w:p>
    <w:bookmarkEnd w:id="29"/>
    <w:bookmarkStart w:name="z27" w:id="30"/>
    <w:p>
      <w:pPr>
        <w:spacing w:after="0"/>
        <w:ind w:left="0"/>
        <w:jc w:val="both"/>
      </w:pPr>
      <w:r>
        <w:rPr>
          <w:rFonts w:ascii="Times New Roman"/>
          <w:b w:val="false"/>
          <w:i w:val="false"/>
          <w:color w:val="000000"/>
          <w:sz w:val="28"/>
        </w:rPr>
        <w:t>
      2. Микроқаржы ұйымы жасаған микрокредит беру туралы шарт жөніндегі ақпарат Қазақстан Республикасының кредиттік бюролар және кредиттік тарихты қалыптастыру туралы заңнамасында айқындалған талаптарда мемлекет қатысатын кредиттік бюроға міндетті түрде берілуге жатады.</w:t>
      </w:r>
    </w:p>
    <w:bookmarkEnd w:id="30"/>
    <w:bookmarkStart w:name="z28" w:id="31"/>
    <w:p>
      <w:pPr>
        <w:spacing w:after="0"/>
        <w:ind w:left="0"/>
        <w:jc w:val="both"/>
      </w:pPr>
      <w:r>
        <w:rPr>
          <w:rFonts w:ascii="Times New Roman"/>
          <w:b w:val="false"/>
          <w:i w:val="false"/>
          <w:color w:val="000000"/>
          <w:sz w:val="28"/>
        </w:rPr>
        <w:t>
      3. Қазақстан Республикасының азаматтық заңнамасында белгіленген талаптар ескеріле отырып, уәкілетті органның нормативтік құқықтық актісімен микрокредит беру туралы шарт жасасу тәртібі, оның ішінде шарттың және микрокредиттің толық құны (микрокредит бойынша артық төлем сомасы, микрокредит нысанасы) туралы ақпаратты қамтитын бірінші бетінің мазмұнына, ресімделуіне, микрокредит беру туралы шарттың міндетті шарттарына қойылатын талаптар, сондай-ақ микрокредитті өтеу кестесінің нысаны бекітіледі.</w:t>
      </w:r>
    </w:p>
    <w:bookmarkEnd w:id="31"/>
    <w:bookmarkStart w:name="z347" w:id="32"/>
    <w:p>
      <w:pPr>
        <w:spacing w:after="0"/>
        <w:ind w:left="0"/>
        <w:jc w:val="both"/>
      </w:pPr>
      <w:r>
        <w:rPr>
          <w:rFonts w:ascii="Times New Roman"/>
          <w:b w:val="false"/>
          <w:i w:val="false"/>
          <w:color w:val="000000"/>
          <w:sz w:val="28"/>
        </w:rPr>
        <w:t>
      3-1. Жеке тұлғамен күнтізбелік қырық бес күнге дейінгі мерзімге жасалған, республикалық бюджет туралы заңда тиісті қаржы жылына белгіленген айлық есептік көрсеткіштің елу еселенген мөлшерінен аспайтын мөлшерде микрокредит беру туралы шарт бойынша осы Заңның 5-бабының 1-тармағында белгіленген талап шарт мынадай талаптарға сәйкес келген кезде қолданылмайды:</w:t>
      </w:r>
    </w:p>
    <w:bookmarkEnd w:id="32"/>
    <w:p>
      <w:pPr>
        <w:spacing w:after="0"/>
        <w:ind w:left="0"/>
        <w:jc w:val="both"/>
      </w:pPr>
      <w:r>
        <w:rPr>
          <w:rFonts w:ascii="Times New Roman"/>
          <w:b w:val="false"/>
          <w:i w:val="false"/>
          <w:color w:val="000000"/>
          <w:sz w:val="28"/>
        </w:rPr>
        <w:t>
      1) микрокредит беру туралы шарт бойынша сыйақы уәкiлеттi органның нормативтiк құқықтық актiсiнде белгіленген шекті мәннен аспайды;</w:t>
      </w:r>
    </w:p>
    <w:p>
      <w:pPr>
        <w:spacing w:after="0"/>
        <w:ind w:left="0"/>
        <w:jc w:val="both"/>
      </w:pPr>
      <w:r>
        <w:rPr>
          <w:rFonts w:ascii="Times New Roman"/>
          <w:b w:val="false"/>
          <w:i w:val="false"/>
          <w:color w:val="000000"/>
          <w:sz w:val="28"/>
        </w:rPr>
        <w:t>
      2) микрокредит беру туралы шарт бойынша микрокредит сомасын қайтару және (немесе) сыйақыны төлеу жөніндегі міндеттемені бұзғаны үшін тұрақсыздық айыбының (айыппұлдың, өсімпұлдың) мөлшері мерзімін өткізіп алған әрбір күн үшін орындалмаған міндеттеме сомасының 0,5 пайызынан аспайды;</w:t>
      </w:r>
    </w:p>
    <w:p>
      <w:pPr>
        <w:spacing w:after="0"/>
        <w:ind w:left="0"/>
        <w:jc w:val="both"/>
      </w:pPr>
      <w:r>
        <w:rPr>
          <w:rFonts w:ascii="Times New Roman"/>
          <w:b w:val="false"/>
          <w:i w:val="false"/>
          <w:color w:val="000000"/>
          <w:sz w:val="28"/>
        </w:rPr>
        <w:t xml:space="preserve">
      3) микрокредит нысанасын қоспағанда, қарыз алушының микрокредит беру туралы шарт бойынша барлық төлемдері, микрокредит беру туралы шартта көзделген сыйақы мен тұрақсыздық айыбының (айыппұлдың, өсімпұлдың) сомасын қоса алғанда, жиынтығында микрокредит беру туралы шарт қолданылатын бүкіл кезеңде берілген микрокредит сомасынан аспайды; </w:t>
      </w:r>
    </w:p>
    <w:p>
      <w:pPr>
        <w:spacing w:after="0"/>
        <w:ind w:left="0"/>
        <w:jc w:val="both"/>
      </w:pPr>
      <w:r>
        <w:rPr>
          <w:rFonts w:ascii="Times New Roman"/>
          <w:b w:val="false"/>
          <w:i w:val="false"/>
          <w:color w:val="000000"/>
          <w:sz w:val="28"/>
        </w:rPr>
        <w:t>
      4) шарт микрокредит сомасын ұлғайтуға тыйым салуды қамтиды;</w:t>
      </w:r>
    </w:p>
    <w:p>
      <w:pPr>
        <w:spacing w:after="0"/>
        <w:ind w:left="0"/>
        <w:jc w:val="both"/>
      </w:pPr>
      <w:r>
        <w:rPr>
          <w:rFonts w:ascii="Times New Roman"/>
          <w:b w:val="false"/>
          <w:i w:val="false"/>
          <w:color w:val="000000"/>
          <w:sz w:val="28"/>
        </w:rPr>
        <w:t>
      5) тараптардың келісімі бойынша микрокредит беру туралы шарттың қолданылу мерзімі қолданыстағы немесе жақсартатын жағдайларда ұлғайтылуы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306" w:id="33"/>
    <w:p>
      <w:pPr>
        <w:spacing w:after="0"/>
        <w:ind w:left="0"/>
        <w:jc w:val="both"/>
      </w:pPr>
      <w:r>
        <w:rPr>
          <w:rFonts w:ascii="Times New Roman"/>
          <w:b w:val="false"/>
          <w:i w:val="false"/>
          <w:color w:val="000000"/>
          <w:sz w:val="28"/>
        </w:rPr>
        <w:t>
      4-1. Микроқаржы ұйымы микрокредит беру туралы шарт бойынша құқықты (талап етуді) үшінші тұлғаға берген кезде, қарыз алушының құқық (талап ету) берілген үшінші тұлғамен құқықтық қатынастарына Қазақстан Республикасының заңнамасында кредитордың қарыз алушымен микрокредит беру туралы шарт шеңберіндегі өзара қатынастарына қойылатын талаптар мен шектеулердің күші қолданылады.</w:t>
      </w:r>
    </w:p>
    <w:bookmarkEnd w:id="33"/>
    <w:p>
      <w:pPr>
        <w:spacing w:after="0"/>
        <w:ind w:left="0"/>
        <w:jc w:val="both"/>
      </w:pPr>
      <w:r>
        <w:rPr>
          <w:rFonts w:ascii="Times New Roman"/>
          <w:b w:val="false"/>
          <w:i w:val="false"/>
          <w:color w:val="000000"/>
          <w:sz w:val="28"/>
        </w:rPr>
        <w:t>
      Өзіне құқық (талап ету) берілген үшінші тұлғаның Қазақстан Республикасының заңнамасында кредитордың қарыз алушымен микрокредит беру туралы шарт шеңберіндегі өзара қатынастарына қойылатын талаптар мен шектеулерді бұзуы Қазақстан Республикасының заңдарында белгіленген жауаптылыққа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317" w:id="34"/>
    <w:p>
      <w:pPr>
        <w:spacing w:after="0"/>
        <w:ind w:left="0"/>
        <w:jc w:val="both"/>
      </w:pPr>
      <w:r>
        <w:rPr>
          <w:rFonts w:ascii="Times New Roman"/>
          <w:b w:val="false"/>
          <w:i w:val="false"/>
          <w:color w:val="000000"/>
          <w:sz w:val="28"/>
        </w:rPr>
        <w:t>
      6. Жеке тұлғаға берілген тұрғынжай және (немесе) тұрғынжай орналасқан жер учаскесі болып табылатын жылжымайтын мүлік ипотекасымен қамтамасыз етілген, кәсіпкерлік қызметті жүзеге асыруға байланысты емес микрокредит беру туралы шартты орындау талаптарын өзгерту немесе жеке тұлғаға берілген тұрғынжай және (немесе) тұрғынжай орналасқан жер учаскесі болып табылатын жылжымайтын мүлік ипотекасымен қамтамасыз етілген, кәсіпкерлік қызметті жүзеге асыруға байланысты емес микрокредитті өтеу мақсатында жаңа микрокредит беру кезінде мерзімі өткен сыйақыны, тұрақсыздық айыбын (айыппұлды, өсімпұлды) негізгі борыш сомасына капиталдандыруға (жинақтап қосуға) жол берілмейді.</w:t>
      </w:r>
    </w:p>
    <w:bookmarkEnd w:id="34"/>
    <w:bookmarkStart w:name="z422" w:id="35"/>
    <w:p>
      <w:pPr>
        <w:spacing w:after="0"/>
        <w:ind w:left="0"/>
        <w:jc w:val="both"/>
      </w:pPr>
      <w:r>
        <w:rPr>
          <w:rFonts w:ascii="Times New Roman"/>
          <w:b w:val="false"/>
          <w:i w:val="false"/>
          <w:color w:val="000000"/>
          <w:sz w:val="28"/>
        </w:rPr>
        <w:t>
      7. Жеке тұлғамен жасалған, кәсіпкерлік қызметті жүзеге асыруға байланысты емес және тұрғынжай және (немесе) тұрғынжай орналасқан жер учаскесі болып табылатын жылжымайтын мүлік ипотекасымен қамтамасыз етілмеген микрокредит беру туралы шартты орындау талаптарын өзгерту немесе жеке тұлғаның кәсіпкерлік қызметті жүзеге асыруға байланысты емес және тұрғынжай және (немесе) тұрғынжай орналасқан жер учаскесі болып табылатын жылжымайтын мүлік ипотекасымен қамтамасыз етілмеген микрокредитін өтеу мақсатында жаңа микрокредит беру кезінде негізгі борыш сомасына капиталдандырылған (жинақтап қосылған) мерзімі өткен сыйақыға, тұрақсыздық айыбына (айыппұлдарға, өсімпұлдарға) сыйақыны есепке жазуға жол берілмейді.</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Микрокредит бойынша жылдық тиімді сыйақы мөлшерлемесі</w:t>
      </w:r>
    </w:p>
    <w:bookmarkStart w:name="z43" w:id="36"/>
    <w:p>
      <w:pPr>
        <w:spacing w:after="0"/>
        <w:ind w:left="0"/>
        <w:jc w:val="both"/>
      </w:pPr>
      <w:r>
        <w:rPr>
          <w:rFonts w:ascii="Times New Roman"/>
          <w:b w:val="false"/>
          <w:i w:val="false"/>
          <w:color w:val="000000"/>
          <w:sz w:val="28"/>
        </w:rPr>
        <w:t>
      1. Микрокредит бойынша жылдық тиімді сыйақы мөлшерлемесінің мөлшері уәкілетті органның нормативтік құқықтық актісінде айқындалған шекті мөлшерден аспауға тиіс.</w:t>
      </w:r>
    </w:p>
    <w:bookmarkEnd w:id="36"/>
    <w:bookmarkStart w:name="z45" w:id="37"/>
    <w:p>
      <w:pPr>
        <w:spacing w:after="0"/>
        <w:ind w:left="0"/>
        <w:jc w:val="both"/>
      </w:pPr>
      <w:r>
        <w:rPr>
          <w:rFonts w:ascii="Times New Roman"/>
          <w:b w:val="false"/>
          <w:i w:val="false"/>
          <w:color w:val="000000"/>
          <w:sz w:val="28"/>
        </w:rPr>
        <w:t>
      2. Берілетін микрокредиттер бойынша жылдық тиімді сыйақы мөлшерлемесін есептеу қағидасын уәкілетті орган әзірлейді және бекітеді.</w:t>
      </w:r>
    </w:p>
    <w:bookmarkEnd w:id="37"/>
    <w:bookmarkStart w:name="z419" w:id="38"/>
    <w:p>
      <w:pPr>
        <w:spacing w:after="0"/>
        <w:ind w:left="0"/>
        <w:jc w:val="both"/>
      </w:pPr>
      <w:r>
        <w:rPr>
          <w:rFonts w:ascii="Times New Roman"/>
          <w:b w:val="false"/>
          <w:i w:val="false"/>
          <w:color w:val="000000"/>
          <w:sz w:val="28"/>
        </w:rPr>
        <w:t>
      2-1. Микроқаржы ұйымы микрокредит бойынша сыйақы шамалары туралы ақпарат бар жарнаманы таратқан және (немесе) орналастырған кезде жылдық тиімді сыйақы мөлшерлемесін көрсетуге міндетті.</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6-бап. Қарыз алушының микрокредит беру туралы шарт бойынша мiндеттемелерді орындауын қамтамасыз ету</w:t>
      </w:r>
    </w:p>
    <w:bookmarkStart w:name="z49" w:id="39"/>
    <w:p>
      <w:pPr>
        <w:spacing w:after="0"/>
        <w:ind w:left="0"/>
        <w:jc w:val="both"/>
      </w:pPr>
      <w:r>
        <w:rPr>
          <w:rFonts w:ascii="Times New Roman"/>
          <w:b w:val="false"/>
          <w:i w:val="false"/>
          <w:color w:val="000000"/>
          <w:sz w:val="28"/>
        </w:rPr>
        <w:t>
      1. Қарыз алушының микрокредит беру туралы шарт бойынша міндеттемелерді орындауы Қазақстан Республикасының заңнамасында немесе микрокредит беру туралы шартта көзделген тәсiлдермен қамтамасыз етiледi.</w:t>
      </w:r>
    </w:p>
    <w:bookmarkEnd w:id="39"/>
    <w:bookmarkStart w:name="z302" w:id="40"/>
    <w:p>
      <w:pPr>
        <w:spacing w:after="0"/>
        <w:ind w:left="0"/>
        <w:jc w:val="both"/>
      </w:pPr>
      <w:r>
        <w:rPr>
          <w:rFonts w:ascii="Times New Roman"/>
          <w:b w:val="false"/>
          <w:i w:val="false"/>
          <w:color w:val="000000"/>
          <w:sz w:val="28"/>
        </w:rPr>
        <w:t>
      1-1. Жеке тұлғамен жасалған микрокредит беру туралы шарт бойынша қарыз алушының жүргізген төлем сомасы, егер бұл қарыз алушының микрокредит беру туралы шарт бойынша міндеттемелерін орындау үшін жеткіліксіз болса, қарыз алушының берешегін мынадай кезектілікпен өтейді:</w:t>
      </w:r>
    </w:p>
    <w:bookmarkEnd w:id="40"/>
    <w:bookmarkStart w:name="z133" w:id="41"/>
    <w:p>
      <w:pPr>
        <w:spacing w:after="0"/>
        <w:ind w:left="0"/>
        <w:jc w:val="both"/>
      </w:pPr>
      <w:r>
        <w:rPr>
          <w:rFonts w:ascii="Times New Roman"/>
          <w:b w:val="false"/>
          <w:i w:val="false"/>
          <w:color w:val="000000"/>
          <w:sz w:val="28"/>
        </w:rPr>
        <w:t>
      1) негізгі борыш бойынша берешек;</w:t>
      </w:r>
    </w:p>
    <w:bookmarkEnd w:id="41"/>
    <w:bookmarkStart w:name="z253" w:id="42"/>
    <w:p>
      <w:pPr>
        <w:spacing w:after="0"/>
        <w:ind w:left="0"/>
        <w:jc w:val="both"/>
      </w:pPr>
      <w:r>
        <w:rPr>
          <w:rFonts w:ascii="Times New Roman"/>
          <w:b w:val="false"/>
          <w:i w:val="false"/>
          <w:color w:val="000000"/>
          <w:sz w:val="28"/>
        </w:rPr>
        <w:t>
      2) сыйақы бойынша берешек;</w:t>
      </w:r>
    </w:p>
    <w:bookmarkEnd w:id="42"/>
    <w:bookmarkStart w:name="z276" w:id="43"/>
    <w:p>
      <w:pPr>
        <w:spacing w:after="0"/>
        <w:ind w:left="0"/>
        <w:jc w:val="both"/>
      </w:pPr>
      <w:r>
        <w:rPr>
          <w:rFonts w:ascii="Times New Roman"/>
          <w:b w:val="false"/>
          <w:i w:val="false"/>
          <w:color w:val="000000"/>
          <w:sz w:val="28"/>
        </w:rPr>
        <w:t xml:space="preserve">
      3) микрокредит беру туралы шартта айқындалған мөлшердегі тұрақсыздық айыбы (айыппұл, өсімпұл); </w:t>
      </w:r>
    </w:p>
    <w:bookmarkEnd w:id="43"/>
    <w:bookmarkStart w:name="z291" w:id="44"/>
    <w:p>
      <w:pPr>
        <w:spacing w:after="0"/>
        <w:ind w:left="0"/>
        <w:jc w:val="both"/>
      </w:pPr>
      <w:r>
        <w:rPr>
          <w:rFonts w:ascii="Times New Roman"/>
          <w:b w:val="false"/>
          <w:i w:val="false"/>
          <w:color w:val="000000"/>
          <w:sz w:val="28"/>
        </w:rPr>
        <w:t>
      4) төлемдердің ағымдағы кезеңі үшін негізгі борыш сомасы;</w:t>
      </w:r>
    </w:p>
    <w:bookmarkEnd w:id="44"/>
    <w:bookmarkStart w:name="z292" w:id="45"/>
    <w:p>
      <w:pPr>
        <w:spacing w:after="0"/>
        <w:ind w:left="0"/>
        <w:jc w:val="both"/>
      </w:pPr>
      <w:r>
        <w:rPr>
          <w:rFonts w:ascii="Times New Roman"/>
          <w:b w:val="false"/>
          <w:i w:val="false"/>
          <w:color w:val="000000"/>
          <w:sz w:val="28"/>
        </w:rPr>
        <w:t>
      5) төлемдердің ағымдағы кезеңі үшін есепке жазылған сыйақы;</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93" w:id="46"/>
    <w:p>
      <w:pPr>
        <w:spacing w:after="0"/>
        <w:ind w:left="0"/>
        <w:jc w:val="both"/>
      </w:pPr>
      <w:r>
        <w:rPr>
          <w:rFonts w:ascii="Times New Roman"/>
          <w:b w:val="false"/>
          <w:i w:val="false"/>
          <w:color w:val="000000"/>
          <w:sz w:val="28"/>
        </w:rPr>
        <w:t>
      6) микроқаржы ұйымының орындауды алу бойынша шығасылары.</w:t>
      </w:r>
    </w:p>
    <w:bookmarkEnd w:id="46"/>
    <w:bookmarkStart w:name="z294" w:id="47"/>
    <w:p>
      <w:pPr>
        <w:spacing w:after="0"/>
        <w:ind w:left="0"/>
        <w:jc w:val="both"/>
      </w:pPr>
      <w:r>
        <w:rPr>
          <w:rFonts w:ascii="Times New Roman"/>
          <w:b w:val="false"/>
          <w:i w:val="false"/>
          <w:color w:val="000000"/>
          <w:sz w:val="28"/>
        </w:rPr>
        <w:t>
      Осы тармақта белгіленген талаптар осы Заңның 4-бабының 3-1-тармағында көрсетілген микрокредит беру туралы шартқа, сондай-ақ ломбард жасаcатын микрокредит беру туралы шартқа қолданылмайды.</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20" w:id="48"/>
    <w:p>
      <w:pPr>
        <w:spacing w:after="0"/>
        <w:ind w:left="0"/>
        <w:jc w:val="both"/>
      </w:pPr>
      <w:r>
        <w:rPr>
          <w:rFonts w:ascii="Times New Roman"/>
          <w:b w:val="false"/>
          <w:i w:val="false"/>
          <w:color w:val="000000"/>
          <w:sz w:val="28"/>
        </w:rPr>
        <w:t>
      3. Осы Заңның 4-бабы 3-1-тармағының талаптарымен жасалған шартты қоспағанда, жеке тұлғамен жасалған, кәсіпкерлік қызметті жүзеге асыруға байланысты емес микрокредит беру туралы шарт бойынша микрокредит сомасын қайтару және (немесе) сыйақы төлеу жөніндегі міндеттемені бұзғаны үшін тұрақсыздық айыбының (айыппұлдың, өсімпұлдың) мөлшері мерзімін өткізіп алудың тоқсан күні ішінде мерзімі өткізіп алынған әрбір күн үшін мерзімі өткізіп алынған төлем сомасының 0,5 пайызынан аспауға тиіс, мерзімін өткізіп алудың тоқсан күні өткеннен кейін мерзімі өткізіп алынған әрбір күн үшін мерзімі өткізіп алынған төлем сомасының 0,03 пайызынан аспауға, бірақ микрокредит беру туралы шарт қолданылатын әрбір жылға берілген микрокредит сомасының он пайызынан артық болмауға тиіс.</w:t>
      </w:r>
    </w:p>
    <w:bookmarkEnd w:id="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Микроқаржы ұйымының құқықтары мен мiндеттерi</w:t>
      </w:r>
    </w:p>
    <w:bookmarkStart w:name="z52" w:id="49"/>
    <w:p>
      <w:pPr>
        <w:spacing w:after="0"/>
        <w:ind w:left="0"/>
        <w:jc w:val="both"/>
      </w:pPr>
      <w:r>
        <w:rPr>
          <w:rFonts w:ascii="Times New Roman"/>
          <w:b w:val="false"/>
          <w:i w:val="false"/>
          <w:color w:val="000000"/>
          <w:sz w:val="28"/>
        </w:rPr>
        <w:t>
      1. Микроқаржы ұйымы:</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07" w:id="50"/>
    <w:p>
      <w:pPr>
        <w:spacing w:after="0"/>
        <w:ind w:left="0"/>
        <w:jc w:val="both"/>
      </w:pPr>
      <w:r>
        <w:rPr>
          <w:rFonts w:ascii="Times New Roman"/>
          <w:b w:val="false"/>
          <w:i w:val="false"/>
          <w:color w:val="000000"/>
          <w:sz w:val="28"/>
        </w:rPr>
        <w:t>
      1-1) микрокредит беру туралы шарт бойынша құқықты (талап етуді) осы Заңның 9-1-бабының 4 және 5-тармақтарында көрсетілген тұлғаға беруге;</w:t>
      </w:r>
    </w:p>
    <w:bookmarkEnd w:id="50"/>
    <w:bookmarkStart w:name="z54" w:id="51"/>
    <w:p>
      <w:pPr>
        <w:spacing w:after="0"/>
        <w:ind w:left="0"/>
        <w:jc w:val="both"/>
      </w:pPr>
      <w:r>
        <w:rPr>
          <w:rFonts w:ascii="Times New Roman"/>
          <w:b w:val="false"/>
          <w:i w:val="false"/>
          <w:color w:val="000000"/>
          <w:sz w:val="28"/>
        </w:rPr>
        <w:t>
      2) микрокредиттер беру қағидаларында айқындалған, микрокредит беру туралы шартты жасау және ол бойынша мiндеттемелердi орындау үшiн қажетті құжаттар мен мәлiметтердi қарыз алушыдан (өтініш берушіден) сұратуға;</w:t>
      </w:r>
    </w:p>
    <w:bookmarkEnd w:id="51"/>
    <w:bookmarkStart w:name="z348" w:id="52"/>
    <w:p>
      <w:pPr>
        <w:spacing w:after="0"/>
        <w:ind w:left="0"/>
        <w:jc w:val="both"/>
      </w:pPr>
      <w:r>
        <w:rPr>
          <w:rFonts w:ascii="Times New Roman"/>
          <w:b w:val="false"/>
          <w:i w:val="false"/>
          <w:color w:val="000000"/>
          <w:sz w:val="28"/>
        </w:rPr>
        <w:t>
      2-1) қарыз алушының өтініші бойынша тауарлар, жұмыстар немесе көрсетілетін қызметтер үшін ақы төлеу мақсатында екінші деңгейдегі банктер арқылы микрокредитті үшінші тұлғаға аударуды жүзеге асыруға;</w:t>
      </w:r>
    </w:p>
    <w:bookmarkEnd w:id="52"/>
    <w:bookmarkStart w:name="z55" w:id="53"/>
    <w:p>
      <w:pPr>
        <w:spacing w:after="0"/>
        <w:ind w:left="0"/>
        <w:jc w:val="both"/>
      </w:pPr>
      <w:r>
        <w:rPr>
          <w:rFonts w:ascii="Times New Roman"/>
          <w:b w:val="false"/>
          <w:i w:val="false"/>
          <w:color w:val="000000"/>
          <w:sz w:val="28"/>
        </w:rPr>
        <w:t>
      3) осы Заңда, Қазақстан Республикасының өзге де заңдарында және микрокредит беру туралы шартта белгіленген өзге де құқықтарды жүзеге асыруға құқылы.</w:t>
      </w:r>
    </w:p>
    <w:bookmarkEnd w:id="53"/>
    <w:bookmarkStart w:name="z56" w:id="54"/>
    <w:p>
      <w:pPr>
        <w:spacing w:after="0"/>
        <w:ind w:left="0"/>
        <w:jc w:val="both"/>
      </w:pPr>
      <w:r>
        <w:rPr>
          <w:rFonts w:ascii="Times New Roman"/>
          <w:b w:val="false"/>
          <w:i w:val="false"/>
          <w:color w:val="000000"/>
          <w:sz w:val="28"/>
        </w:rPr>
        <w:t>
      2. Микроқаржы ұйымы:</w:t>
      </w:r>
    </w:p>
    <w:bookmarkEnd w:id="54"/>
    <w:bookmarkStart w:name="z57" w:id="55"/>
    <w:p>
      <w:pPr>
        <w:spacing w:after="0"/>
        <w:ind w:left="0"/>
        <w:jc w:val="both"/>
      </w:pPr>
      <w:r>
        <w:rPr>
          <w:rFonts w:ascii="Times New Roman"/>
          <w:b w:val="false"/>
          <w:i w:val="false"/>
          <w:color w:val="000000"/>
          <w:sz w:val="28"/>
        </w:rPr>
        <w:t>
      1) орналасқан жерi өзгерген не атауы өзгерген жағдайда бұл туралы уәкілетті органға, сондай-ақ қарыз алушыларды (өтініш берушілерді) микроқаржы ұйымының орналасқан жері бойынша, сондай-ақ қарыз алушы (өтініш беруші) – жеке тұлғаның заңды мекенжайы бойынша және қарыз алушы (өтініш беруші) – заңды тұлғаның орналасқан жері бойынша екi баспа басылымында қазақ және орыс тілдерінде тиiстi ақпарат жариялау арқылы не мұндай өзгерiстер болған күннен бастап күнтiзбелiк отыз күннен кешіктірілмейтін мерзімде әрбір қарыз алушыны (өтініш берушіні) жазбаша хабардар ету арқылы жазбаша хабарлауға;</w:t>
      </w:r>
    </w:p>
    <w:bookmarkEnd w:id="55"/>
    <w:bookmarkStart w:name="z398" w:id="56"/>
    <w:p>
      <w:pPr>
        <w:spacing w:after="0"/>
        <w:ind w:left="0"/>
        <w:jc w:val="both"/>
      </w:pPr>
      <w:r>
        <w:rPr>
          <w:rFonts w:ascii="Times New Roman"/>
          <w:b w:val="false"/>
          <w:i w:val="false"/>
          <w:color w:val="000000"/>
          <w:sz w:val="28"/>
        </w:rPr>
        <w:t>
      1-1) қатысушылардың (акционерлердің) құрамы өзгерген жағдайда, бұл туралы және қатысушылардың (акционерлердің) осы Заңның 14-бабы 6-тармағының талаптарына сай келуі туралы уәкілетті органға мұндай өзгеріс болған күннен бастап күнтізбелік он күннен кешіктірілмейтін мерзімде жазбаша хабарлауға;</w:t>
      </w:r>
    </w:p>
    <w:bookmarkEnd w:id="56"/>
    <w:bookmarkStart w:name="z58" w:id="57"/>
    <w:p>
      <w:pPr>
        <w:spacing w:after="0"/>
        <w:ind w:left="0"/>
        <w:jc w:val="both"/>
      </w:pPr>
      <w:r>
        <w:rPr>
          <w:rFonts w:ascii="Times New Roman"/>
          <w:b w:val="false"/>
          <w:i w:val="false"/>
          <w:color w:val="000000"/>
          <w:sz w:val="28"/>
        </w:rPr>
        <w:t>
      2) микрокредиттер беру қағидаларының көшiрмесiн микроқаржы ұйымы қарыз алушысының (өтініш берушісінің) көруі және онымен танысуы үшін қолжетiмдi жерде, оның ішінде микроқаржы ұйымының интернет-ресурсы бар болса, сонда орналастыруға;</w:t>
      </w:r>
    </w:p>
    <w:bookmarkEnd w:id="57"/>
    <w:bookmarkStart w:name="z59" w:id="58"/>
    <w:p>
      <w:pPr>
        <w:spacing w:after="0"/>
        <w:ind w:left="0"/>
        <w:jc w:val="both"/>
      </w:pPr>
      <w:r>
        <w:rPr>
          <w:rFonts w:ascii="Times New Roman"/>
          <w:b w:val="false"/>
          <w:i w:val="false"/>
          <w:color w:val="000000"/>
          <w:sz w:val="28"/>
        </w:rPr>
        <w:t>
      3) өтініш берушіге микрокредитті алуға, оған қызмет көрсетуге және оны өтеуге (қайтаруға) байланысты төлемдер туралы толық және анық ақпарат беруге;</w:t>
      </w:r>
    </w:p>
    <w:bookmarkEnd w:id="58"/>
    <w:bookmarkStart w:name="z60" w:id="59"/>
    <w:p>
      <w:pPr>
        <w:spacing w:after="0"/>
        <w:ind w:left="0"/>
        <w:jc w:val="both"/>
      </w:pPr>
      <w:r>
        <w:rPr>
          <w:rFonts w:ascii="Times New Roman"/>
          <w:b w:val="false"/>
          <w:i w:val="false"/>
          <w:color w:val="000000"/>
          <w:sz w:val="28"/>
        </w:rPr>
        <w:t xml:space="preserve">
      4) микрокредит беру туралы шартты жасасқанға дейін өтініш берушіге микрокредитті өтеу әдісімен танысу және оны таңдау үшін түрлі әдістермен есептелген өтеу кестелерінің жобаларын беруге міндетті. Қарыз алушыға микроқаржы ұйымдары жеке тұлғаларға беретін микрокредиттер бойынша тұрақты төлемдерді есептеу әдістемесіне және уәкілетті органның нормативтік-құқықтық актісінде белгіленген осындай микрокредиттер бойынша сыйақыны есептеуге арналған уақытша базаларға сәйкес микрокредит беру туралы шартта белгіленген кезектілікпен есептелген микрокредитті өтеу кестелерінің жобалары мынадай өтеу әдістерімен міндетті түрде ұсынылуға тиіс: </w:t>
      </w:r>
    </w:p>
    <w:bookmarkEnd w:id="59"/>
    <w:bookmarkStart w:name="z61" w:id="60"/>
    <w:p>
      <w:pPr>
        <w:spacing w:after="0"/>
        <w:ind w:left="0"/>
        <w:jc w:val="both"/>
      </w:pPr>
      <w:r>
        <w:rPr>
          <w:rFonts w:ascii="Times New Roman"/>
          <w:b w:val="false"/>
          <w:i w:val="false"/>
          <w:color w:val="000000"/>
          <w:sz w:val="28"/>
        </w:rPr>
        <w:t>
      сараланған төлемдер әдісі, бұл ретте микрокредит бойынша берешектерді өтеу негізгі борыш бойынша төлемдердің тең сомаларын және негізгі борыштың қалдығы кезеңіне есептелген сыйақыны қамтитын азайтылып отыратын төлемдермен жүзеге асырылады;</w:t>
      </w:r>
    </w:p>
    <w:bookmarkEnd w:id="60"/>
    <w:bookmarkStart w:name="z62" w:id="61"/>
    <w:p>
      <w:pPr>
        <w:spacing w:after="0"/>
        <w:ind w:left="0"/>
        <w:jc w:val="both"/>
      </w:pPr>
      <w:r>
        <w:rPr>
          <w:rFonts w:ascii="Times New Roman"/>
          <w:b w:val="false"/>
          <w:i w:val="false"/>
          <w:color w:val="000000"/>
          <w:sz w:val="28"/>
        </w:rPr>
        <w:t>
      аннуитеттік төлемдер әдісі, бұл ретте микрокредит бойынша берешектерді өтеу негізгі борыш бойынша ұлғайтылып отыратын төлемдерді және негізгі борыштың қалдығы кезеңіне есептелген сыйақы бойынша азайтылып отыратын төлемдерді қамтитын микрокредиттің бүкіл мерзімі ішінде тең төлемдермен жүзеге асырылады. Бірінші және соңғы төлем мөлшерлері бір-бірінен ерекшеленуі мүмкін.</w:t>
      </w:r>
    </w:p>
    <w:bookmarkEnd w:id="61"/>
    <w:bookmarkStart w:name="z101" w:id="62"/>
    <w:p>
      <w:pPr>
        <w:spacing w:after="0"/>
        <w:ind w:left="0"/>
        <w:jc w:val="both"/>
      </w:pPr>
      <w:r>
        <w:rPr>
          <w:rFonts w:ascii="Times New Roman"/>
          <w:b w:val="false"/>
          <w:i w:val="false"/>
          <w:color w:val="000000"/>
          <w:sz w:val="28"/>
        </w:rPr>
        <w:t>
      Микроқаржы ұйымы микрокредиттер беру қағидаларына сәйкес есептелген микрокредитті өтеу кестелерінің қосымша жобаларын ұсыныуы мүмкін;</w:t>
      </w:r>
    </w:p>
    <w:bookmarkEnd w:id="62"/>
    <w:bookmarkStart w:name="z349" w:id="63"/>
    <w:p>
      <w:pPr>
        <w:spacing w:after="0"/>
        <w:ind w:left="0"/>
        <w:jc w:val="both"/>
      </w:pPr>
      <w:r>
        <w:rPr>
          <w:rFonts w:ascii="Times New Roman"/>
          <w:b w:val="false"/>
          <w:i w:val="false"/>
          <w:color w:val="000000"/>
          <w:sz w:val="28"/>
        </w:rPr>
        <w:t>
      Осы тармақшада белгіленген талаптар осы Заңның 4-бабының 3-1-тармағында көрсетілген микрокредит беру туралы шартқа қолданылмайды;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4-1) алып тасталды – ҚР 27.12.2019 </w:t>
      </w:r>
      <w:r>
        <w:rPr>
          <w:rFonts w:ascii="Times New Roman"/>
          <w:b w:val="false"/>
          <w:i w:val="false"/>
          <w:color w:val="000000"/>
          <w:sz w:val="28"/>
        </w:rPr>
        <w:t>№ 291-VІ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3" w:id="64"/>
    <w:p>
      <w:pPr>
        <w:spacing w:after="0"/>
        <w:ind w:left="0"/>
        <w:jc w:val="both"/>
      </w:pPr>
      <w:r>
        <w:rPr>
          <w:rFonts w:ascii="Times New Roman"/>
          <w:b w:val="false"/>
          <w:i w:val="false"/>
          <w:color w:val="000000"/>
          <w:sz w:val="28"/>
        </w:rPr>
        <w:t>
      5) қарыз алушыға (өтініш берушіге) микрокредит алуға байланысты оның құқықтары мен мiндеттерi туралы ақпарат беруге;</w:t>
      </w:r>
    </w:p>
    <w:bookmarkEnd w:id="64"/>
    <w:bookmarkStart w:name="z181" w:id="65"/>
    <w:p>
      <w:pPr>
        <w:spacing w:after="0"/>
        <w:ind w:left="0"/>
        <w:jc w:val="both"/>
      </w:pPr>
      <w:r>
        <w:rPr>
          <w:rFonts w:ascii="Times New Roman"/>
          <w:b w:val="false"/>
          <w:i w:val="false"/>
          <w:color w:val="000000"/>
          <w:sz w:val="28"/>
        </w:rPr>
        <w:t>
      5-1) "Қылмыстық жолмен алынған кірістерді заңдастыруға (жылыстатуға) және терроризмді қаржыландыруға қарсы іс-қимыл туралы" Қазақстан Республикасының Заңына сәйкес қаржы мониторингі жөніндегі уәкілетті органға мәліметтерді хабарлауға;</w:t>
      </w:r>
    </w:p>
    <w:bookmarkEnd w:id="65"/>
    <w:bookmarkStart w:name="z64" w:id="66"/>
    <w:p>
      <w:pPr>
        <w:spacing w:after="0"/>
        <w:ind w:left="0"/>
        <w:jc w:val="both"/>
      </w:pPr>
      <w:r>
        <w:rPr>
          <w:rFonts w:ascii="Times New Roman"/>
          <w:b w:val="false"/>
          <w:i w:val="false"/>
          <w:color w:val="000000"/>
          <w:sz w:val="28"/>
        </w:rPr>
        <w:t>
      6) микрокредит беру құпиясын сақтауға;</w:t>
      </w:r>
    </w:p>
    <w:bookmarkEnd w:id="66"/>
    <w:bookmarkStart w:name="z65" w:id="67"/>
    <w:p>
      <w:pPr>
        <w:spacing w:after="0"/>
        <w:ind w:left="0"/>
        <w:jc w:val="both"/>
      </w:pPr>
      <w:r>
        <w:rPr>
          <w:rFonts w:ascii="Times New Roman"/>
          <w:b w:val="false"/>
          <w:i w:val="false"/>
          <w:color w:val="000000"/>
          <w:sz w:val="28"/>
        </w:rPr>
        <w:t>
      7) салық және бюджетке төленетін басқа да міндетті төлемдер түсімін қамтамасыз ету саласында басшылықты жүзеге асыратын мемлекеттік органмен келісім бойынша уәкілетті орган бекіткен қағидаларға сәйкес, берілген микрокредиттер бойынша активтер мен шартты міндеттемелерді сыныптауды жүзеге асыруға және оларға қарсы провизияларды (резервтерді) құруға міндетті.</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 тармақшаның екінші бөлігіне өзгеріс енгізу көзделген - ҚР 31.12.2021 </w:t>
      </w:r>
      <w:r>
        <w:rPr>
          <w:rFonts w:ascii="Times New Roman"/>
          <w:b w:val="false"/>
          <w:i w:val="false"/>
          <w:color w:val="ff0000"/>
          <w:sz w:val="28"/>
        </w:rPr>
        <w:t>№ 100-VII</w:t>
      </w:r>
      <w:r>
        <w:rPr>
          <w:rFonts w:ascii="Times New Roman"/>
          <w:b w:val="false"/>
          <w:i w:val="false"/>
          <w:color w:val="ff0000"/>
          <w:sz w:val="28"/>
        </w:rPr>
        <w:t xml:space="preserve"> (01.07.2022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Осы тармақшада белгіленген талап кредиттік серіктестіктер мен ломбардтарға қолданылмайды;</w:t>
      </w:r>
    </w:p>
    <w:bookmarkStart w:name="z66" w:id="68"/>
    <w:p>
      <w:pPr>
        <w:spacing w:after="0"/>
        <w:ind w:left="0"/>
        <w:jc w:val="both"/>
      </w:pPr>
      <w:r>
        <w:rPr>
          <w:rFonts w:ascii="Times New Roman"/>
          <w:b w:val="false"/>
          <w:i w:val="false"/>
          <w:color w:val="000000"/>
          <w:sz w:val="28"/>
        </w:rPr>
        <w:t>
      8) уәкілетті орган белгiлеген пруденциялық нормативтерді және сақталуы міндетті өзге де нормалар мен лимиттерді, оларды есептеу әдістемесін сақтауға;</w:t>
      </w:r>
    </w:p>
    <w:bookmarkEnd w:id="68"/>
    <w:bookmarkStart w:name="z350" w:id="69"/>
    <w:p>
      <w:pPr>
        <w:spacing w:after="0"/>
        <w:ind w:left="0"/>
        <w:jc w:val="both"/>
      </w:pPr>
      <w:r>
        <w:rPr>
          <w:rFonts w:ascii="Times New Roman"/>
          <w:b w:val="false"/>
          <w:i w:val="false"/>
          <w:color w:val="000000"/>
          <w:sz w:val="28"/>
        </w:rPr>
        <w:t>
      8-1) уәкiлеттi органның нормативтiк құқықтық актiсiнде белгіленген, микроқаржы ұйымы қарыз алушысының борыштық жүктемесі коэффициентін есептеу тәртiбiн және оның шекті мәнін сақтауға міндетті.</w:t>
      </w:r>
    </w:p>
    <w:bookmarkEnd w:id="69"/>
    <w:p>
      <w:pPr>
        <w:spacing w:after="0"/>
        <w:ind w:left="0"/>
        <w:jc w:val="both"/>
      </w:pPr>
      <w:r>
        <w:rPr>
          <w:rFonts w:ascii="Times New Roman"/>
          <w:b w:val="false"/>
          <w:i w:val="false"/>
          <w:color w:val="000000"/>
          <w:sz w:val="28"/>
        </w:rPr>
        <w:t>
      Осы тармақшада белгіленген талап ломбардтарға қолданылмайды;</w:t>
      </w:r>
    </w:p>
    <w:bookmarkStart w:name="z67" w:id="70"/>
    <w:p>
      <w:pPr>
        <w:spacing w:after="0"/>
        <w:ind w:left="0"/>
        <w:jc w:val="both"/>
      </w:pPr>
      <w:r>
        <w:rPr>
          <w:rFonts w:ascii="Times New Roman"/>
          <w:b w:val="false"/>
          <w:i w:val="false"/>
          <w:color w:val="000000"/>
          <w:sz w:val="28"/>
        </w:rPr>
        <w:t>
      9) Қазақстан Республикасының Ұлттық Банкіне тізбесі, нысандары, ұсыну мерзімдері мен тәртібі уәкілетті органмен келісу бойынша Қазақстан Республикасы Ұлттық Банкінің нормативтік құқықтық актілерінде белгіленетін қаржылық және өзге де есептілікті ұсынуға;</w:t>
      </w:r>
    </w:p>
    <w:bookmarkEnd w:id="70"/>
    <w:bookmarkStart w:name="z68" w:id="71"/>
    <w:p>
      <w:pPr>
        <w:spacing w:after="0"/>
        <w:ind w:left="0"/>
        <w:jc w:val="both"/>
      </w:pPr>
      <w:r>
        <w:rPr>
          <w:rFonts w:ascii="Times New Roman"/>
          <w:b w:val="false"/>
          <w:i w:val="false"/>
          <w:color w:val="000000"/>
          <w:sz w:val="28"/>
        </w:rPr>
        <w:t>
      10) уәкілетті орган анықтаған Қазақстан Республикасының заңнамасын бұзушылықты жоюға;</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51" w:id="72"/>
    <w:p>
      <w:pPr>
        <w:spacing w:after="0"/>
        <w:ind w:left="0"/>
        <w:jc w:val="both"/>
      </w:pPr>
      <w:r>
        <w:rPr>
          <w:rFonts w:ascii="Times New Roman"/>
          <w:b w:val="false"/>
          <w:i w:val="false"/>
          <w:color w:val="000000"/>
          <w:sz w:val="28"/>
        </w:rPr>
        <w:t>
      11-1)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көзделген жағдайларда микрокредит беруден бас тартуға";</w:t>
      </w:r>
    </w:p>
    <w:bookmarkEnd w:id="72"/>
    <w:bookmarkStart w:name="z70" w:id="73"/>
    <w:p>
      <w:pPr>
        <w:spacing w:after="0"/>
        <w:ind w:left="0"/>
        <w:jc w:val="both"/>
      </w:pPr>
      <w:r>
        <w:rPr>
          <w:rFonts w:ascii="Times New Roman"/>
          <w:b w:val="false"/>
          <w:i w:val="false"/>
          <w:color w:val="000000"/>
          <w:sz w:val="28"/>
        </w:rPr>
        <w:t>
      12) осы Заңда және Қазақстан Республикасының өзге де заңнамасында белгiленген өзге де талаптарды сақтауға мiндеттi.</w:t>
      </w:r>
    </w:p>
    <w:bookmarkEnd w:id="73"/>
    <w:bookmarkStart w:name="z71" w:id="74"/>
    <w:p>
      <w:pPr>
        <w:spacing w:after="0"/>
        <w:ind w:left="0"/>
        <w:jc w:val="both"/>
      </w:pPr>
      <w:r>
        <w:rPr>
          <w:rFonts w:ascii="Times New Roman"/>
          <w:b w:val="false"/>
          <w:i w:val="false"/>
          <w:color w:val="000000"/>
          <w:sz w:val="28"/>
        </w:rPr>
        <w:t>
      3. Микроқаржы ұйымы:</w:t>
      </w:r>
    </w:p>
    <w:bookmarkEnd w:id="74"/>
    <w:bookmarkStart w:name="z72" w:id="75"/>
    <w:p>
      <w:pPr>
        <w:spacing w:after="0"/>
        <w:ind w:left="0"/>
        <w:jc w:val="both"/>
      </w:pPr>
      <w:r>
        <w:rPr>
          <w:rFonts w:ascii="Times New Roman"/>
          <w:b w:val="false"/>
          <w:i w:val="false"/>
          <w:color w:val="000000"/>
          <w:sz w:val="28"/>
        </w:rPr>
        <w:t>
      1) сыйақы мөлшерлемелерін (оларды төмендету жағдайларын қоспағанда) және (немесе) микрокредиттi өтеу тәсiлi мен әдісін біржақты тәртіппен өзгертуге;</w:t>
      </w:r>
    </w:p>
    <w:bookmarkEnd w:id="75"/>
    <w:bookmarkStart w:name="z352" w:id="76"/>
    <w:p>
      <w:pPr>
        <w:spacing w:after="0"/>
        <w:ind w:left="0"/>
        <w:jc w:val="both"/>
      </w:pPr>
      <w:r>
        <w:rPr>
          <w:rFonts w:ascii="Times New Roman"/>
          <w:b w:val="false"/>
          <w:i w:val="false"/>
          <w:color w:val="000000"/>
          <w:sz w:val="28"/>
        </w:rPr>
        <w:t>
      1-1) кепілсіз банктік қарыз және микрокредиттер бойынша күнтізбелік алпыс күннен астам, республикалық бюджет туралы заңда тиiстi қаржы жылына белгіленген айлық есептік көрсеткiштiң бес еселенген мөлшеріне тең немесе одан асатын мөлшерде мерзімі өткен берешегі бар жеке тұлғаларға осы Заңның 4-бабының 3-1-тармағында көрсетілген микрокредитті беруге құқылы емес.</w:t>
      </w:r>
    </w:p>
    <w:bookmarkEnd w:id="76"/>
    <w:p>
      <w:pPr>
        <w:spacing w:after="0"/>
        <w:ind w:left="0"/>
        <w:jc w:val="both"/>
      </w:pPr>
      <w:r>
        <w:rPr>
          <w:rFonts w:ascii="Times New Roman"/>
          <w:b w:val="false"/>
          <w:i w:val="false"/>
          <w:color w:val="000000"/>
          <w:sz w:val="28"/>
        </w:rPr>
        <w:t>
      Осы тармақшада белгіленген талап ломбардтарға қолданылмайды;</w:t>
      </w:r>
    </w:p>
    <w:bookmarkStart w:name="z353" w:id="77"/>
    <w:p>
      <w:pPr>
        <w:spacing w:after="0"/>
        <w:ind w:left="0"/>
        <w:jc w:val="both"/>
      </w:pPr>
      <w:r>
        <w:rPr>
          <w:rFonts w:ascii="Times New Roman"/>
          <w:b w:val="false"/>
          <w:i w:val="false"/>
          <w:color w:val="000000"/>
          <w:sz w:val="28"/>
        </w:rPr>
        <w:t>
      1-2) микрокредит бойынша сыйақы мен тұрақсыздық айыбын (айыппұлды, өсімпұлды) қоспағанда, кез келген төлемдерді белгілеуге және қарыз алушыдан (өтініш берушіден) алуға;</w:t>
      </w:r>
    </w:p>
    <w:bookmarkEnd w:id="77"/>
    <w:bookmarkStart w:name="z73" w:id="78"/>
    <w:p>
      <w:pPr>
        <w:spacing w:after="0"/>
        <w:ind w:left="0"/>
        <w:jc w:val="both"/>
      </w:pPr>
      <w:r>
        <w:rPr>
          <w:rFonts w:ascii="Times New Roman"/>
          <w:b w:val="false"/>
          <w:i w:val="false"/>
          <w:color w:val="000000"/>
          <w:sz w:val="28"/>
        </w:rPr>
        <w:t>
      2) жеке тұлға болып табылатын, микроқаржы ұйымына микрокредит сомасын мерзімінен бұрын толық немесе ішінара қайтарған қарыз алушыдан микрокредитті мерзімінен бұрын қайтарғаны үшін тұрақсыздық айыбын (айыппұлды, өсімпұлды) және басқа да төлемдерді талап етуге;</w:t>
      </w:r>
    </w:p>
    <w:bookmarkEnd w:id="78"/>
    <w:bookmarkStart w:name="z354" w:id="79"/>
    <w:p>
      <w:pPr>
        <w:spacing w:after="0"/>
        <w:ind w:left="0"/>
        <w:jc w:val="both"/>
      </w:pPr>
      <w:r>
        <w:rPr>
          <w:rFonts w:ascii="Times New Roman"/>
          <w:b w:val="false"/>
          <w:i w:val="false"/>
          <w:color w:val="000000"/>
          <w:sz w:val="28"/>
        </w:rPr>
        <w:t>
      3) кепілге салынған заттарды пайдалануға және оларға билік етуге;</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тармақшаның бірінші бөлігіне өзгеріс енгізу көзделген - ҚР 31.12.2021 </w:t>
      </w:r>
      <w:r>
        <w:rPr>
          <w:rFonts w:ascii="Times New Roman"/>
          <w:b w:val="false"/>
          <w:i w:val="false"/>
          <w:color w:val="ff0000"/>
          <w:sz w:val="28"/>
        </w:rPr>
        <w:t>№ 100-VII</w:t>
      </w:r>
      <w:r>
        <w:rPr>
          <w:rFonts w:ascii="Times New Roman"/>
          <w:b w:val="false"/>
          <w:i w:val="false"/>
          <w:color w:val="ff0000"/>
          <w:sz w:val="28"/>
        </w:rPr>
        <w:t xml:space="preserve"> (01.07.2022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қарыз алушы – жеке тұлғаның кәсіпкерлік қызметті жүзеге асыруға байланысты емес микрокредиті бойынша негізгі борыш және (немесе) сыйақы сомалары бойынша төлемдердің кез келгенін өтеу жөніндегі міндеттемені орындаудың мерзімін өткізіп алудың қатарынан күнтізбелік тоқсан күні өткен соң тұрақсыздық айыбын (айыппұлдарды, өсімпұлдарды) есепке жазуға және талап етуге құқылы емес.</w:t>
      </w:r>
    </w:p>
    <w:p>
      <w:pPr>
        <w:spacing w:after="0"/>
        <w:ind w:left="0"/>
        <w:jc w:val="both"/>
      </w:pPr>
      <w:r>
        <w:rPr>
          <w:rFonts w:ascii="Times New Roman"/>
          <w:b w:val="false"/>
          <w:i w:val="false"/>
          <w:color w:val="000000"/>
          <w:sz w:val="28"/>
        </w:rPr>
        <w:t xml:space="preserve">
      Осы тармақшаның талабы микрокредит беру туралы шартқа, егер оны жасасу күні негізгі борыш сомасы тіркеуге жататын мүлік кепілімен және (немесе) ақша кепілімен толық қамтамасыз етілген болса, қолданылмайды; </w:t>
      </w:r>
    </w:p>
    <w:p>
      <w:pPr>
        <w:spacing w:after="0"/>
        <w:ind w:left="0"/>
        <w:jc w:val="both"/>
      </w:pPr>
      <w:r>
        <w:rPr>
          <w:rFonts w:ascii="Times New Roman"/>
          <w:b w:val="false"/>
          <w:i w:val="false"/>
          <w:color w:val="000000"/>
          <w:sz w:val="28"/>
        </w:rPr>
        <w:t>
      5) қарыз алушы – жеке тұлғаның кәсіпкерлік қызметті жүзеге асыруға байланысты емес жылжымайтын мүлік ипотекасымен қамтамасыз етілген микрокредиті бойынша негізгі борыш және (немесе) сыйақы сомалары бойынша төлемдердің кез келгенін өтеу жөніндегі міндеттемені орындаудың мерзімін өткізіп алудың қатарынан күнтізбелік бір жүз сексен күні өткен соң есепке жазылған сыйақыны, сондай-ақ тұрақсыздық айыбын (айыппұлдарды, өсімпұлдарды) төлеуді талап етуге құқылы емес.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27.12.2019 </w:t>
      </w:r>
      <w:r>
        <w:rPr>
          <w:rFonts w:ascii="Times New Roman"/>
          <w:b w:val="false"/>
          <w:i w:val="false"/>
          <w:color w:val="000000"/>
          <w:sz w:val="28"/>
        </w:rPr>
        <w:t>№ 291-VІ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(04.01.2021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Өтініш берушінің құқықтары мен мiндеттерi</w:t>
      </w:r>
    </w:p>
    <w:bookmarkStart w:name="z75" w:id="80"/>
    <w:p>
      <w:pPr>
        <w:spacing w:after="0"/>
        <w:ind w:left="0"/>
        <w:jc w:val="both"/>
      </w:pPr>
      <w:r>
        <w:rPr>
          <w:rFonts w:ascii="Times New Roman"/>
          <w:b w:val="false"/>
          <w:i w:val="false"/>
          <w:color w:val="000000"/>
          <w:sz w:val="28"/>
        </w:rPr>
        <w:t>
      1. Өтініш беруші:</w:t>
      </w:r>
    </w:p>
    <w:bookmarkEnd w:id="80"/>
    <w:bookmarkStart w:name="z76" w:id="81"/>
    <w:p>
      <w:pPr>
        <w:spacing w:after="0"/>
        <w:ind w:left="0"/>
        <w:jc w:val="both"/>
      </w:pPr>
      <w:r>
        <w:rPr>
          <w:rFonts w:ascii="Times New Roman"/>
          <w:b w:val="false"/>
          <w:i w:val="false"/>
          <w:color w:val="000000"/>
          <w:sz w:val="28"/>
        </w:rPr>
        <w:t>
      1) микрокредиттер беру қағидаларымен, микроқаржы ұйымының микрокредиттер беру тарифтерімен танысуға;</w:t>
      </w:r>
    </w:p>
    <w:bookmarkEnd w:id="81"/>
    <w:bookmarkStart w:name="z77" w:id="82"/>
    <w:p>
      <w:pPr>
        <w:spacing w:after="0"/>
        <w:ind w:left="0"/>
        <w:jc w:val="both"/>
      </w:pPr>
      <w:r>
        <w:rPr>
          <w:rFonts w:ascii="Times New Roman"/>
          <w:b w:val="false"/>
          <w:i w:val="false"/>
          <w:color w:val="000000"/>
          <w:sz w:val="28"/>
        </w:rPr>
        <w:t>
      2) микрокредитті алуға, оған қызмет көрсетуге және оны өтеуге (қайтаруға) байланысты төлемдер туралы толық және анық ақпарат алуға;</w:t>
      </w:r>
    </w:p>
    <w:bookmarkEnd w:id="82"/>
    <w:bookmarkStart w:name="z78" w:id="83"/>
    <w:p>
      <w:pPr>
        <w:spacing w:after="0"/>
        <w:ind w:left="0"/>
        <w:jc w:val="both"/>
      </w:pPr>
      <w:r>
        <w:rPr>
          <w:rFonts w:ascii="Times New Roman"/>
          <w:b w:val="false"/>
          <w:i w:val="false"/>
          <w:color w:val="000000"/>
          <w:sz w:val="28"/>
        </w:rPr>
        <w:t>
      3) микрокредит беру туралы шарт жасасудан бас тартуға құқылы.</w:t>
      </w:r>
    </w:p>
    <w:bookmarkEnd w:id="83"/>
    <w:bookmarkStart w:name="z79" w:id="84"/>
    <w:p>
      <w:pPr>
        <w:spacing w:after="0"/>
        <w:ind w:left="0"/>
        <w:jc w:val="both"/>
      </w:pPr>
      <w:r>
        <w:rPr>
          <w:rFonts w:ascii="Times New Roman"/>
          <w:b w:val="false"/>
          <w:i w:val="false"/>
          <w:color w:val="000000"/>
          <w:sz w:val="28"/>
        </w:rPr>
        <w:t>
      2. Өтініш беруші микроқаржы ұйымына микрокредит беру туралы шарт және қарыз алушының міндеттемелерінің орындалуын қамтамасыз ететін шарттар жасасу үшін қажетті, микрокредит алуға қажетті құжаттардың тізбесінде, сондай-ақ микрокредит беру туралы шарт бойынша кредиттік дерекнаманы жүргізу тәртібінде айқындалған құжаттар мен мәліметтерді ұсынады.</w:t>
      </w:r>
    </w:p>
    <w:bookmarkEnd w:id="84"/>
    <w:bookmarkStart w:name="z80" w:id="85"/>
    <w:p>
      <w:pPr>
        <w:spacing w:after="0"/>
        <w:ind w:left="0"/>
        <w:jc w:val="both"/>
      </w:pPr>
      <w:r>
        <w:rPr>
          <w:rFonts w:ascii="Times New Roman"/>
          <w:b w:val="false"/>
          <w:i w:val="false"/>
          <w:color w:val="000000"/>
          <w:sz w:val="28"/>
        </w:rPr>
        <w:t>
      3. Өтініш берушінің осы Заңда және Қазақстан Республикасының өзге де заңдарында белгіленген өзге де құқықтары мен мiндеттерi бар.</w:t>
      </w:r>
    </w:p>
    <w:bookmarkEnd w:id="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Қарыз алушының құқықтары мен мiндеттерi</w:t>
      </w:r>
    </w:p>
    <w:bookmarkStart w:name="z82" w:id="86"/>
    <w:p>
      <w:pPr>
        <w:spacing w:after="0"/>
        <w:ind w:left="0"/>
        <w:jc w:val="both"/>
      </w:pPr>
      <w:r>
        <w:rPr>
          <w:rFonts w:ascii="Times New Roman"/>
          <w:b w:val="false"/>
          <w:i w:val="false"/>
          <w:color w:val="000000"/>
          <w:sz w:val="28"/>
        </w:rPr>
        <w:t>
      1. Қарыз алушының:</w:t>
      </w:r>
    </w:p>
    <w:bookmarkEnd w:id="86"/>
    <w:bookmarkStart w:name="z83" w:id="87"/>
    <w:p>
      <w:pPr>
        <w:spacing w:after="0"/>
        <w:ind w:left="0"/>
        <w:jc w:val="both"/>
      </w:pPr>
      <w:r>
        <w:rPr>
          <w:rFonts w:ascii="Times New Roman"/>
          <w:b w:val="false"/>
          <w:i w:val="false"/>
          <w:color w:val="000000"/>
          <w:sz w:val="28"/>
        </w:rPr>
        <w:t>
      1) микрокредиттер беру қағидаларымен, микроқаржы ұйымының микрокредиттер беру тарифтерімен танысуға;</w:t>
      </w:r>
    </w:p>
    <w:bookmarkEnd w:id="87"/>
    <w:bookmarkStart w:name="z84" w:id="88"/>
    <w:p>
      <w:pPr>
        <w:spacing w:after="0"/>
        <w:ind w:left="0"/>
        <w:jc w:val="both"/>
      </w:pPr>
      <w:r>
        <w:rPr>
          <w:rFonts w:ascii="Times New Roman"/>
          <w:b w:val="false"/>
          <w:i w:val="false"/>
          <w:color w:val="000000"/>
          <w:sz w:val="28"/>
        </w:rPr>
        <w:t>
      2) алған микрокредитке микрокредит беру туралы шартта белгіленген тәртіппен және талаптармен билік етуге;</w:t>
      </w:r>
    </w:p>
    <w:bookmarkEnd w:id="88"/>
    <w:bookmarkStart w:name="z85" w:id="89"/>
    <w:p>
      <w:pPr>
        <w:spacing w:after="0"/>
        <w:ind w:left="0"/>
        <w:jc w:val="both"/>
      </w:pPr>
      <w:r>
        <w:rPr>
          <w:rFonts w:ascii="Times New Roman"/>
          <w:b w:val="false"/>
          <w:i w:val="false"/>
          <w:color w:val="000000"/>
          <w:sz w:val="28"/>
        </w:rPr>
        <w:t>
      3) өз құқықтарын Қазақстан Республикасының заңдарында белгіленген тәртіппен қорғауға;</w:t>
      </w:r>
    </w:p>
    <w:bookmarkEnd w:id="89"/>
    <w:bookmarkStart w:name="z86" w:id="90"/>
    <w:p>
      <w:pPr>
        <w:spacing w:after="0"/>
        <w:ind w:left="0"/>
        <w:jc w:val="both"/>
      </w:pPr>
      <w:r>
        <w:rPr>
          <w:rFonts w:ascii="Times New Roman"/>
          <w:b w:val="false"/>
          <w:i w:val="false"/>
          <w:color w:val="000000"/>
          <w:sz w:val="28"/>
        </w:rPr>
        <w:t>
      4) микрокредит беру туралы шарт бойынша берілген микрокредит сомасын микроқаржы ұйымына мерзімінен бұрын толық немесе ішінара қайтаруға;</w:t>
      </w:r>
    </w:p>
    <w:bookmarkEnd w:id="90"/>
    <w:bookmarkStart w:name="z308" w:id="91"/>
    <w:p>
      <w:pPr>
        <w:spacing w:after="0"/>
        <w:ind w:left="0"/>
        <w:jc w:val="both"/>
      </w:pPr>
      <w:r>
        <w:rPr>
          <w:rFonts w:ascii="Times New Roman"/>
          <w:b w:val="false"/>
          <w:i w:val="false"/>
          <w:color w:val="000000"/>
          <w:sz w:val="28"/>
        </w:rPr>
        <w:t>
      4-1) микрокредит беру туралы өзі жасасқан шарт бойынша құқық (талап ету) басқаға берілген жағдайда, осы Заңның 9-1-бабы 4 және 5-тармақтарында көрсетілген тұлғамен келіспеушіліктерді реттеу үшін банк омбудсманына жүгінуге құқығы бар. Көрсетілген құқық жеке тұлға болып табылатын қарыз алушыға қолданылады;</w:t>
      </w:r>
    </w:p>
    <w:bookmarkEnd w:id="91"/>
    <w:bookmarkStart w:name="z87" w:id="92"/>
    <w:p>
      <w:pPr>
        <w:spacing w:after="0"/>
        <w:ind w:left="0"/>
        <w:jc w:val="both"/>
      </w:pPr>
      <w:r>
        <w:rPr>
          <w:rFonts w:ascii="Times New Roman"/>
          <w:b w:val="false"/>
          <w:i w:val="false"/>
          <w:color w:val="000000"/>
          <w:sz w:val="28"/>
        </w:rPr>
        <w:t>
      5) осы Заңда, Қазақстан Республикасының өзге де заңдарында және микрокредит беру туралы шартта белгіленген өзге де құқықтарды жүзеге асыруға құқығы бар.</w:t>
      </w:r>
    </w:p>
    <w:bookmarkEnd w:id="92"/>
    <w:bookmarkStart w:name="z88" w:id="93"/>
    <w:p>
      <w:pPr>
        <w:spacing w:after="0"/>
        <w:ind w:left="0"/>
        <w:jc w:val="both"/>
      </w:pPr>
      <w:r>
        <w:rPr>
          <w:rFonts w:ascii="Times New Roman"/>
          <w:b w:val="false"/>
          <w:i w:val="false"/>
          <w:color w:val="000000"/>
          <w:sz w:val="28"/>
        </w:rPr>
        <w:t>
      2. Қарыз алушы:</w:t>
      </w:r>
    </w:p>
    <w:bookmarkEnd w:id="93"/>
    <w:bookmarkStart w:name="z89" w:id="94"/>
    <w:p>
      <w:pPr>
        <w:spacing w:after="0"/>
        <w:ind w:left="0"/>
        <w:jc w:val="both"/>
      </w:pPr>
      <w:r>
        <w:rPr>
          <w:rFonts w:ascii="Times New Roman"/>
          <w:b w:val="false"/>
          <w:i w:val="false"/>
          <w:color w:val="000000"/>
          <w:sz w:val="28"/>
        </w:rPr>
        <w:t>
      1) микрокредит беру туралы шартта белгiленген мерзiмдерде және тәртiппен алынған микрокредиттi қайтаруға және ол бойынша сыйақыны төлеуге;</w:t>
      </w:r>
    </w:p>
    <w:bookmarkEnd w:id="94"/>
    <w:bookmarkStart w:name="z90" w:id="95"/>
    <w:p>
      <w:pPr>
        <w:spacing w:after="0"/>
        <w:ind w:left="0"/>
        <w:jc w:val="both"/>
      </w:pPr>
      <w:r>
        <w:rPr>
          <w:rFonts w:ascii="Times New Roman"/>
          <w:b w:val="false"/>
          <w:i w:val="false"/>
          <w:color w:val="000000"/>
          <w:sz w:val="28"/>
        </w:rPr>
        <w:t>
      2) микроқаржы ұйымы осы Заңға сәйкес сұрататын құжаттар мен мәлiметтердi беруге;</w:t>
      </w:r>
    </w:p>
    <w:bookmarkEnd w:id="95"/>
    <w:bookmarkStart w:name="z91" w:id="96"/>
    <w:p>
      <w:pPr>
        <w:spacing w:after="0"/>
        <w:ind w:left="0"/>
        <w:jc w:val="both"/>
      </w:pPr>
      <w:r>
        <w:rPr>
          <w:rFonts w:ascii="Times New Roman"/>
          <w:b w:val="false"/>
          <w:i w:val="false"/>
          <w:color w:val="000000"/>
          <w:sz w:val="28"/>
        </w:rPr>
        <w:t>
      3) осы Заңда және Қазақстан Республикасының өзге де заңнамасында және микроқаржы ұйымымен жасалған шарттарда белгіленген өзге де талаптарды орындауға мiндеттi.</w:t>
      </w:r>
    </w:p>
    <w:bookmarkEnd w:id="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06.05.2017 </w:t>
      </w:r>
      <w:r>
        <w:rPr>
          <w:rFonts w:ascii="Times New Roman"/>
          <w:b w:val="false"/>
          <w:i w:val="false"/>
          <w:color w:val="000000"/>
          <w:sz w:val="28"/>
        </w:rPr>
        <w:t>№ 63-VI</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9-1-бап. Берешекті сотқа дейін өндіріп алуға және реттеуге немесе құқықты (талап етуді) басқаға беру тәртібі</w:t>
      </w:r>
    </w:p>
    <w:bookmarkStart w:name="z318" w:id="97"/>
    <w:p>
      <w:pPr>
        <w:spacing w:after="0"/>
        <w:ind w:left="0"/>
        <w:jc w:val="both"/>
      </w:pPr>
      <w:r>
        <w:rPr>
          <w:rFonts w:ascii="Times New Roman"/>
          <w:b w:val="false"/>
          <w:i w:val="false"/>
          <w:color w:val="000000"/>
          <w:sz w:val="28"/>
        </w:rPr>
        <w:t>
      1. Микроқаржы ұйымының коллекторлық агенттікпен осындай шарт жасасу жағдайларын қоспағанда, оның үшінші тұлғалармен нысанасы берешекті сотқа дейін өндіріп алу және реттеу, сондай-ақ қарыз алушының берешегіне байланысты ақпарат жинау жөнінде қызметтер көрсету болып табылатын шарт (бұдан әрі – берешекті өндіріп алу туралы шарт) жасасуына тыйым салынады.</w:t>
      </w:r>
    </w:p>
    <w:bookmarkEnd w:id="97"/>
    <w:bookmarkStart w:name="z319" w:id="9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Микроқаржы ұйымының коллекторлық агенттікпен берешегі тұрғынжай түріндегі кепілмен қамтамасыз етілген жеке тұлғаға қатысты берешекті өндіріп алу туралы шарт жасасуына жол берілмейді.</w:t>
      </w:r>
    </w:p>
    <w:bookmarkEnd w:id="98"/>
    <w:bookmarkStart w:name="z321" w:id="99"/>
    <w:p>
      <w:pPr>
        <w:spacing w:after="0"/>
        <w:ind w:left="0"/>
        <w:jc w:val="both"/>
      </w:pPr>
      <w:r>
        <w:rPr>
          <w:rFonts w:ascii="Times New Roman"/>
          <w:b w:val="false"/>
          <w:i w:val="false"/>
          <w:color w:val="000000"/>
          <w:sz w:val="28"/>
        </w:rPr>
        <w:t>
      3. Берешек коллекторлық агенттікте сотқа дейін өндіріп алуда және реттеуде болған кезеңде микроқаржы ұйымы:</w:t>
      </w:r>
    </w:p>
    <w:bookmarkEnd w:id="99"/>
    <w:bookmarkStart w:name="z322" w:id="100"/>
    <w:p>
      <w:pPr>
        <w:spacing w:after="0"/>
        <w:ind w:left="0"/>
        <w:jc w:val="both"/>
      </w:pPr>
      <w:r>
        <w:rPr>
          <w:rFonts w:ascii="Times New Roman"/>
          <w:b w:val="false"/>
          <w:i w:val="false"/>
          <w:color w:val="000000"/>
          <w:sz w:val="28"/>
        </w:rPr>
        <w:t>
      сотқа берешекті өндіріп алу туралы талап қойып жүгінуге;</w:t>
      </w:r>
    </w:p>
    <w:bookmarkEnd w:id="100"/>
    <w:bookmarkStart w:name="z323" w:id="101"/>
    <w:p>
      <w:pPr>
        <w:spacing w:after="0"/>
        <w:ind w:left="0"/>
        <w:jc w:val="both"/>
      </w:pPr>
      <w:r>
        <w:rPr>
          <w:rFonts w:ascii="Times New Roman"/>
          <w:b w:val="false"/>
          <w:i w:val="false"/>
          <w:color w:val="000000"/>
          <w:sz w:val="28"/>
        </w:rPr>
        <w:t>
      берешек коллекторлық агенттікте жұмыста болған кезең үшін сыйақы төлеуді талап етуге, сондай-ақ негізгі борышты және сыйақыны уақтылы өтемегені үшін көрсетілген кезеңге тұрақсыздық айыбын (айыппұлды, өсімпұлды) есепке жазуға құқылы емес.</w:t>
      </w:r>
    </w:p>
    <w:bookmarkEnd w:id="101"/>
    <w:bookmarkStart w:name="z324" w:id="102"/>
    <w:p>
      <w:pPr>
        <w:spacing w:after="0"/>
        <w:ind w:left="0"/>
        <w:jc w:val="both"/>
      </w:pPr>
      <w:r>
        <w:rPr>
          <w:rFonts w:ascii="Times New Roman"/>
          <w:b w:val="false"/>
          <w:i w:val="false"/>
          <w:color w:val="000000"/>
          <w:sz w:val="28"/>
        </w:rPr>
        <w:t>
      4. Мынадай талаптардың бірі сақталған кезде:</w:t>
      </w:r>
    </w:p>
    <w:bookmarkEnd w:id="102"/>
    <w:bookmarkStart w:name="z325" w:id="103"/>
    <w:p>
      <w:pPr>
        <w:spacing w:after="0"/>
        <w:ind w:left="0"/>
        <w:jc w:val="both"/>
      </w:pPr>
      <w:r>
        <w:rPr>
          <w:rFonts w:ascii="Times New Roman"/>
          <w:b w:val="false"/>
          <w:i w:val="false"/>
          <w:color w:val="000000"/>
          <w:sz w:val="28"/>
        </w:rPr>
        <w:t>
      құқықтарды (талап етулерді) сатып алу Қазақстан Республикасының заңдарында көзделген осындай ұйым қызметі түрлерінің бірі болып табылғанда;</w:t>
      </w:r>
    </w:p>
    <w:bookmarkEnd w:id="103"/>
    <w:bookmarkStart w:name="z326" w:id="104"/>
    <w:p>
      <w:pPr>
        <w:spacing w:after="0"/>
        <w:ind w:left="0"/>
        <w:jc w:val="both"/>
      </w:pPr>
      <w:r>
        <w:rPr>
          <w:rFonts w:ascii="Times New Roman"/>
          <w:b w:val="false"/>
          <w:i w:val="false"/>
          <w:color w:val="000000"/>
          <w:sz w:val="28"/>
        </w:rPr>
        <w:t>
      құқықтарды (талап етулерді) сатып алу жеке тұлғаларды қолдау жөніндегі мемлекеттік және үкіметтік бағдарламалар немесе мемлекеттік органдардың құқықтық актілері шеңберінде жүзеге асырылғанда, құқықты (талап етуді) жарғылық капиталдарына қатысу үлестерінің не орналастырылған акцияларының елу пайыздан астамы мемлекетке тиесілі ұйымдарға беруді қоспағанда, микроқаржы ұйымының жеке тұлғамен жасасылған және тұрғынжай түріндегі кепілмен қамтамасыз етілген микрокредит беру туралы шарт бойынша құқықты (талап етуді) басқаға беруді жүргізуіне тыйым салынады.</w:t>
      </w:r>
    </w:p>
    <w:bookmarkEnd w:id="104"/>
    <w:bookmarkStart w:name="z327" w:id="105"/>
    <w:p>
      <w:pPr>
        <w:spacing w:after="0"/>
        <w:ind w:left="0"/>
        <w:jc w:val="both"/>
      </w:pPr>
      <w:r>
        <w:rPr>
          <w:rFonts w:ascii="Times New Roman"/>
          <w:b w:val="false"/>
          <w:i w:val="false"/>
          <w:color w:val="000000"/>
          <w:sz w:val="28"/>
        </w:rPr>
        <w:t>
      5. Микроқаржы ұйымының құқықты (талап етуді) мынадай тұлғаларға:</w:t>
      </w:r>
    </w:p>
    <w:bookmarkEnd w:id="105"/>
    <w:p>
      <w:pPr>
        <w:spacing w:after="0"/>
        <w:ind w:left="0"/>
        <w:jc w:val="both"/>
      </w:pPr>
      <w:r>
        <w:rPr>
          <w:rFonts w:ascii="Times New Roman"/>
          <w:b w:val="false"/>
          <w:i w:val="false"/>
          <w:color w:val="000000"/>
          <w:sz w:val="28"/>
        </w:rPr>
        <w:t>
      екінші деңгейдегі банкке;</w:t>
      </w:r>
    </w:p>
    <w:bookmarkStart w:name="z328" w:id="106"/>
    <w:p>
      <w:pPr>
        <w:spacing w:after="0"/>
        <w:ind w:left="0"/>
        <w:jc w:val="both"/>
      </w:pPr>
      <w:r>
        <w:rPr>
          <w:rFonts w:ascii="Times New Roman"/>
          <w:b w:val="false"/>
          <w:i w:val="false"/>
          <w:color w:val="000000"/>
          <w:sz w:val="28"/>
        </w:rPr>
        <w:t>
      коллекторлық агенттікке;</w:t>
      </w:r>
    </w:p>
    <w:bookmarkEnd w:id="106"/>
    <w:bookmarkStart w:name="z329" w:id="107"/>
    <w:p>
      <w:pPr>
        <w:spacing w:after="0"/>
        <w:ind w:left="0"/>
        <w:jc w:val="both"/>
      </w:pPr>
      <w:r>
        <w:rPr>
          <w:rFonts w:ascii="Times New Roman"/>
          <w:b w:val="false"/>
          <w:i w:val="false"/>
          <w:color w:val="000000"/>
          <w:sz w:val="28"/>
        </w:rPr>
        <w:t>
      микроқаржы ұйымына;</w:t>
      </w:r>
    </w:p>
    <w:bookmarkEnd w:id="107"/>
    <w:bookmarkStart w:name="z330" w:id="108"/>
    <w:p>
      <w:pPr>
        <w:spacing w:after="0"/>
        <w:ind w:left="0"/>
        <w:jc w:val="both"/>
      </w:pPr>
      <w:r>
        <w:rPr>
          <w:rFonts w:ascii="Times New Roman"/>
          <w:b w:val="false"/>
          <w:i w:val="false"/>
          <w:color w:val="000000"/>
          <w:sz w:val="28"/>
        </w:rPr>
        <w:t>
      секьюритилендіру мәмілесі кезінде Қазақстан Республикасының жобалық қаржыландыру және секьюритилендіру туралы заңнамасына сәйкес құрылған арнайы қаржы компаниясына;</w:t>
      </w:r>
    </w:p>
    <w:bookmarkEnd w:id="108"/>
    <w:bookmarkStart w:name="z355" w:id="109"/>
    <w:p>
      <w:pPr>
        <w:spacing w:after="0"/>
        <w:ind w:left="0"/>
        <w:jc w:val="both"/>
      </w:pPr>
      <w:r>
        <w:rPr>
          <w:rFonts w:ascii="Times New Roman"/>
          <w:b w:val="false"/>
          <w:i w:val="false"/>
          <w:color w:val="000000"/>
          <w:sz w:val="28"/>
        </w:rPr>
        <w:t>
      микроқаржы ұйымы қамтамасыз етілген облигацияларды шығарған немесе қарыз алған кезде микрокредит беру туралы шарт бойынша талап ету құқықтарын кепіл ұстаушы заңды тұлғаға;</w:t>
      </w:r>
    </w:p>
    <w:bookmarkEnd w:id="109"/>
    <w:bookmarkStart w:name="z376" w:id="110"/>
    <w:p>
      <w:pPr>
        <w:spacing w:after="0"/>
        <w:ind w:left="0"/>
        <w:jc w:val="both"/>
      </w:pPr>
      <w:r>
        <w:rPr>
          <w:rFonts w:ascii="Times New Roman"/>
          <w:b w:val="false"/>
          <w:i w:val="false"/>
          <w:color w:val="000000"/>
          <w:sz w:val="28"/>
        </w:rPr>
        <w:t>
      қаражатты микроқаржы ұйымдарында шартты түрде орналастыру арқылы жеке кәсіпкерлік субъектілерін қаржыландыру жөніндегі мәміле шеңберінде жасалған микрокредит беру туралы шарт бойынша – жеке кәсіпкерлікті дамыту арнайы қорына беруін қоспағанда, оның микрокредит беру туралы шарт бойынша құқықты (талап етуді) үшінші тұлғаға беруді жүргізуіне тыйым салынады.</w:t>
      </w:r>
    </w:p>
    <w:bookmarkEnd w:id="110"/>
    <w:bookmarkStart w:name="z331" w:id="111"/>
    <w:p>
      <w:pPr>
        <w:spacing w:after="0"/>
        <w:ind w:left="0"/>
        <w:jc w:val="both"/>
      </w:pPr>
      <w:r>
        <w:rPr>
          <w:rFonts w:ascii="Times New Roman"/>
          <w:b w:val="false"/>
          <w:i w:val="false"/>
          <w:color w:val="000000"/>
          <w:sz w:val="28"/>
        </w:rPr>
        <w:t>
      Осы тармақтың талаптары осы баптың 4-тармағында көзделген жағдайларға қолданылмайды.</w:t>
      </w:r>
    </w:p>
    <w:bookmarkEnd w:id="111"/>
    <w:bookmarkStart w:name="z225" w:id="112"/>
    <w:p>
      <w:pPr>
        <w:spacing w:after="0"/>
        <w:ind w:left="0"/>
        <w:jc w:val="both"/>
      </w:pPr>
      <w:r>
        <w:rPr>
          <w:rFonts w:ascii="Times New Roman"/>
          <w:b w:val="false"/>
          <w:i w:val="false"/>
          <w:color w:val="000000"/>
          <w:sz w:val="28"/>
        </w:rPr>
        <w:t>
      6. Егер Қазақстан Республикасының заңдарында немесе микрокредит беру туралы шартта өзгеше көзделмесе, микроқаржы ұйымы микрокредит беру туралы шарт бойынша құқықты (талап етуді) қарыз алушының келісімінсіз басқаға беруге құқылы емес.</w:t>
      </w:r>
    </w:p>
    <w:bookmarkEnd w:id="112"/>
    <w:bookmarkStart w:name="z332" w:id="113"/>
    <w:p>
      <w:pPr>
        <w:spacing w:after="0"/>
        <w:ind w:left="0"/>
        <w:jc w:val="both"/>
      </w:pPr>
      <w:r>
        <w:rPr>
          <w:rFonts w:ascii="Times New Roman"/>
          <w:b w:val="false"/>
          <w:i w:val="false"/>
          <w:color w:val="000000"/>
          <w:sz w:val="28"/>
        </w:rPr>
        <w:t>
      7. Микрокредит беру туралы шарт бойынша бір қарыз алушыға қатысты құқықты (талап етуді) бірнеше тұлғаға беруге жол берілмейді.</w:t>
      </w:r>
    </w:p>
    <w:bookmarkEnd w:id="113"/>
    <w:bookmarkStart w:name="z333" w:id="114"/>
    <w:p>
      <w:pPr>
        <w:spacing w:after="0"/>
        <w:ind w:left="0"/>
        <w:jc w:val="both"/>
      </w:pPr>
      <w:r>
        <w:rPr>
          <w:rFonts w:ascii="Times New Roman"/>
          <w:b w:val="false"/>
          <w:i w:val="false"/>
          <w:color w:val="000000"/>
          <w:sz w:val="28"/>
        </w:rPr>
        <w:t>
      8. Микроқаржы ұйымының микрокредит беру туралы шарт бойынша құқығының (талап етуінің) үшінші тұлғаға өтуі талаптары қамтылған шарт (бұдан әрі – талап ету құқығын басқаға беру шарты) жасасылған кезде, микроқаржы ұйымы:</w:t>
      </w:r>
    </w:p>
    <w:bookmarkEnd w:id="114"/>
    <w:bookmarkStart w:name="z334" w:id="115"/>
    <w:p>
      <w:pPr>
        <w:spacing w:after="0"/>
        <w:ind w:left="0"/>
        <w:jc w:val="both"/>
      </w:pPr>
      <w:r>
        <w:rPr>
          <w:rFonts w:ascii="Times New Roman"/>
          <w:b w:val="false"/>
          <w:i w:val="false"/>
          <w:color w:val="000000"/>
          <w:sz w:val="28"/>
        </w:rPr>
        <w:t>
      1) талап ету құқығын басқаға беру шарты жасасылғанға дейін қарыз алушыны (немесе оның уәкілетті өкілін) құқықтардың (талап етулердің) үшінші тұлғаға өту мүмкіндігі туралы, сондай-ақ осындай басқаға беруге байланысты қарыз алушының дербес деректерінің өңделетіні туралы микрокредит беру туралы шартта көзделген не Қазақстан Республикасының заңнамасына қайшы келмейтін тәсілмен хабардар етуге;</w:t>
      </w:r>
    </w:p>
    <w:bookmarkEnd w:id="115"/>
    <w:bookmarkStart w:name="z229" w:id="116"/>
    <w:p>
      <w:pPr>
        <w:spacing w:after="0"/>
        <w:ind w:left="0"/>
        <w:jc w:val="both"/>
      </w:pPr>
      <w:r>
        <w:rPr>
          <w:rFonts w:ascii="Times New Roman"/>
          <w:b w:val="false"/>
          <w:i w:val="false"/>
          <w:color w:val="000000"/>
          <w:sz w:val="28"/>
        </w:rPr>
        <w:t>
      2) талап ету құқығын басқаға беру шарты жасасылған күннен бастап күнтізбелік отыз күн ішінде қарыз алушыны (немесе оның уәкілетті өкілін) микрокредитті өтеу жөніндегі бұдан былайғы төлемдердің үшінші тұлғаға (микрокредит беру туралы шарт бойынша құқық (талап ету) өткен тұлғаның атауы және тұрған жері) тағайындалатынын, берілген құқықтардың (талап етулердің) толық көлемін, сондай-ақ, негізгі борыштың, сыйақының, комиссиялардың, тұрақсыздық айыбының (айыппұлдың, өсімпұлдың) мерзімі өткен және ағымдағы сомаларының және төленуге жататын басқа да сомалардың қалдықтарын көрсете отырып, құқықтың (талап етудің) үшінші тұлғаға өткені туралы микрокредит беру туралы шартта көзделген не Қазақстан Республикасының заңнамасына қайшы келмейтін тәсілмен хабардар етуге;</w:t>
      </w:r>
    </w:p>
    <w:bookmarkEnd w:id="116"/>
    <w:bookmarkStart w:name="z335" w:id="117"/>
    <w:p>
      <w:pPr>
        <w:spacing w:after="0"/>
        <w:ind w:left="0"/>
        <w:jc w:val="both"/>
      </w:pPr>
      <w:r>
        <w:rPr>
          <w:rFonts w:ascii="Times New Roman"/>
          <w:b w:val="false"/>
          <w:i w:val="false"/>
          <w:color w:val="000000"/>
          <w:sz w:val="28"/>
        </w:rPr>
        <w:t>
      3) микрокредит беру туралы шарт бойынша құқық (талап ету) өзіне өткен тұлғаға мынадай құжаттардың:</w:t>
      </w:r>
    </w:p>
    <w:bookmarkEnd w:id="117"/>
    <w:p>
      <w:pPr>
        <w:spacing w:after="0"/>
        <w:ind w:left="0"/>
        <w:jc w:val="both"/>
      </w:pPr>
      <w:r>
        <w:rPr>
          <w:rFonts w:ascii="Times New Roman"/>
          <w:b w:val="false"/>
          <w:i w:val="false"/>
          <w:color w:val="000000"/>
          <w:sz w:val="28"/>
        </w:rPr>
        <w:t>
      кепіл нысанасына (егер микрокредит кепілмен қамтамасыз етілген жағдайда) құқық белгілеуші құжаттардың;</w:t>
      </w:r>
    </w:p>
    <w:bookmarkStart w:name="z232" w:id="118"/>
    <w:p>
      <w:pPr>
        <w:spacing w:after="0"/>
        <w:ind w:left="0"/>
        <w:jc w:val="both"/>
      </w:pPr>
      <w:r>
        <w:rPr>
          <w:rFonts w:ascii="Times New Roman"/>
          <w:b w:val="false"/>
          <w:i w:val="false"/>
          <w:color w:val="000000"/>
          <w:sz w:val="28"/>
        </w:rPr>
        <w:t>
      кепілгерлік немесе кепiлдiк шарттарының (егер микрокредит бойынша міндеттемелерді орындау кепілгерлікпен немесе кепiлдiкпен қамтамасыз етілген жағдайда);</w:t>
      </w:r>
    </w:p>
    <w:bookmarkEnd w:id="118"/>
    <w:p>
      <w:pPr>
        <w:spacing w:after="0"/>
        <w:ind w:left="0"/>
        <w:jc w:val="both"/>
      </w:pPr>
      <w:r>
        <w:rPr>
          <w:rFonts w:ascii="Times New Roman"/>
          <w:b w:val="false"/>
          <w:i w:val="false"/>
          <w:color w:val="000000"/>
          <w:sz w:val="28"/>
        </w:rPr>
        <w:t>
      қарыз алушы берешегінің құқық (талап ету) басқаға берілген күнгі есептеулерінің;</w:t>
      </w:r>
    </w:p>
    <w:bookmarkStart w:name="z234" w:id="119"/>
    <w:p>
      <w:pPr>
        <w:spacing w:after="0"/>
        <w:ind w:left="0"/>
        <w:jc w:val="both"/>
      </w:pPr>
      <w:r>
        <w:rPr>
          <w:rFonts w:ascii="Times New Roman"/>
          <w:b w:val="false"/>
          <w:i w:val="false"/>
          <w:color w:val="000000"/>
          <w:sz w:val="28"/>
        </w:rPr>
        <w:t>
      қарыз алушымен наразылық хат алмасудың;</w:t>
      </w:r>
    </w:p>
    <w:bookmarkEnd w:id="119"/>
    <w:bookmarkStart w:name="z235" w:id="120"/>
    <w:p>
      <w:pPr>
        <w:spacing w:after="0"/>
        <w:ind w:left="0"/>
        <w:jc w:val="both"/>
      </w:pPr>
      <w:r>
        <w:rPr>
          <w:rFonts w:ascii="Times New Roman"/>
          <w:b w:val="false"/>
          <w:i w:val="false"/>
          <w:color w:val="000000"/>
          <w:sz w:val="28"/>
        </w:rPr>
        <w:t>
      қарыз алушының – заңды тұлғаның құрылтай құжаттарының, қарыз алушының – жеке тұлғаның жеке басын куәландыратын құжатының;</w:t>
      </w:r>
    </w:p>
    <w:bookmarkEnd w:id="120"/>
    <w:p>
      <w:pPr>
        <w:spacing w:after="0"/>
        <w:ind w:left="0"/>
        <w:jc w:val="both"/>
      </w:pPr>
      <w:r>
        <w:rPr>
          <w:rFonts w:ascii="Times New Roman"/>
          <w:b w:val="false"/>
          <w:i w:val="false"/>
          <w:color w:val="000000"/>
          <w:sz w:val="28"/>
        </w:rPr>
        <w:t>
      қарыз алушының берешекті өтегенін растайтын құжаттардың;</w:t>
      </w:r>
    </w:p>
    <w:p>
      <w:pPr>
        <w:spacing w:after="0"/>
        <w:ind w:left="0"/>
        <w:jc w:val="both"/>
      </w:pPr>
      <w:r>
        <w:rPr>
          <w:rFonts w:ascii="Times New Roman"/>
          <w:b w:val="false"/>
          <w:i w:val="false"/>
          <w:color w:val="000000"/>
          <w:sz w:val="28"/>
        </w:rPr>
        <w:t>
      кепілге салынған мүлікті өткізу жөніндегі құжаттардың;</w:t>
      </w:r>
    </w:p>
    <w:p>
      <w:pPr>
        <w:spacing w:after="0"/>
        <w:ind w:left="0"/>
        <w:jc w:val="both"/>
      </w:pPr>
      <w:r>
        <w:rPr>
          <w:rFonts w:ascii="Times New Roman"/>
          <w:b w:val="false"/>
          <w:i w:val="false"/>
          <w:color w:val="000000"/>
          <w:sz w:val="28"/>
        </w:rPr>
        <w:t>
      талап ету құқығын басқаға беру шартына сәйкес өзге де құжаттардың түпнұсқаларын және (немесе) көшірмелерін беруге міндетті.</w:t>
      </w:r>
    </w:p>
    <w:bookmarkStart w:name="z336" w:id="121"/>
    <w:p>
      <w:pPr>
        <w:spacing w:after="0"/>
        <w:ind w:left="0"/>
        <w:jc w:val="both"/>
      </w:pPr>
      <w:r>
        <w:rPr>
          <w:rFonts w:ascii="Times New Roman"/>
          <w:b w:val="false"/>
          <w:i w:val="false"/>
          <w:color w:val="000000"/>
          <w:sz w:val="28"/>
        </w:rPr>
        <w:t>
      Қарыз алушыға қойылатын барлық құқықтар (талап етулер) басқаға берілген жағдайда, микроқаржы ұйымы өзінде бар барлық құжаттардың түпнұсқаларын микрокредит беру туралы шарт бойынша құқық (талап ету) берілген тұлғаға береді.</w:t>
      </w:r>
    </w:p>
    <w:bookmarkEnd w:id="121"/>
    <w:bookmarkStart w:name="z337" w:id="122"/>
    <w:p>
      <w:pPr>
        <w:spacing w:after="0"/>
        <w:ind w:left="0"/>
        <w:jc w:val="both"/>
      </w:pPr>
      <w:r>
        <w:rPr>
          <w:rFonts w:ascii="Times New Roman"/>
          <w:b w:val="false"/>
          <w:i w:val="false"/>
          <w:color w:val="000000"/>
          <w:sz w:val="28"/>
        </w:rPr>
        <w:t>
      Қарыз алушыға қойылатын құқықтардың (талап етулердің) бір бөлігі басқаға берілген жағдайда, микроқаржы ұйымы осындай құқықтарды (талап етулерді) куәландыратын құжаттардың түпнұсқаларын сақтауға және көрсетілген құжаттардың нотариат куәландырған көшірмелерін микрокредит беру туралы шарт бойынша құқық (талап ету) ішінара берілген тұлғаға беруге құқылы.</w:t>
      </w:r>
    </w:p>
    <w:bookmarkEnd w:id="122"/>
    <w:bookmarkStart w:name="z338" w:id="123"/>
    <w:p>
      <w:pPr>
        <w:spacing w:after="0"/>
        <w:ind w:left="0"/>
        <w:jc w:val="both"/>
      </w:pPr>
      <w:r>
        <w:rPr>
          <w:rFonts w:ascii="Times New Roman"/>
          <w:b w:val="false"/>
          <w:i w:val="false"/>
          <w:color w:val="000000"/>
          <w:sz w:val="28"/>
        </w:rPr>
        <w:t>
      Микроқаржы ұйымы, микрокредит беру туралы шарт бойынша құқық (талап ету) берілген тұлға микрокредит беру туралы шарт бойынша қамтамасыз ету болып табылатын мүлікке құқық белгілеуші құжаттардың тұпнұсқаларын жоғалтқаны үшін Қазақстан Республикасының заңдарында белгіленген жауаптылықта болады.</w:t>
      </w:r>
    </w:p>
    <w:bookmarkEnd w:id="123"/>
    <w:bookmarkStart w:name="z339" w:id="124"/>
    <w:p>
      <w:pPr>
        <w:spacing w:after="0"/>
        <w:ind w:left="0"/>
        <w:jc w:val="both"/>
      </w:pPr>
      <w:r>
        <w:rPr>
          <w:rFonts w:ascii="Times New Roman"/>
          <w:b w:val="false"/>
          <w:i w:val="false"/>
          <w:color w:val="000000"/>
          <w:sz w:val="28"/>
        </w:rPr>
        <w:t>
      4) талап ету құқығын басқаға беру шартын жасасқаннан кейін төлемдердің әрбір қарыз алушы бөлінісінде таратып жазылуын бере отырып, қарыз алушылардан алынған ақшаны микрокредит беру туралы шарт бойынша құқық (талап ету) берілген тұлғаның банктік шотына берешекті өтеу есебіне аударуға міндетті.</w:t>
      </w:r>
    </w:p>
    <w:bookmarkEnd w:id="124"/>
    <w:bookmarkStart w:name="z312" w:id="125"/>
    <w:p>
      <w:pPr>
        <w:spacing w:after="0"/>
        <w:ind w:left="0"/>
        <w:jc w:val="both"/>
      </w:pPr>
      <w:r>
        <w:rPr>
          <w:rFonts w:ascii="Times New Roman"/>
          <w:b w:val="false"/>
          <w:i w:val="false"/>
          <w:color w:val="000000"/>
          <w:sz w:val="28"/>
        </w:rPr>
        <w:t>
      9. Сатып алынған құқықты (талап етуді) бастапқы кредиторға кері сатуды (қайтаруды), құқықты (талап етуді) екінші деңгейдегі банктерге, коллекторлық агенттіктерге, секьюритилендіру мәмілесі кезінде Қазақстан Республикасының жобалық қаржыландыру және секьюритилендiру туралы заңнамасына сәйкес құрылған арнайы қаржы компаниясына, сондай-ақ өзге де микроқаржы ұйымдарына беруді (қайта беруді) қоспағанда, жеке тұлғамен жасасылған микрокредит беру туралы шарт бойынша микроқаржы ұйымының құқығы (талап етуі) өткен тұлғаның осындай құқықты (талап етуді) өзге тұлғаларға қайта беруіне тыйым салынады.</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9-1-баппен толықтырылды - ҚР 06.05.2017 </w:t>
      </w:r>
      <w:r>
        <w:rPr>
          <w:rFonts w:ascii="Times New Roman"/>
          <w:b w:val="false"/>
          <w:i w:val="false"/>
          <w:color w:val="000000"/>
          <w:sz w:val="28"/>
        </w:rPr>
        <w:t>№ 63-VI</w:t>
      </w:r>
      <w:r>
        <w:rPr>
          <w:rFonts w:ascii="Times New Roman"/>
          <w:b w:val="false"/>
          <w:i w:val="false"/>
          <w:color w:val="ff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9-2-бап. Берешекті реттеу шарттары мен тәртібі және төлемге қабілетсіз қарыз алушыға қатысты қолданылатын шаралар</w:t>
      </w:r>
    </w:p>
    <w:bookmarkStart w:name="z424" w:id="126"/>
    <w:p>
      <w:pPr>
        <w:spacing w:after="0"/>
        <w:ind w:left="0"/>
        <w:jc w:val="both"/>
      </w:pPr>
      <w:r>
        <w:rPr>
          <w:rFonts w:ascii="Times New Roman"/>
          <w:b w:val="false"/>
          <w:i w:val="false"/>
          <w:color w:val="000000"/>
          <w:sz w:val="28"/>
        </w:rPr>
        <w:t xml:space="preserve">
      1. Микрокредит беру туралы шарт бойынша міндеттемені орындаудың өткізіп алынған мерзімі болған кезде, бірақ ол басталған күннен бастап күнтізбелік жиырма күннен кешіктірмей микроқаржы ұйымы микрокредит беру туралы шартта көзделген тәсілмен және мерзімдерде қарыз алушыны: </w:t>
      </w:r>
    </w:p>
    <w:bookmarkEnd w:id="126"/>
    <w:bookmarkStart w:name="z425" w:id="127"/>
    <w:p>
      <w:pPr>
        <w:spacing w:after="0"/>
        <w:ind w:left="0"/>
        <w:jc w:val="both"/>
      </w:pPr>
      <w:r>
        <w:rPr>
          <w:rFonts w:ascii="Times New Roman"/>
          <w:b w:val="false"/>
          <w:i w:val="false"/>
          <w:color w:val="000000"/>
          <w:sz w:val="28"/>
        </w:rPr>
        <w:t>
      1) микрокредит беру туралы шарт бойынша міндеттемені орындау бойынша мерзімді өткізіп алудың туындағаны және хабарламада көрсетілген күнге мерзімі өткізіп алынған берешектің мөлшерін көрсете отырып, төлемдер енгізу қажеттігі;</w:t>
      </w:r>
    </w:p>
    <w:bookmarkEnd w:id="127"/>
    <w:bookmarkStart w:name="z426" w:id="128"/>
    <w:p>
      <w:pPr>
        <w:spacing w:after="0"/>
        <w:ind w:left="0"/>
        <w:jc w:val="both"/>
      </w:pPr>
      <w:r>
        <w:rPr>
          <w:rFonts w:ascii="Times New Roman"/>
          <w:b w:val="false"/>
          <w:i w:val="false"/>
          <w:color w:val="000000"/>
          <w:sz w:val="28"/>
        </w:rPr>
        <w:t xml:space="preserve">
      2) микрокредит беру туралы шарт бойынша қарыз алушы – жеке тұлғаның микроқаржы ұйымына өтініш жасау құқығы; </w:t>
      </w:r>
    </w:p>
    <w:bookmarkEnd w:id="128"/>
    <w:bookmarkStart w:name="z427" w:id="129"/>
    <w:p>
      <w:pPr>
        <w:spacing w:after="0"/>
        <w:ind w:left="0"/>
        <w:jc w:val="both"/>
      </w:pPr>
      <w:r>
        <w:rPr>
          <w:rFonts w:ascii="Times New Roman"/>
          <w:b w:val="false"/>
          <w:i w:val="false"/>
          <w:color w:val="000000"/>
          <w:sz w:val="28"/>
        </w:rPr>
        <w:t>
      3) қарыз алушының микрокредит беру туралы шарт бойынша өз міндеттемелерін орындамауының салдары туралы хабардар етуге міндетті.</w:t>
      </w:r>
    </w:p>
    <w:bookmarkEnd w:id="129"/>
    <w:p>
      <w:pPr>
        <w:spacing w:after="0"/>
        <w:ind w:left="0"/>
        <w:jc w:val="both"/>
      </w:pPr>
      <w:r>
        <w:rPr>
          <w:rFonts w:ascii="Times New Roman"/>
          <w:b w:val="false"/>
          <w:i w:val="false"/>
          <w:color w:val="000000"/>
          <w:sz w:val="28"/>
        </w:rPr>
        <w:t>
      Микроқаржы ұйымы қарыз алушыны хабардар ету үшін коллекторлық агенттікті тартуға құқылы.</w:t>
      </w:r>
    </w:p>
    <w:bookmarkStart w:name="z428" w:id="130"/>
    <w:p>
      <w:pPr>
        <w:spacing w:after="0"/>
        <w:ind w:left="0"/>
        <w:jc w:val="both"/>
      </w:pPr>
      <w:r>
        <w:rPr>
          <w:rFonts w:ascii="Times New Roman"/>
          <w:b w:val="false"/>
          <w:i w:val="false"/>
          <w:color w:val="000000"/>
          <w:sz w:val="28"/>
        </w:rPr>
        <w:t>
      2. Микрокредит беру туралы шарт бойынша міндеттемені орындау мерзімін өткізіп алу басталған күннен бастап күнтізбелік отыз күн ішінде қарыз алушы-жеке тұлға микроқаржы ұйымына баруға және (немесе) өзінің микрокредит беру туралы шарттың талаптарына, оның ішінде:</w:t>
      </w:r>
    </w:p>
    <w:bookmarkEnd w:id="130"/>
    <w:bookmarkStart w:name="z429" w:id="131"/>
    <w:p>
      <w:pPr>
        <w:spacing w:after="0"/>
        <w:ind w:left="0"/>
        <w:jc w:val="both"/>
      </w:pPr>
      <w:r>
        <w:rPr>
          <w:rFonts w:ascii="Times New Roman"/>
          <w:b w:val="false"/>
          <w:i w:val="false"/>
          <w:color w:val="000000"/>
          <w:sz w:val="28"/>
        </w:rPr>
        <w:t>
      1) сыйақы мөлшерлемесін не микрокредит беру туралы шарт бойынша сыйақы мәнін азайту жағына қарай өзгертуге;</w:t>
      </w:r>
    </w:p>
    <w:bookmarkEnd w:id="131"/>
    <w:bookmarkStart w:name="z430" w:id="132"/>
    <w:p>
      <w:pPr>
        <w:spacing w:after="0"/>
        <w:ind w:left="0"/>
        <w:jc w:val="both"/>
      </w:pPr>
      <w:r>
        <w:rPr>
          <w:rFonts w:ascii="Times New Roman"/>
          <w:b w:val="false"/>
          <w:i w:val="false"/>
          <w:color w:val="000000"/>
          <w:sz w:val="28"/>
        </w:rPr>
        <w:t>
      2) негізгі борыш және (немесе) сыйақы бойынша төлемді кейінге қалдыруға;</w:t>
      </w:r>
    </w:p>
    <w:bookmarkEnd w:id="132"/>
    <w:bookmarkStart w:name="z431" w:id="133"/>
    <w:p>
      <w:pPr>
        <w:spacing w:after="0"/>
        <w:ind w:left="0"/>
        <w:jc w:val="both"/>
      </w:pPr>
      <w:r>
        <w:rPr>
          <w:rFonts w:ascii="Times New Roman"/>
          <w:b w:val="false"/>
          <w:i w:val="false"/>
          <w:color w:val="000000"/>
          <w:sz w:val="28"/>
        </w:rPr>
        <w:t>
      3) берешекті өтеу әдісін немесе өтеу кезектілігін, оның ішінде негізгі борышты басым тәртіппен өтей отырып өзгертуге;</w:t>
      </w:r>
    </w:p>
    <w:bookmarkEnd w:id="133"/>
    <w:bookmarkStart w:name="z432" w:id="134"/>
    <w:p>
      <w:pPr>
        <w:spacing w:after="0"/>
        <w:ind w:left="0"/>
        <w:jc w:val="both"/>
      </w:pPr>
      <w:r>
        <w:rPr>
          <w:rFonts w:ascii="Times New Roman"/>
          <w:b w:val="false"/>
          <w:i w:val="false"/>
          <w:color w:val="000000"/>
          <w:sz w:val="28"/>
        </w:rPr>
        <w:t xml:space="preserve">
      4) микрокредит мерзімін өзгертуге; </w:t>
      </w:r>
    </w:p>
    <w:bookmarkEnd w:id="134"/>
    <w:bookmarkStart w:name="z433" w:id="135"/>
    <w:p>
      <w:pPr>
        <w:spacing w:after="0"/>
        <w:ind w:left="0"/>
        <w:jc w:val="both"/>
      </w:pPr>
      <w:r>
        <w:rPr>
          <w:rFonts w:ascii="Times New Roman"/>
          <w:b w:val="false"/>
          <w:i w:val="false"/>
          <w:color w:val="000000"/>
          <w:sz w:val="28"/>
        </w:rPr>
        <w:t>
      5) микрокредит бойынша мерзімі өткізіп алынған негізгі борышты және (немесе) сыйақыны кешіруге, тұрақсыздық айыбының (айыппұлдың, өсімпұлдың) күшін жоюға;</w:t>
      </w:r>
    </w:p>
    <w:bookmarkEnd w:id="135"/>
    <w:bookmarkStart w:name="z434" w:id="136"/>
    <w:p>
      <w:pPr>
        <w:spacing w:after="0"/>
        <w:ind w:left="0"/>
        <w:jc w:val="both"/>
      </w:pPr>
      <w:r>
        <w:rPr>
          <w:rFonts w:ascii="Times New Roman"/>
          <w:b w:val="false"/>
          <w:i w:val="false"/>
          <w:color w:val="000000"/>
          <w:sz w:val="28"/>
        </w:rPr>
        <w:t>
      6) тараптардың келісімімен белгіленген мерзімдерде кепіл берушінің ипотека нысанасы болып табылатын жылжымайтын мүлікті дербес өткізуіне;</w:t>
      </w:r>
    </w:p>
    <w:bookmarkEnd w:id="136"/>
    <w:bookmarkStart w:name="z435" w:id="137"/>
    <w:p>
      <w:pPr>
        <w:spacing w:after="0"/>
        <w:ind w:left="0"/>
        <w:jc w:val="both"/>
      </w:pPr>
      <w:r>
        <w:rPr>
          <w:rFonts w:ascii="Times New Roman"/>
          <w:b w:val="false"/>
          <w:i w:val="false"/>
          <w:color w:val="000000"/>
          <w:sz w:val="28"/>
        </w:rPr>
        <w:t>
      7) микрокредит беру туралы шарт бойынша міндеттемені орындаудың орнына микроқаржы ұйымына кепілге қойылған мүлікті беру арқылы бас тарту төлемін ұсынуға;</w:t>
      </w:r>
    </w:p>
    <w:bookmarkEnd w:id="137"/>
    <w:bookmarkStart w:name="z436" w:id="138"/>
    <w:p>
      <w:pPr>
        <w:spacing w:after="0"/>
        <w:ind w:left="0"/>
        <w:jc w:val="both"/>
      </w:pPr>
      <w:r>
        <w:rPr>
          <w:rFonts w:ascii="Times New Roman"/>
          <w:b w:val="false"/>
          <w:i w:val="false"/>
          <w:color w:val="000000"/>
          <w:sz w:val="28"/>
        </w:rPr>
        <w:t>
      8) сатып алушыға микрокредит беру туралы шарт бойынша міндеттемені бере отырып, ипотека нысанасы болып табылатын жылжымайтын мүлікті өткізуге байланысты өзгерістер енгізу туралы өтінішін негіздейтін, микрокредит беру туралы шарт бойынша міндеттемені орындау мерзімін өткізіп алудың туындау себептері, кірістер және басқа да расталған мән-жайлар (фактілер) туралы мәліметтерді қамтитын жазбаша нысанда өтініш не микрокредит беру туралы шартта көзделген тәсілмен ұсынуға құқылы.</w:t>
      </w:r>
    </w:p>
    <w:bookmarkEnd w:id="138"/>
    <w:bookmarkStart w:name="z437" w:id="139"/>
    <w:p>
      <w:pPr>
        <w:spacing w:after="0"/>
        <w:ind w:left="0"/>
        <w:jc w:val="both"/>
      </w:pPr>
      <w:r>
        <w:rPr>
          <w:rFonts w:ascii="Times New Roman"/>
          <w:b w:val="false"/>
          <w:i w:val="false"/>
          <w:color w:val="000000"/>
          <w:sz w:val="28"/>
        </w:rPr>
        <w:t>
      3. Уәкілетті органның нормативтік құқықтық актісінде белгіленген тәртіппен микроқаржы ұйымы қарыз алушы – жеке тұлғаның өтінішін алған күннен кейін күнтізбелік он бес күн ішінде микрокредит беру туралы шарттың талаптарына ұсынылған өзгерістерді қарайды және қарыз алушы-жеке тұлғаға:</w:t>
      </w:r>
    </w:p>
    <w:bookmarkEnd w:id="139"/>
    <w:bookmarkStart w:name="z438" w:id="140"/>
    <w:p>
      <w:pPr>
        <w:spacing w:after="0"/>
        <w:ind w:left="0"/>
        <w:jc w:val="both"/>
      </w:pPr>
      <w:r>
        <w:rPr>
          <w:rFonts w:ascii="Times New Roman"/>
          <w:b w:val="false"/>
          <w:i w:val="false"/>
          <w:color w:val="000000"/>
          <w:sz w:val="28"/>
        </w:rPr>
        <w:t>
      1) микрокредит беру туралы шарттың талаптарына ұсынылған өзгерістермен келісетіні;</w:t>
      </w:r>
    </w:p>
    <w:bookmarkEnd w:id="140"/>
    <w:bookmarkStart w:name="z439" w:id="141"/>
    <w:p>
      <w:pPr>
        <w:spacing w:after="0"/>
        <w:ind w:left="0"/>
        <w:jc w:val="both"/>
      </w:pPr>
      <w:r>
        <w:rPr>
          <w:rFonts w:ascii="Times New Roman"/>
          <w:b w:val="false"/>
          <w:i w:val="false"/>
          <w:color w:val="000000"/>
          <w:sz w:val="28"/>
        </w:rPr>
        <w:t>
      2) берешекті реттеу жөніндегі өзінің ұсыныстары;</w:t>
      </w:r>
    </w:p>
    <w:bookmarkEnd w:id="141"/>
    <w:bookmarkStart w:name="z440" w:id="142"/>
    <w:p>
      <w:pPr>
        <w:spacing w:after="0"/>
        <w:ind w:left="0"/>
        <w:jc w:val="both"/>
      </w:pPr>
      <w:r>
        <w:rPr>
          <w:rFonts w:ascii="Times New Roman"/>
          <w:b w:val="false"/>
          <w:i w:val="false"/>
          <w:color w:val="000000"/>
          <w:sz w:val="28"/>
        </w:rPr>
        <w:t xml:space="preserve">
      3) бас тарту себептерінің уәжді негіздемесін көрсете отырып, микрокредит беру туралы шарттың талаптарын өзгертуден бас тартатыны туралы жазбаша нысанда не микрокредит беру туралы шартта көзделген тәсілмен хабарлайды. </w:t>
      </w:r>
    </w:p>
    <w:bookmarkEnd w:id="142"/>
    <w:bookmarkStart w:name="z441" w:id="143"/>
    <w:p>
      <w:pPr>
        <w:spacing w:after="0"/>
        <w:ind w:left="0"/>
        <w:jc w:val="both"/>
      </w:pPr>
      <w:r>
        <w:rPr>
          <w:rFonts w:ascii="Times New Roman"/>
          <w:b w:val="false"/>
          <w:i w:val="false"/>
          <w:color w:val="000000"/>
          <w:sz w:val="28"/>
        </w:rPr>
        <w:t xml:space="preserve">
      4. Қарыз алушы-жеке тұлға микроқаржы ұйымының осы баптың 3-тармағының 3) тармақшасында көзделген шешімін алған күннен бастап күнтізбелік он бес күн ішінде немесе микрокредит беру туралы шарттың талаптарын өзгерту туралы өзара қолайлы шешімге қол жеткізбеген кезде бір мезгілде микроқаржы ұйымын хабардар ете отырып, уәкілетті органға өтініш жасауға құқылы. </w:t>
      </w:r>
    </w:p>
    <w:bookmarkEnd w:id="143"/>
    <w:p>
      <w:pPr>
        <w:spacing w:after="0"/>
        <w:ind w:left="0"/>
        <w:jc w:val="both"/>
      </w:pPr>
      <w:r>
        <w:rPr>
          <w:rFonts w:ascii="Times New Roman"/>
          <w:b w:val="false"/>
          <w:i w:val="false"/>
          <w:color w:val="000000"/>
          <w:sz w:val="28"/>
        </w:rPr>
        <w:t>
      Уәкілетті орган қарыз алушы – жеке тұлғаның өтінішін оның микроқаржы ұйымына өтініш жасауының дәлелдемесі ұсынылған және микроқаржы ұйымымен микрокредит беру туралы шарттың талаптарын өзгерту туралы өзара қолайлы шешімге қол жеткізілмеген кезде қарайды.</w:t>
      </w:r>
    </w:p>
    <w:p>
      <w:pPr>
        <w:spacing w:after="0"/>
        <w:ind w:left="0"/>
        <w:jc w:val="both"/>
      </w:pPr>
      <w:r>
        <w:rPr>
          <w:rFonts w:ascii="Times New Roman"/>
          <w:b w:val="false"/>
          <w:i w:val="false"/>
          <w:color w:val="000000"/>
          <w:sz w:val="28"/>
        </w:rPr>
        <w:t>
      Уәкілетті орган "Тұрғын үй қатынастары туралы" Қазақстан Республикасының Заңына сәйкес халықтың әлеуметтік осал топтарына жататын қарыз алушы – жеке тұлғаның тұрғынжай болып табылатын жылжымайтын мүлік ипотекасымен қамтамасыз етілген, кәсіпкерлік қызметті жүзеге асыруға байланысты емес микрокредит беру туралы шарт жөніндегі өтінішін қарау кезеңінде кепілге қойылған мүлікке сотқа талап қоюды беру арқылы өндіріп алуды қолдануға жол берілмейді.</w:t>
      </w:r>
    </w:p>
    <w:p>
      <w:pPr>
        <w:spacing w:after="0"/>
        <w:ind w:left="0"/>
        <w:jc w:val="both"/>
      </w:pPr>
      <w:r>
        <w:rPr>
          <w:rFonts w:ascii="Times New Roman"/>
          <w:b w:val="false"/>
          <w:i w:val="false"/>
          <w:color w:val="000000"/>
          <w:sz w:val="28"/>
        </w:rPr>
        <w:t>
      Осы тармақтың үшінші бөлігінде белгіленген талап уәкілетті орган өтінішті өтініш жасалған күннен бастап күнтізбелік алпыс күннен астам қараған, сондай-ақ қарыз алушы – жеке тұлғаның бұрын қаралған мәселе бойынша өтініші қайта берілген жағдайларда қолданылмайды.</w:t>
      </w:r>
    </w:p>
    <w:p>
      <w:pPr>
        <w:spacing w:after="0"/>
        <w:ind w:left="0"/>
        <w:jc w:val="both"/>
      </w:pPr>
      <w:r>
        <w:rPr>
          <w:rFonts w:ascii="Times New Roman"/>
          <w:b w:val="false"/>
          <w:i w:val="false"/>
          <w:color w:val="000000"/>
          <w:sz w:val="28"/>
        </w:rPr>
        <w:t>
      Қарыз алушы жеке тұлғаның өтінішін уәкілетті орган Қазақстан Республикасының заңнамасында белгіленген тәртіппен қарайды.</w:t>
      </w:r>
    </w:p>
    <w:bookmarkStart w:name="z442" w:id="144"/>
    <w:p>
      <w:pPr>
        <w:spacing w:after="0"/>
        <w:ind w:left="0"/>
        <w:jc w:val="both"/>
      </w:pPr>
      <w:r>
        <w:rPr>
          <w:rFonts w:ascii="Times New Roman"/>
          <w:b w:val="false"/>
          <w:i w:val="false"/>
          <w:color w:val="000000"/>
          <w:sz w:val="28"/>
        </w:rPr>
        <w:t>
      5. Осы баптың 1-тармағы бірінші бөлігінің 1) тармақшасында көзделген талап қанағаттандырылмаған, сондай-ақ микрокредит беру туралы шарт бойынша қарыз алушы-жеке тұлға осы баптың 2-тармағында көзделген құқықтарды іске асырмаған не қарыз алушы-жеке тұлға мен микроқаржы ұйымы арасында микрокредит беру туралы шарттың талаптарын өзгерту бойынша келісім болмаған жағдайларда, микроқаржы ұйымы:</w:t>
      </w:r>
    </w:p>
    <w:bookmarkEnd w:id="144"/>
    <w:bookmarkStart w:name="z443" w:id="145"/>
    <w:p>
      <w:pPr>
        <w:spacing w:after="0"/>
        <w:ind w:left="0"/>
        <w:jc w:val="both"/>
      </w:pPr>
      <w:r>
        <w:rPr>
          <w:rFonts w:ascii="Times New Roman"/>
          <w:b w:val="false"/>
          <w:i w:val="false"/>
          <w:color w:val="000000"/>
          <w:sz w:val="28"/>
        </w:rPr>
        <w:t xml:space="preserve">
      1) қарыз алушыға қатысты шаралар қолдану туралы мәселені қарауға құқылы. </w:t>
      </w:r>
    </w:p>
    <w:bookmarkEnd w:id="145"/>
    <w:p>
      <w:pPr>
        <w:spacing w:after="0"/>
        <w:ind w:left="0"/>
        <w:jc w:val="both"/>
      </w:pPr>
      <w:r>
        <w:rPr>
          <w:rFonts w:ascii="Times New Roman"/>
          <w:b w:val="false"/>
          <w:i w:val="false"/>
          <w:color w:val="000000"/>
          <w:sz w:val="28"/>
        </w:rPr>
        <w:t>
      Шаралар қолдану туралы шешім микрокредиттер беру қағидаларына сәйкес жүзеге асырылады;</w:t>
      </w:r>
    </w:p>
    <w:bookmarkStart w:name="z444" w:id="146"/>
    <w:p>
      <w:pPr>
        <w:spacing w:after="0"/>
        <w:ind w:left="0"/>
        <w:jc w:val="both"/>
      </w:pPr>
      <w:r>
        <w:rPr>
          <w:rFonts w:ascii="Times New Roman"/>
          <w:b w:val="false"/>
          <w:i w:val="false"/>
          <w:color w:val="000000"/>
          <w:sz w:val="28"/>
        </w:rPr>
        <w:t>
      2) берешекті сотқа дейін өндіріп алу және реттеу үшін коллекторлық агенттікке беруге құқылы.</w:t>
      </w:r>
    </w:p>
    <w:bookmarkEnd w:id="146"/>
    <w:p>
      <w:pPr>
        <w:spacing w:after="0"/>
        <w:ind w:left="0"/>
        <w:jc w:val="both"/>
      </w:pPr>
      <w:r>
        <w:rPr>
          <w:rFonts w:ascii="Times New Roman"/>
          <w:b w:val="false"/>
          <w:i w:val="false"/>
          <w:color w:val="000000"/>
          <w:sz w:val="28"/>
        </w:rPr>
        <w:t>
      Микрокредит беру туралы шартта қарыз алушы микрокредит беру туралы шарт бойынша міндеттемелерді орындау мерзімін өткізіп алуға жол берген жағдайда микроқаржы ұйымының коллекторлық агенттікті тарту құқығы болған кезде берешекті сотқа дейін өндіріп алу және реттеу үшін коллекторлық агенттікке беруге жол беріледі;</w:t>
      </w:r>
    </w:p>
    <w:bookmarkStart w:name="z445" w:id="147"/>
    <w:p>
      <w:pPr>
        <w:spacing w:after="0"/>
        <w:ind w:left="0"/>
        <w:jc w:val="both"/>
      </w:pPr>
      <w:r>
        <w:rPr>
          <w:rFonts w:ascii="Times New Roman"/>
          <w:b w:val="false"/>
          <w:i w:val="false"/>
          <w:color w:val="000000"/>
          <w:sz w:val="28"/>
        </w:rPr>
        <w:t>
      3) Қазақстан Республикасының заңнамасында және (немесе) микрокредит беру туралы шартта көзделген шараларды қолдануға, оның ішінде сотқа микрокредит беру туралы шарт бойынша борыш сомасын өндіріп алу туралы талап қоюмен жүгінуге, сондай-ақ кепілге қойылған мүлікке соттан тыс тәртіппен ("Жылжымайтын мүлік ипотекасы туралы" Қазақстан Республикасының Заңында көзделген жағдайларды қоспағанда) не сот тәртібімен өндіріп алуды қолдануға;</w:t>
      </w:r>
    </w:p>
    <w:bookmarkEnd w:id="147"/>
    <w:bookmarkStart w:name="z446" w:id="148"/>
    <w:p>
      <w:pPr>
        <w:spacing w:after="0"/>
        <w:ind w:left="0"/>
        <w:jc w:val="both"/>
      </w:pPr>
      <w:r>
        <w:rPr>
          <w:rFonts w:ascii="Times New Roman"/>
          <w:b w:val="false"/>
          <w:i w:val="false"/>
          <w:color w:val="000000"/>
          <w:sz w:val="28"/>
        </w:rPr>
        <w:t>
      4) сотқа Қазақстан Республикасының заңнамасына сәйкес қарыз алушы – дара кәсіпкерді, заңды тұлғаны банкрот деп тану туралы талап қоюмен жүгінуге құқылы.</w:t>
      </w:r>
    </w:p>
    <w:bookmarkEnd w:id="1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9-2-баппен толықтырылды – ҚР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Микрокредит беру туралы шарт бойынша мiндеттемелердi тоқтату</w:t>
      </w:r>
    </w:p>
    <w:bookmarkStart w:name="z94" w:id="149"/>
    <w:p>
      <w:pPr>
        <w:spacing w:after="0"/>
        <w:ind w:left="0"/>
        <w:jc w:val="both"/>
      </w:pPr>
      <w:r>
        <w:rPr>
          <w:rFonts w:ascii="Times New Roman"/>
          <w:b w:val="false"/>
          <w:i w:val="false"/>
          <w:color w:val="000000"/>
          <w:sz w:val="28"/>
        </w:rPr>
        <w:t>
      1. Микрокредит беру туралы шарт бойынша мiндеттемелер Қазақстан Республикасының азаматтық заңнамасында көзделген негiздер бойынша тоқтатылады.</w:t>
      </w:r>
    </w:p>
    <w:bookmarkEnd w:id="149"/>
    <w:bookmarkStart w:name="z95" w:id="150"/>
    <w:p>
      <w:pPr>
        <w:spacing w:after="0"/>
        <w:ind w:left="0"/>
        <w:jc w:val="both"/>
      </w:pPr>
      <w:r>
        <w:rPr>
          <w:rFonts w:ascii="Times New Roman"/>
          <w:b w:val="false"/>
          <w:i w:val="false"/>
          <w:color w:val="000000"/>
          <w:sz w:val="28"/>
        </w:rPr>
        <w:t>
      2. Қарыз алушыларға микроқаржы ұйымдарының микрокредиттерді беру туралы шарттарды тиісінше орындамағаны бойынша талап қою мерзімдерінің ескіру мерзімі бес жылды құрайды.</w:t>
      </w:r>
    </w:p>
    <w:bookmarkEnd w:id="1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96" w:id="151"/>
    <w:p>
      <w:pPr>
        <w:spacing w:after="0"/>
        <w:ind w:left="0"/>
        <w:jc w:val="left"/>
      </w:pPr>
      <w:r>
        <w:rPr>
          <w:rFonts w:ascii="Times New Roman"/>
          <w:b/>
          <w:i w:val="false"/>
          <w:color w:val="000000"/>
        </w:rPr>
        <w:t xml:space="preserve"> 3-тарау. МИКРОҚАРЖЫ ҰЙЫМДАРЫН ҚҰРУ ЖӘНЕ ОЛАРДЫҢ ҚЫЗМЕТI</w:t>
      </w:r>
    </w:p>
    <w:bookmarkEnd w:id="151"/>
    <w:p>
      <w:pPr>
        <w:spacing w:after="0"/>
        <w:ind w:left="0"/>
        <w:jc w:val="both"/>
      </w:pPr>
      <w:r>
        <w:rPr>
          <w:rFonts w:ascii="Times New Roman"/>
          <w:b/>
          <w:i w:val="false"/>
          <w:color w:val="000000"/>
          <w:sz w:val="28"/>
        </w:rPr>
        <w:t>11-бап. Микроқаржы ұйымының құқықтық жағдайы</w:t>
      </w:r>
    </w:p>
    <w:bookmarkStart w:name="z98" w:id="152"/>
    <w:p>
      <w:pPr>
        <w:spacing w:after="0"/>
        <w:ind w:left="0"/>
        <w:jc w:val="both"/>
      </w:pPr>
      <w:r>
        <w:rPr>
          <w:rFonts w:ascii="Times New Roman"/>
          <w:b w:val="false"/>
          <w:i w:val="false"/>
          <w:color w:val="000000"/>
          <w:sz w:val="28"/>
        </w:rPr>
        <w:t>
      1. Микроқаржы ұйымы (кредиттік серіктестікті қоспағанда) акционерлік қоғамның немесе шаруашылық серiктестiктің ұйымдық-құқықтық нысанында құрылады.</w:t>
      </w:r>
    </w:p>
    <w:bookmarkEnd w:id="152"/>
    <w:bookmarkStart w:name="z356" w:id="153"/>
    <w:p>
      <w:pPr>
        <w:spacing w:after="0"/>
        <w:ind w:left="0"/>
        <w:jc w:val="both"/>
      </w:pPr>
      <w:r>
        <w:rPr>
          <w:rFonts w:ascii="Times New Roman"/>
          <w:b w:val="false"/>
          <w:i w:val="false"/>
          <w:color w:val="000000"/>
          <w:sz w:val="28"/>
        </w:rPr>
        <w:t>
      2. Облигацияларды Қазақстан Республикасының ұйымдастырылған бағалы қағаздар нарығында орналастыру және (немесе) "Астана" халықаралық қаржы орталығының аумағында жұмыс істейтін қор биржасындағы сауда-саттыққа жіберу мақсаттары үшін шығаруды қоспағанда, микроқаржы ұйымына облигациялар шығаруға тыйым салынады.</w:t>
      </w:r>
    </w:p>
    <w:bookmarkEnd w:id="1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 жаңа редакцияда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Микроқаржы ұйымының жарғылық капиталын қалыптастыру</w:t>
      </w:r>
    </w:p>
    <w:bookmarkStart w:name="z102" w:id="154"/>
    <w:p>
      <w:pPr>
        <w:spacing w:after="0"/>
        <w:ind w:left="0"/>
        <w:jc w:val="both"/>
      </w:pPr>
      <w:r>
        <w:rPr>
          <w:rFonts w:ascii="Times New Roman"/>
          <w:b w:val="false"/>
          <w:i w:val="false"/>
          <w:color w:val="000000"/>
          <w:sz w:val="28"/>
        </w:rPr>
        <w:t>
      1. Микроқаржы ұйымының құрылтайшылары құрылатын микроқаржы ұйымын мемлекеттiк тiркеу (қайта тіркеу) кезінде оның жарғылық капиталының ең төменгi мөлшерiн толық төлеуге мiндеттi.</w:t>
      </w:r>
    </w:p>
    <w:bookmarkEnd w:id="154"/>
    <w:bookmarkStart w:name="z103" w:id="155"/>
    <w:p>
      <w:pPr>
        <w:spacing w:after="0"/>
        <w:ind w:left="0"/>
        <w:jc w:val="both"/>
      </w:pPr>
      <w:r>
        <w:rPr>
          <w:rFonts w:ascii="Times New Roman"/>
          <w:b w:val="false"/>
          <w:i w:val="false"/>
          <w:color w:val="000000"/>
          <w:sz w:val="28"/>
        </w:rPr>
        <w:t>
      2. Микроқаржы ұйымының жарғылық капиталының ең төменгi мөлшерi уәкілетті органның нормативтік құқықтық актісінде белгіленеді.</w:t>
      </w:r>
    </w:p>
    <w:bookmarkEnd w:id="155"/>
    <w:bookmarkStart w:name="z104" w:id="156"/>
    <w:p>
      <w:pPr>
        <w:spacing w:after="0"/>
        <w:ind w:left="0"/>
        <w:jc w:val="both"/>
      </w:pPr>
      <w:r>
        <w:rPr>
          <w:rFonts w:ascii="Times New Roman"/>
          <w:b w:val="false"/>
          <w:i w:val="false"/>
          <w:color w:val="000000"/>
          <w:sz w:val="28"/>
        </w:rPr>
        <w:t>
      3. Микроқаржы ұйымының жарғылық капиталы тек қана Қазақстан Республикасының ұлттық валютасындағы ақшамен қалыптастырылады.</w:t>
      </w:r>
    </w:p>
    <w:bookmarkEnd w:id="156"/>
    <w:p>
      <w:pPr>
        <w:spacing w:after="0"/>
        <w:ind w:left="0"/>
        <w:jc w:val="both"/>
      </w:pPr>
      <w:r>
        <w:rPr>
          <w:rFonts w:ascii="Times New Roman"/>
          <w:b/>
          <w:i w:val="false"/>
          <w:color w:val="000000"/>
          <w:sz w:val="28"/>
        </w:rPr>
        <w:t>13-бап. Микроқаржы ұйымының атауы</w:t>
      </w:r>
    </w:p>
    <w:bookmarkStart w:name="z106" w:id="157"/>
    <w:p>
      <w:pPr>
        <w:spacing w:after="0"/>
        <w:ind w:left="0"/>
        <w:jc w:val="both"/>
      </w:pPr>
      <w:r>
        <w:rPr>
          <w:rFonts w:ascii="Times New Roman"/>
          <w:b w:val="false"/>
          <w:i w:val="false"/>
          <w:color w:val="000000"/>
          <w:sz w:val="28"/>
        </w:rPr>
        <w:t>
      1. Микроқаржы ұйымының (кредиттік серіктестікті және ломбардты қоспағанда) атауында мiндеттi түрде "микроқаржы ұйымы" деген сөздер немесе "MҚҰ" деген аббревиатура болуға тиіс.</w:t>
      </w:r>
    </w:p>
    <w:bookmarkEnd w:id="157"/>
    <w:bookmarkStart w:name="z357" w:id="158"/>
    <w:p>
      <w:pPr>
        <w:spacing w:after="0"/>
        <w:ind w:left="0"/>
        <w:jc w:val="both"/>
      </w:pPr>
      <w:r>
        <w:rPr>
          <w:rFonts w:ascii="Times New Roman"/>
          <w:b w:val="false"/>
          <w:i w:val="false"/>
          <w:color w:val="000000"/>
          <w:sz w:val="28"/>
        </w:rPr>
        <w:t>
      1-1. Кредиттік серіктестіктің немесе ломбардтың атауында мiндеттi түрде тиісінше "кредиттік серіктестік" немесе "ломбард" деген сөздер болуға тиіс.</w:t>
      </w:r>
    </w:p>
    <w:bookmarkEnd w:id="158"/>
    <w:bookmarkStart w:name="z107" w:id="159"/>
    <w:p>
      <w:pPr>
        <w:spacing w:after="0"/>
        <w:ind w:left="0"/>
        <w:jc w:val="both"/>
      </w:pPr>
      <w:r>
        <w:rPr>
          <w:rFonts w:ascii="Times New Roman"/>
          <w:b w:val="false"/>
          <w:i w:val="false"/>
          <w:color w:val="000000"/>
          <w:sz w:val="28"/>
        </w:rPr>
        <w:t>
      2. Микроқаржы ұйымы, кредиттік серіктестік, ломбард ретінде тiркелмеген заңды тұлғаның өз атауында "микроқаржы ұйымы", "кредиттік серіктестік", "ломбард" деген сөздерді, оның микрокредиттер беру жөнiндегi қызметті жүзеге асыратындығын меңзейтін, солардан туындайтын сөздерді немесе аббревиатураларды пайдалануға құқығы жоқ.</w:t>
      </w:r>
    </w:p>
    <w:bookmarkEnd w:id="1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14-бап. Микроқаржылық қызметті лицензиялау және микроқаржы ұйымының басшы қызметкерлері мен құрылтайшыларына (қатысушыларына) қойылатын талаптар</w:t>
      </w:r>
    </w:p>
    <w:bookmarkStart w:name="z378" w:id="160"/>
    <w:p>
      <w:pPr>
        <w:spacing w:after="0"/>
        <w:ind w:left="0"/>
        <w:jc w:val="both"/>
      </w:pPr>
      <w:r>
        <w:rPr>
          <w:rFonts w:ascii="Times New Roman"/>
          <w:b w:val="false"/>
          <w:i w:val="false"/>
          <w:color w:val="000000"/>
          <w:sz w:val="28"/>
        </w:rPr>
        <w:t>
      1. Заңды тұлға "Азаматтарға арналған үкімет" мемлекеттік корпорациясында микроқаржы ұйымы, кредиттік серіктестік, ломбард ретінде мемлекеттік тіркелген (қайта тіркелген) күнінен бастап алты ай ішінде микроқаржылық қызметті жүзеге асыруға лицензия алу үшін уәкілетті органға өтініш жасайды.</w:t>
      </w:r>
    </w:p>
    <w:bookmarkEnd w:id="160"/>
    <w:bookmarkStart w:name="z421" w:id="161"/>
    <w:p>
      <w:pPr>
        <w:spacing w:after="0"/>
        <w:ind w:left="0"/>
        <w:jc w:val="both"/>
      </w:pPr>
      <w:r>
        <w:rPr>
          <w:rFonts w:ascii="Times New Roman"/>
          <w:b w:val="false"/>
          <w:i w:val="false"/>
          <w:color w:val="000000"/>
          <w:sz w:val="28"/>
        </w:rPr>
        <w:t>
      1-1. Микрокредиттер беру жөніндегі қызметті жүзеге асыруға ниеті бар заңды тұлға уәкілетті органды, қаржы мониторингін жүзеге асыратын уәкілетті мемлекеттік органды өзінің "Азаматтарға арналған үкімет" мемлекеттік корпорациясында микроқаржы ұйымы, кредиттік серіктестік, ломбард ретінде мемлекеттік тіркелгені (қайта тіркелгені) туралы осы тіркелген күнінен бастап күнтізбелік он күн ішінде хабардар етеді.</w:t>
      </w:r>
    </w:p>
    <w:bookmarkEnd w:id="161"/>
    <w:bookmarkStart w:name="z379" w:id="162"/>
    <w:p>
      <w:pPr>
        <w:spacing w:after="0"/>
        <w:ind w:left="0"/>
        <w:jc w:val="both"/>
      </w:pPr>
      <w:r>
        <w:rPr>
          <w:rFonts w:ascii="Times New Roman"/>
          <w:b w:val="false"/>
          <w:i w:val="false"/>
          <w:color w:val="000000"/>
          <w:sz w:val="28"/>
        </w:rPr>
        <w:t>
      2. Микроқаржы ұйымы микроқаржылық қызметті жүзеге асыруға арналған лицензияны алу (қайта ресімдеу) үшін уәкілетті органға "Рұқсаттар және хабарламалар туралы" Қазақстан Республикасының Заңында айқындалған құжаттардан басқа, микроқаржылық қызметті лицензиялау қағидаларында айқындалған жағдайларда, микроқаржылық қызметті лицензиялау кезінде қойылатын біліктілік талаптарына сәйкес келуін растайтын құжаттарды ұсынады.</w:t>
      </w:r>
    </w:p>
    <w:bookmarkEnd w:id="162"/>
    <w:p>
      <w:pPr>
        <w:spacing w:after="0"/>
        <w:ind w:left="0"/>
        <w:jc w:val="both"/>
      </w:pPr>
      <w:r>
        <w:rPr>
          <w:rFonts w:ascii="Times New Roman"/>
          <w:b w:val="false"/>
          <w:i w:val="false"/>
          <w:color w:val="000000"/>
          <w:sz w:val="28"/>
        </w:rPr>
        <w:t>
      Микроқаржылық қызметті жүзеге асыруға арналған лицензияны қайта ресімдеу "Рұқсаттар және хабарламалар туралы" Қазақстан Республикасы Заңының 33-бабының 1-тармағында көзделген, сондай-ақ жарғылық капиталдың ұлғаюына алып келетін, микроқаржы ұйымының орналасқан жерін өзгерту жағдайларында жүзеге асырылады.</w:t>
      </w:r>
    </w:p>
    <w:p>
      <w:pPr>
        <w:spacing w:after="0"/>
        <w:ind w:left="0"/>
        <w:jc w:val="both"/>
      </w:pPr>
      <w:r>
        <w:rPr>
          <w:rFonts w:ascii="Times New Roman"/>
          <w:b w:val="false"/>
          <w:i w:val="false"/>
          <w:color w:val="000000"/>
          <w:sz w:val="28"/>
        </w:rPr>
        <w:t>
      Микроқаржылық қызметті жүзеге асыруға арналған лицензияны қайта ресімдеу кезінде микроқаржы ұйымының біліктілік талаптарына сай келуін тексеру лицензияны қайта ресімдеуге себеп болған негіз микроқаржылық қызмет түрінің немесе ұйымдық-құқықтық нысанның өзгеруіне не орналасқан жерін өзгертумен байланысты жарғылық капиталдың ұлғаюына алып келген жағдайларда жүзеге асырылады.</w:t>
      </w:r>
    </w:p>
    <w:p>
      <w:pPr>
        <w:spacing w:after="0"/>
        <w:ind w:left="0"/>
        <w:jc w:val="both"/>
      </w:pPr>
      <w:r>
        <w:rPr>
          <w:rFonts w:ascii="Times New Roman"/>
          <w:b w:val="false"/>
          <w:i w:val="false"/>
          <w:color w:val="000000"/>
          <w:sz w:val="28"/>
        </w:rPr>
        <w:t>
      Осы тармақтың екінші бөлігінде көзделген жағдайларда микроқаржылық қызметті жүзеге асыруға арналған лицензияны қайта ресімдеу туралы өтінішті микроқаржы ұйымы лицензияны қайта ресімдеуге негіз болған өзгерістер туындаған кезден бастап күнтізбелік отыз күн ішінде береді.</w:t>
      </w:r>
    </w:p>
    <w:bookmarkStart w:name="z380" w:id="163"/>
    <w:p>
      <w:pPr>
        <w:spacing w:after="0"/>
        <w:ind w:left="0"/>
        <w:jc w:val="both"/>
      </w:pPr>
      <w:r>
        <w:rPr>
          <w:rFonts w:ascii="Times New Roman"/>
          <w:b w:val="false"/>
          <w:i w:val="false"/>
          <w:color w:val="000000"/>
          <w:sz w:val="28"/>
        </w:rPr>
        <w:t>
      3. Уәкілетті орган құжаттардың толық топтамасы алынған күннен бастап отыз жұмыс күні ішінде микроқаржы ұйымына микроқаржылық қызметті жүзеге асыруға лицензияны не микроқаржылық қызметті жүзеге асыруға лицензия беруден уәжді бас тартуды береді.</w:t>
      </w:r>
    </w:p>
    <w:bookmarkEnd w:id="163"/>
    <w:bookmarkStart w:name="z381" w:id="164"/>
    <w:p>
      <w:pPr>
        <w:spacing w:after="0"/>
        <w:ind w:left="0"/>
        <w:jc w:val="both"/>
      </w:pPr>
      <w:r>
        <w:rPr>
          <w:rFonts w:ascii="Times New Roman"/>
          <w:b w:val="false"/>
          <w:i w:val="false"/>
          <w:color w:val="000000"/>
          <w:sz w:val="28"/>
        </w:rPr>
        <w:t>
      4. Микроқаржылық қызметті жүзеге асыруға лицензияның көшірмесі микроқаржы ұйымы клиенттерінің көруіне қолжетімді жерде орналастырылуға тиіс.</w:t>
      </w:r>
    </w:p>
    <w:bookmarkEnd w:id="164"/>
    <w:bookmarkStart w:name="z382" w:id="165"/>
    <w:p>
      <w:pPr>
        <w:spacing w:after="0"/>
        <w:ind w:left="0"/>
        <w:jc w:val="both"/>
      </w:pPr>
      <w:r>
        <w:rPr>
          <w:rFonts w:ascii="Times New Roman"/>
          <w:b w:val="false"/>
          <w:i w:val="false"/>
          <w:color w:val="000000"/>
          <w:sz w:val="28"/>
        </w:rPr>
        <w:t>
      5. Атқарушы органның (алқалы немесе жеке-дара) бірінші басшысы мен мүшелері, байқау кеңесінің (болған кезде) мүшелері, директорлар кеңесінің (болған кезде) мүшелері, бас бухгалтер микроқаржы ұйымының басшы қызметкерлері деп танылады.</w:t>
      </w:r>
    </w:p>
    <w:bookmarkEnd w:id="165"/>
    <w:p>
      <w:pPr>
        <w:spacing w:after="0"/>
        <w:ind w:left="0"/>
        <w:jc w:val="both"/>
      </w:pPr>
      <w:r>
        <w:rPr>
          <w:rFonts w:ascii="Times New Roman"/>
          <w:b w:val="false"/>
          <w:i w:val="false"/>
          <w:color w:val="000000"/>
          <w:sz w:val="28"/>
        </w:rPr>
        <w:t>
      Мынадай:</w:t>
      </w:r>
    </w:p>
    <w:p>
      <w:pPr>
        <w:spacing w:after="0"/>
        <w:ind w:left="0"/>
        <w:jc w:val="both"/>
      </w:pPr>
      <w:r>
        <w:rPr>
          <w:rFonts w:ascii="Times New Roman"/>
          <w:b w:val="false"/>
          <w:i w:val="false"/>
          <w:color w:val="000000"/>
          <w:sz w:val="28"/>
        </w:rPr>
        <w:t>
      1) жоғары білімі жоқ;</w:t>
      </w:r>
    </w:p>
    <w:p>
      <w:pPr>
        <w:spacing w:after="0"/>
        <w:ind w:left="0"/>
        <w:jc w:val="both"/>
      </w:pPr>
      <w:r>
        <w:rPr>
          <w:rFonts w:ascii="Times New Roman"/>
          <w:b w:val="false"/>
          <w:i w:val="false"/>
          <w:color w:val="000000"/>
          <w:sz w:val="28"/>
        </w:rPr>
        <w:t xml:space="preserve">
      2) мінсіз іскерлік беделі жоқ; </w:t>
      </w:r>
    </w:p>
    <w:p>
      <w:pPr>
        <w:spacing w:after="0"/>
        <w:ind w:left="0"/>
        <w:jc w:val="both"/>
      </w:pPr>
      <w:r>
        <w:rPr>
          <w:rFonts w:ascii="Times New Roman"/>
          <w:b w:val="false"/>
          <w:i w:val="false"/>
          <w:color w:val="000000"/>
          <w:sz w:val="28"/>
        </w:rPr>
        <w:t>
      3)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енгенге дейін бір жылдан аспайтын кезеңде бұрын қаржы ұйымының басқарушы органының басшысы, мүшесі, атқарушы органының басшысы, мүшесі, бас бухгалтері,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ірі қатысушы – жеке тұлға, қаржы ұйымының ірі қатысушы (банк холдингі) – заңды тұлғасының басшысы болған жеке тұлға микроқаржы ұйымының басшы қызметкері бола алмайды.</w:t>
      </w:r>
    </w:p>
    <w:p>
      <w:pPr>
        <w:spacing w:after="0"/>
        <w:ind w:left="0"/>
        <w:jc w:val="both"/>
      </w:pPr>
      <w:r>
        <w:rPr>
          <w:rFonts w:ascii="Times New Roman"/>
          <w:b w:val="false"/>
          <w:i w:val="false"/>
          <w:color w:val="000000"/>
          <w:sz w:val="28"/>
        </w:rPr>
        <w:t>
      Көрсетілген талап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енгеннен кейін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енгеннен кейін бес жыл бойы қолданылады;</w:t>
      </w:r>
    </w:p>
    <w:p>
      <w:pPr>
        <w:spacing w:after="0"/>
        <w:ind w:left="0"/>
        <w:jc w:val="both"/>
      </w:pPr>
      <w:r>
        <w:rPr>
          <w:rFonts w:ascii="Times New Roman"/>
          <w:b w:val="false"/>
          <w:i w:val="false"/>
          <w:color w:val="000000"/>
          <w:sz w:val="28"/>
        </w:rPr>
        <w:t>
      4) осы және (немесе) өзге қаржы ұйымында, осы және (немесе) өзге Қазақстан Республикасы бейрезидент-банкінің филиалында, Қазақстан Республикасы бейрезидент-сақтандыру (қайта сақтандыру) ұйымының филиалында, Қазақстан Республикасы бейрезидент-сақтандыру брокерінің филиалында басшы қызметкер лауазымына тағайындауға (сайлауға) берілген келісім кері қайтарып алынған жеке тұлға микроқаржы ұйымының басшы қызметкері бола алмайды. Көрсетілген талап уәкілетті орган басшы қызметкер лауазымына тағайындауға (сайлауға) келісімді кері қайтарып алу туралы шешім қабылдағаннан кейін қатарынан соңғы он екі ай бойы қолданылады;</w:t>
      </w:r>
    </w:p>
    <w:p>
      <w:pPr>
        <w:spacing w:after="0"/>
        <w:ind w:left="0"/>
        <w:jc w:val="both"/>
      </w:pPr>
      <w:r>
        <w:rPr>
          <w:rFonts w:ascii="Times New Roman"/>
          <w:b w:val="false"/>
          <w:i w:val="false"/>
          <w:color w:val="000000"/>
          <w:sz w:val="28"/>
        </w:rPr>
        <w:t>
      5) сыбайлас жемқорлық қылмыс жасаған не тағайындау (сайлау) күніне дейін сыбайлас жемқорлық құқық бұзушылық жасағаны үшін әкімшілік жазаға тартылған;</w:t>
      </w:r>
    </w:p>
    <w:p>
      <w:pPr>
        <w:spacing w:after="0"/>
        <w:ind w:left="0"/>
        <w:jc w:val="both"/>
      </w:pPr>
      <w:r>
        <w:rPr>
          <w:rFonts w:ascii="Times New Roman"/>
          <w:b w:val="false"/>
          <w:i w:val="false"/>
          <w:color w:val="000000"/>
          <w:sz w:val="28"/>
        </w:rPr>
        <w:t>
      6) қатарынан төрт және одан көп кезең ішінде шығарылған эмиссиялық бағалы қағаздар бойынша купондық сыйақы төлеу бойынша дефолтқа жол берген не дефолтқа жол берілген шығарылған эмиссиялық бағалы қағаздар бойынша купондық сыйақы төлеу жөніндегі берешегінің сомасы купондық сыйақының төрт еселенген және (немесе) одан көп мөлшерін құрайтын не шығарылған эмиссиялық бағалы қағаздар бойынша негізгі борышты төлеу бойынша дефолт мөлшері төлем күніне республикалық бюджет туралы заңда белгіленген айлық есептік көрсеткіштің мөлшерінен он мың есе асып түсетін соманы құрайтын, бұрын қаржы ұйымының басқарушы органының басшысы, мүшесі, атқарушы органының басшысы, мүшесі, бас бухгалтері, ірі қатысушы (ірі акционер) – жеке тұлға, ірі қатысушы (ірі акционер) – эмитент-заңды тұлғаның басқарушы органының басшысы, мүшесі, атқарушы органының басшысы, мүшесі, бас бухгалтері болған жеке тұлға микроқаржы ұйымының басшы қызметкері бола алмайды. Көрсетілген талап осы тармақшада көзделген мән-жайлар туындаған кезден бастап бес жыл бойы қолданылады.</w:t>
      </w:r>
    </w:p>
    <w:bookmarkStart w:name="z399" w:id="166"/>
    <w:p>
      <w:pPr>
        <w:spacing w:after="0"/>
        <w:ind w:left="0"/>
        <w:jc w:val="both"/>
      </w:pPr>
      <w:r>
        <w:rPr>
          <w:rFonts w:ascii="Times New Roman"/>
          <w:b w:val="false"/>
          <w:i w:val="false"/>
          <w:color w:val="000000"/>
          <w:sz w:val="28"/>
        </w:rPr>
        <w:t>
      5-1. Микроқаржы ұйымының ірі қатысушысы микроқаржы ұйымы атқарушы органының басшысы лауазымына тағайындала (сайлана) алмайды.</w:t>
      </w:r>
    </w:p>
    <w:bookmarkEnd w:id="166"/>
    <w:p>
      <w:pPr>
        <w:spacing w:after="0"/>
        <w:ind w:left="0"/>
        <w:jc w:val="both"/>
      </w:pPr>
      <w:r>
        <w:rPr>
          <w:rFonts w:ascii="Times New Roman"/>
          <w:b w:val="false"/>
          <w:i w:val="false"/>
          <w:color w:val="000000"/>
          <w:sz w:val="28"/>
        </w:rPr>
        <w:t>
      Алқалы атқарушы орган мүшелерінің саны кемінде үш адамды құрауға тиіс.</w:t>
      </w:r>
    </w:p>
    <w:p>
      <w:pPr>
        <w:spacing w:after="0"/>
        <w:ind w:left="0"/>
        <w:jc w:val="both"/>
      </w:pPr>
      <w:r>
        <w:rPr>
          <w:rFonts w:ascii="Times New Roman"/>
          <w:b w:val="false"/>
          <w:i w:val="false"/>
          <w:color w:val="000000"/>
          <w:sz w:val="28"/>
        </w:rPr>
        <w:t>
      Жеке-дара атқарушы орган бір адамнан тұрады.</w:t>
      </w:r>
    </w:p>
    <w:p>
      <w:pPr>
        <w:spacing w:after="0"/>
        <w:ind w:left="0"/>
        <w:jc w:val="both"/>
      </w:pPr>
      <w:r>
        <w:rPr>
          <w:rFonts w:ascii="Times New Roman"/>
          <w:b w:val="false"/>
          <w:i w:val="false"/>
          <w:color w:val="000000"/>
          <w:sz w:val="28"/>
        </w:rPr>
        <w:t>
      Осы тармақтың бірінші бөлігінің талабы шаруашылық серіктестік нысанында құрылған микроқаржы ұйымына қолданылмайды.</w:t>
      </w:r>
    </w:p>
    <w:bookmarkStart w:name="z383" w:id="167"/>
    <w:p>
      <w:pPr>
        <w:spacing w:after="0"/>
        <w:ind w:left="0"/>
        <w:jc w:val="both"/>
      </w:pPr>
      <w:r>
        <w:rPr>
          <w:rFonts w:ascii="Times New Roman"/>
          <w:b w:val="false"/>
          <w:i w:val="false"/>
          <w:color w:val="000000"/>
          <w:sz w:val="28"/>
        </w:rPr>
        <w:t>
      6. Мынадай:</w:t>
      </w:r>
    </w:p>
    <w:bookmarkEnd w:id="167"/>
    <w:p>
      <w:pPr>
        <w:spacing w:after="0"/>
        <w:ind w:left="0"/>
        <w:jc w:val="both"/>
      </w:pPr>
      <w:r>
        <w:rPr>
          <w:rFonts w:ascii="Times New Roman"/>
          <w:b w:val="false"/>
          <w:i w:val="false"/>
          <w:color w:val="000000"/>
          <w:sz w:val="28"/>
        </w:rPr>
        <w:t>
      1) өтелмеген немесе алынбаған сотталғандығы бар жеке тұлға болып табылатын;</w:t>
      </w:r>
    </w:p>
    <w:p>
      <w:pPr>
        <w:spacing w:after="0"/>
        <w:ind w:left="0"/>
        <w:jc w:val="both"/>
      </w:pPr>
      <w:r>
        <w:rPr>
          <w:rFonts w:ascii="Times New Roman"/>
          <w:b w:val="false"/>
          <w:i w:val="false"/>
          <w:color w:val="000000"/>
          <w:sz w:val="28"/>
        </w:rPr>
        <w:t>
      2) тізбесін уәкілетті орган белгілейтін офшорлық аймақтарда тіркелген, тұрғылықты жері немесе орналасқан жері бар;</w:t>
      </w:r>
    </w:p>
    <w:p>
      <w:pPr>
        <w:spacing w:after="0"/>
        <w:ind w:left="0"/>
        <w:jc w:val="both"/>
      </w:pPr>
      <w:r>
        <w:rPr>
          <w:rFonts w:ascii="Times New Roman"/>
          <w:b w:val="false"/>
          <w:i w:val="false"/>
          <w:color w:val="000000"/>
          <w:sz w:val="28"/>
        </w:rPr>
        <w:t xml:space="preserve">
      3) уәкілетті орган микроқаржы ұйымын осы Заңның 16-бабы </w:t>
      </w:r>
      <w:r>
        <w:rPr>
          <w:rFonts w:ascii="Times New Roman"/>
          <w:b w:val="false"/>
          <w:i w:val="false"/>
          <w:color w:val="000000"/>
          <w:sz w:val="28"/>
        </w:rPr>
        <w:t>2-тармағының</w:t>
      </w:r>
      <w:r>
        <w:rPr>
          <w:rFonts w:ascii="Times New Roman"/>
          <w:b w:val="false"/>
          <w:i w:val="false"/>
          <w:color w:val="000000"/>
          <w:sz w:val="28"/>
        </w:rPr>
        <w:t xml:space="preserve"> 1), 2), 3), 4), 5), 6), 7) және 9) тармақшаларында көзделген негіздер бойынша микроқаржылық қызметті жүзеге асыруға лицензиядан айыру туралы шешім қабылдағанға дейін бір жылдан аспайтын кезеңде құрылтайшысы (акционері, қатысушысы) не басшы қызметкері бұдан бұрын осы микроқаржы ұйымының бірінші басшысы немесе құрылтайшысы (қатысушысы) болып табылған заңды тұлға болып табылатын;</w:t>
      </w:r>
    </w:p>
    <w:bookmarkStart w:name="z400" w:id="168"/>
    <w:p>
      <w:pPr>
        <w:spacing w:after="0"/>
        <w:ind w:left="0"/>
        <w:jc w:val="both"/>
      </w:pPr>
      <w:r>
        <w:rPr>
          <w:rFonts w:ascii="Times New Roman"/>
          <w:b w:val="false"/>
          <w:i w:val="false"/>
          <w:color w:val="000000"/>
          <w:sz w:val="28"/>
        </w:rPr>
        <w:t>
      4) уәкілетті орган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сақтандыру (қайта сақтандыру) ұйымын консервациялау,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енгенге дейін бір жылдан аспайтын кезеңде бұрын ірі қатысушы – жеке тұлға не ірі қатысушы – заңды тұлғаның бірінші басшысы және (немесе) қаржы ұйымының басшы қызметкері,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болған не болып табылатын тұлға микроқаржы ұйымының ірі қатысушысы бола алмайды.</w:t>
      </w:r>
    </w:p>
    <w:bookmarkEnd w:id="1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(04.01.2021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24.05.2021 </w:t>
      </w:r>
      <w:r>
        <w:rPr>
          <w:rFonts w:ascii="Times New Roman"/>
          <w:b w:val="false"/>
          <w:i w:val="false"/>
          <w:color w:val="000000"/>
          <w:sz w:val="28"/>
        </w:rPr>
        <w:t>№ 43-VII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14-1-бап. Микроқаржы ұйымының филиалдары мен өкілдіктерін құру, жабу</w:t>
      </w:r>
    </w:p>
    <w:bookmarkStart w:name="z402" w:id="169"/>
    <w:p>
      <w:pPr>
        <w:spacing w:after="0"/>
        <w:ind w:left="0"/>
        <w:jc w:val="both"/>
      </w:pPr>
      <w:r>
        <w:rPr>
          <w:rFonts w:ascii="Times New Roman"/>
          <w:b w:val="false"/>
          <w:i w:val="false"/>
          <w:color w:val="000000"/>
          <w:sz w:val="28"/>
        </w:rPr>
        <w:t>
      1. Микроқаржы ұйымы уәкілетті органның келісімінсіз Қазақстан Республикасының аумағында да, оның шегінен тыс жерде де өзінің оқшауланған бөлімшелерін – филиалдары мен өкілдіктерін құруға құқылы.</w:t>
      </w:r>
    </w:p>
    <w:bookmarkEnd w:id="169"/>
    <w:bookmarkStart w:name="z403" w:id="170"/>
    <w:p>
      <w:pPr>
        <w:spacing w:after="0"/>
        <w:ind w:left="0"/>
        <w:jc w:val="both"/>
      </w:pPr>
      <w:r>
        <w:rPr>
          <w:rFonts w:ascii="Times New Roman"/>
          <w:b w:val="false"/>
          <w:i w:val="false"/>
          <w:color w:val="000000"/>
          <w:sz w:val="28"/>
        </w:rPr>
        <w:t>
      2. Микроқаржы ұйымы өзінің филиалы немесе өкілдігі "Азаматтарға арналған үкімет" мемлекеттік корпорациясында есептік тіркелген күннен бастап отыз жұмыс күні ішінде олардың құрылғаны туралы уәкілетті органды:</w:t>
      </w:r>
    </w:p>
    <w:bookmarkEnd w:id="170"/>
    <w:bookmarkStart w:name="z404" w:id="171"/>
    <w:p>
      <w:pPr>
        <w:spacing w:after="0"/>
        <w:ind w:left="0"/>
        <w:jc w:val="both"/>
      </w:pPr>
      <w:r>
        <w:rPr>
          <w:rFonts w:ascii="Times New Roman"/>
          <w:b w:val="false"/>
          <w:i w:val="false"/>
          <w:color w:val="000000"/>
          <w:sz w:val="28"/>
        </w:rPr>
        <w:t>
      1) "Азаматтарға арналған үкімет" мемлекеттік корпорациясының белгісі соғылған филиал немесе өкілдік туралы ереженің нотариат куәландырған көшірмесін;</w:t>
      </w:r>
    </w:p>
    <w:bookmarkEnd w:id="171"/>
    <w:bookmarkStart w:name="z405" w:id="172"/>
    <w:p>
      <w:pPr>
        <w:spacing w:after="0"/>
        <w:ind w:left="0"/>
        <w:jc w:val="both"/>
      </w:pPr>
      <w:r>
        <w:rPr>
          <w:rFonts w:ascii="Times New Roman"/>
          <w:b w:val="false"/>
          <w:i w:val="false"/>
          <w:color w:val="000000"/>
          <w:sz w:val="28"/>
        </w:rPr>
        <w:t>
      2) филиалды (өкілдікті) есептік тіркеу туралы анықтаманы;</w:t>
      </w:r>
    </w:p>
    <w:bookmarkEnd w:id="172"/>
    <w:bookmarkStart w:name="z406" w:id="173"/>
    <w:p>
      <w:pPr>
        <w:spacing w:after="0"/>
        <w:ind w:left="0"/>
        <w:jc w:val="both"/>
      </w:pPr>
      <w:r>
        <w:rPr>
          <w:rFonts w:ascii="Times New Roman"/>
          <w:b w:val="false"/>
          <w:i w:val="false"/>
          <w:color w:val="000000"/>
          <w:sz w:val="28"/>
        </w:rPr>
        <w:t>
      3) филиалдың немесе өкілдіктің бірінші басшысына берілген сенімхаттың нотариат куәландырған көшірмесін қоса бере отырып, жазбаша хабардар етуге міндетті.</w:t>
      </w:r>
    </w:p>
    <w:bookmarkEnd w:id="173"/>
    <w:bookmarkStart w:name="z407" w:id="174"/>
    <w:p>
      <w:pPr>
        <w:spacing w:after="0"/>
        <w:ind w:left="0"/>
        <w:jc w:val="both"/>
      </w:pPr>
      <w:r>
        <w:rPr>
          <w:rFonts w:ascii="Times New Roman"/>
          <w:b w:val="false"/>
          <w:i w:val="false"/>
          <w:color w:val="000000"/>
          <w:sz w:val="28"/>
        </w:rPr>
        <w:t>
      3. Микроқаржы ұйымы филиалының микроқаржы ұйымымен бірыңғай балансы және микроқаржы ұйымының атауымен толық сәйкес келетін атауы болады.</w:t>
      </w:r>
    </w:p>
    <w:bookmarkEnd w:id="174"/>
    <w:p>
      <w:pPr>
        <w:spacing w:after="0"/>
        <w:ind w:left="0"/>
        <w:jc w:val="both"/>
      </w:pPr>
      <w:r>
        <w:rPr>
          <w:rFonts w:ascii="Times New Roman"/>
          <w:b w:val="false"/>
          <w:i w:val="false"/>
          <w:color w:val="000000"/>
          <w:sz w:val="28"/>
        </w:rPr>
        <w:t>
      Микроқаржы ұйымының филиалы бір облыс шегінде бірнеше мекенжай бойынша орналасқан үй-жайларға ие болуға құқылы.</w:t>
      </w:r>
    </w:p>
    <w:p>
      <w:pPr>
        <w:spacing w:after="0"/>
        <w:ind w:left="0"/>
        <w:jc w:val="both"/>
      </w:pPr>
      <w:r>
        <w:rPr>
          <w:rFonts w:ascii="Times New Roman"/>
          <w:b w:val="false"/>
          <w:i w:val="false"/>
          <w:color w:val="000000"/>
          <w:sz w:val="28"/>
        </w:rPr>
        <w:t>
      Микроқаржы ұйымының астанада және (немесе) республикалық маңызы бар қалада орналасқан филиалы бірнеше мекенжай бойынша:</w:t>
      </w:r>
    </w:p>
    <w:p>
      <w:pPr>
        <w:spacing w:after="0"/>
        <w:ind w:left="0"/>
        <w:jc w:val="both"/>
      </w:pPr>
      <w:r>
        <w:rPr>
          <w:rFonts w:ascii="Times New Roman"/>
          <w:b w:val="false"/>
          <w:i w:val="false"/>
          <w:color w:val="000000"/>
          <w:sz w:val="28"/>
        </w:rPr>
        <w:t>
      астанада және (немесе) республикалық маңызы бар қалада;</w:t>
      </w:r>
    </w:p>
    <w:p>
      <w:pPr>
        <w:spacing w:after="0"/>
        <w:ind w:left="0"/>
        <w:jc w:val="both"/>
      </w:pPr>
      <w:r>
        <w:rPr>
          <w:rFonts w:ascii="Times New Roman"/>
          <w:b w:val="false"/>
          <w:i w:val="false"/>
          <w:color w:val="000000"/>
          <w:sz w:val="28"/>
        </w:rPr>
        <w:t>
      астанаға (республикалық маңызы бар қалаға) іргелес жатқан облыс шегінде орналасқан үй-жайларға ие болуға құқылы.</w:t>
      </w:r>
    </w:p>
    <w:bookmarkStart w:name="z408" w:id="175"/>
    <w:p>
      <w:pPr>
        <w:spacing w:after="0"/>
        <w:ind w:left="0"/>
        <w:jc w:val="both"/>
      </w:pPr>
      <w:r>
        <w:rPr>
          <w:rFonts w:ascii="Times New Roman"/>
          <w:b w:val="false"/>
          <w:i w:val="false"/>
          <w:color w:val="000000"/>
          <w:sz w:val="28"/>
        </w:rPr>
        <w:t>
      4. Микроқаржы ұйымының өкілдігі микроқаржы ұйымының атынан және тапсыруы бойынша әрекет етеді және микроқаржылық қызметті жүзеге асырмайды.</w:t>
      </w:r>
    </w:p>
    <w:bookmarkEnd w:id="175"/>
    <w:bookmarkStart w:name="z409" w:id="176"/>
    <w:p>
      <w:pPr>
        <w:spacing w:after="0"/>
        <w:ind w:left="0"/>
        <w:jc w:val="both"/>
      </w:pPr>
      <w:r>
        <w:rPr>
          <w:rFonts w:ascii="Times New Roman"/>
          <w:b w:val="false"/>
          <w:i w:val="false"/>
          <w:color w:val="000000"/>
          <w:sz w:val="28"/>
        </w:rPr>
        <w:t>
      5. Филиал "Азаматтарға арналған үкімет" мемлекеттік корпорациясында есептік тіркелген күннің немесе микроқаржы ұйымының тиісті органы микроқаржы ұйымының жұмыс істеп тұрған филиалының қосымша үй-жайларының, оның ішінде бірнеше мекенжайдағы үй-жайларының санын көбейту туралы шешім қабылдаған күннің алдындағы үш ай ішінде уәкілетті органның микроқаржы ұйымына микроқаржылық қызметті жүзеге асыруға арналған лицензияның қолданысын тоқтата тұру түрінде санкцияны, сондай-ақ Қазақстан Республикасы Әкімшілік құқық бұзушылық туралы кодексінің 211-бабының бірінші және үшінші бөліктерінде, 227-бабының үшінші бөлігінде көзделген әкімшілік құқық бұзушылықтар үшін әкімшілік жазаларды қолданбауы микроқаржы ұйымының филиалдар құруының, жұмыс істеп тұрған филиалдарының қосымша үй-жайларының, оның ішінде бірнеше мекенжайдағы үй-жайларының санын көбейтудің міндетті шарты болып табылады.</w:t>
      </w:r>
    </w:p>
    <w:bookmarkEnd w:id="176"/>
    <w:bookmarkStart w:name="z410" w:id="177"/>
    <w:p>
      <w:pPr>
        <w:spacing w:after="0"/>
        <w:ind w:left="0"/>
        <w:jc w:val="both"/>
      </w:pPr>
      <w:r>
        <w:rPr>
          <w:rFonts w:ascii="Times New Roman"/>
          <w:b w:val="false"/>
          <w:i w:val="false"/>
          <w:color w:val="000000"/>
          <w:sz w:val="28"/>
        </w:rPr>
        <w:t>
      6. Филиал, өкілдік туралы ережелерге "Азаматтарға арналған үкімет" мемлекеттік корпорациясында есептік қайта тіркеуді талап ететін өзгерістер және (немесе) толықтырулар енгізілген кезде микроқаржы ұйымы "Азаматтарға арналған үкімет" мемлекеттік корпорациясында есептік қайта тіркелген күннен бастап отыз жұмыс күні ішінде уәкілетті органға филиал, өкілдік туралы ережелерге өзгерістердің және (немесе) толықтырулардың нотариат куәландырған көшірмесін ұсынуға міндетті.</w:t>
      </w:r>
    </w:p>
    <w:bookmarkEnd w:id="177"/>
    <w:p>
      <w:pPr>
        <w:spacing w:after="0"/>
        <w:ind w:left="0"/>
        <w:jc w:val="both"/>
      </w:pPr>
      <w:r>
        <w:rPr>
          <w:rFonts w:ascii="Times New Roman"/>
          <w:b w:val="false"/>
          <w:i w:val="false"/>
          <w:color w:val="000000"/>
          <w:sz w:val="28"/>
        </w:rPr>
        <w:t>
      Филиал, өкілдік туралы ережелерге "Азаматтарға арналған үкімет" мемлекеттік корпорациясында есептік қайта тіркеуді талап етпейтін өзгерістер және (немесе) толықтырулар енгізілген кезде микроқаржы ұйымы "Азаматтарға арналған үкімет" мемлекеттік корпорациясының микроқаржы ұйымының хатын қабылдағаны туралы белгісі соғылған күннен бастап отыз жұмыс күні ішінде уәкілетті органға микроқаржы ұйымының көрсетілген хатының көшірмесін, филиал, өкілдік туралы ережелерге өзгерістердің және (немесе) толықтырулардың нотариат куәландырған көшірмелерін ұсынуға міндетті.</w:t>
      </w:r>
    </w:p>
    <w:bookmarkStart w:name="z411" w:id="178"/>
    <w:p>
      <w:pPr>
        <w:spacing w:after="0"/>
        <w:ind w:left="0"/>
        <w:jc w:val="both"/>
      </w:pPr>
      <w:r>
        <w:rPr>
          <w:rFonts w:ascii="Times New Roman"/>
          <w:b w:val="false"/>
          <w:i w:val="false"/>
          <w:color w:val="000000"/>
          <w:sz w:val="28"/>
        </w:rPr>
        <w:t>
      7. Микроқаржы ұйымы филиалының қосымша үй-жайларының саны көбейген немесе микроқаржы ұйымы филиалы үй-жайларының саны азайған жағдайда, микроқаржы ұйымының органы тиісті шешім қабылдаған күннен бастап отыз жұмыс күні ішінде микроқаржы ұйымы уәкілетті органға микроқаржы ұйымы органының шешімінен микроқаржы ұйымы филиалының көрсетілген үй-жайларының мекенжайларын қамтитын үзінді көшірмені қоса бере отырып, қабылданған шешім туралы жазбаша хабарлама ұсынуға міндетті.</w:t>
      </w:r>
    </w:p>
    <w:bookmarkEnd w:id="178"/>
    <w:bookmarkStart w:name="z412" w:id="179"/>
    <w:p>
      <w:pPr>
        <w:spacing w:after="0"/>
        <w:ind w:left="0"/>
        <w:jc w:val="both"/>
      </w:pPr>
      <w:r>
        <w:rPr>
          <w:rFonts w:ascii="Times New Roman"/>
          <w:b w:val="false"/>
          <w:i w:val="false"/>
          <w:color w:val="000000"/>
          <w:sz w:val="28"/>
        </w:rPr>
        <w:t>
      8. Микроқаржы ұйымы өзінің филиалы және (немесе) өкілдігі "Азаматтарға арналған үкімет" мемлекеттік корпорациясында есептік тіркеуден шығарылған күннен бастап отыз жұмыс күні ішінде уәкілетті органды микроқаржы ұйымы филиалының және (немесе) өкілдігінің есептік тіркеуден шығарылғанын растайтын "Азаматтарға арналған үкімет" мемлекеттік корпорациясы құжатының көшірмесін қоса бере отырып, олардың қызметінің тоқтатылғаны туралы жазбаша хабардар етуге тиіс.</w:t>
      </w:r>
    </w:p>
    <w:bookmarkEnd w:id="179"/>
    <w:bookmarkStart w:name="z413" w:id="180"/>
    <w:p>
      <w:pPr>
        <w:spacing w:after="0"/>
        <w:ind w:left="0"/>
        <w:jc w:val="both"/>
      </w:pPr>
      <w:r>
        <w:rPr>
          <w:rFonts w:ascii="Times New Roman"/>
          <w:b w:val="false"/>
          <w:i w:val="false"/>
          <w:color w:val="000000"/>
          <w:sz w:val="28"/>
        </w:rPr>
        <w:t>
      9. Уәкілетті орган осы баптың 3, 5 және 7-тармақтарының талаптары орындалмаған жағдайда, микроқаржы ұйымының филиалын не филиалының қосымша үй-жайын немесе өкілдігін жабуды талап етеді.</w:t>
      </w:r>
    </w:p>
    <w:bookmarkEnd w:id="1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(04.01.2021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15-бап. Микроқаржылық қызметті жүзеге асыруға лицензия беруден бас тарту негіздері</w:t>
      </w:r>
    </w:p>
    <w:p>
      <w:pPr>
        <w:spacing w:after="0"/>
        <w:ind w:left="0"/>
        <w:jc w:val="both"/>
      </w:pPr>
      <w:r>
        <w:rPr>
          <w:rFonts w:ascii="Times New Roman"/>
          <w:b w:val="false"/>
          <w:i w:val="false"/>
          <w:color w:val="ff0000"/>
          <w:sz w:val="28"/>
        </w:rPr>
        <w:t xml:space="preserve">
      Ескерту. 15-баптың тақырыбы жаңа редакцияда - ҚР 03.07.2020 </w:t>
      </w:r>
      <w:r>
        <w:rPr>
          <w:rFonts w:ascii="Times New Roman"/>
          <w:b w:val="false"/>
          <w:i w:val="false"/>
          <w:color w:val="ff0000"/>
          <w:sz w:val="28"/>
        </w:rPr>
        <w:t>№ 359-VI</w:t>
      </w:r>
      <w:r>
        <w:rPr>
          <w:rFonts w:ascii="Times New Roman"/>
          <w:b w:val="false"/>
          <w:i w:val="false"/>
          <w:color w:val="ff0000"/>
          <w:sz w:val="28"/>
        </w:rPr>
        <w:t xml:space="preserve"> (01.01.2021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bookmarkStart w:name="z124" w:id="181"/>
    <w:p>
      <w:pPr>
        <w:spacing w:after="0"/>
        <w:ind w:left="0"/>
        <w:jc w:val="both"/>
      </w:pPr>
      <w:r>
        <w:rPr>
          <w:rFonts w:ascii="Times New Roman"/>
          <w:b w:val="false"/>
          <w:i w:val="false"/>
          <w:color w:val="000000"/>
          <w:sz w:val="28"/>
        </w:rPr>
        <w:t>
      1. Микроқаржылық қызметті жүзеге асыруға лицензия беруден бас тарту:</w:t>
      </w:r>
    </w:p>
    <w:bookmarkEnd w:id="181"/>
    <w:bookmarkStart w:name="z125" w:id="182"/>
    <w:p>
      <w:pPr>
        <w:spacing w:after="0"/>
        <w:ind w:left="0"/>
        <w:jc w:val="both"/>
      </w:pPr>
      <w:r>
        <w:rPr>
          <w:rFonts w:ascii="Times New Roman"/>
          <w:b w:val="false"/>
          <w:i w:val="false"/>
          <w:color w:val="000000"/>
          <w:sz w:val="28"/>
        </w:rPr>
        <w:t>
      1) ұсынылған құжаттар уәкілетті органның нормативтік құқықтық актісінде белгіленген талаптарға сәйкес келмеген, сондай-ақ осы құжаттарда көрсетілуге жататын анық емес мәліметтер мен ақпарат берілген;</w:t>
      </w:r>
    </w:p>
    <w:bookmarkEnd w:id="1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27" w:id="183"/>
    <w:p>
      <w:pPr>
        <w:spacing w:after="0"/>
        <w:ind w:left="0"/>
        <w:jc w:val="both"/>
      </w:pPr>
      <w:r>
        <w:rPr>
          <w:rFonts w:ascii="Times New Roman"/>
          <w:b w:val="false"/>
          <w:i w:val="false"/>
          <w:color w:val="000000"/>
          <w:sz w:val="28"/>
        </w:rPr>
        <w:t>
      3) егер микроқаржы ұйымы "Азаматтарға арналған үкімет" мемлекеттік корпорациясында мемлекеттік тіркелген (қайта тіркелген) күнінен бастап алты ай ішінде микроқаржылық қызметті жүзеге асыруға лицензия алу туралы өтініш жасамаған;</w:t>
      </w:r>
    </w:p>
    <w:bookmarkEnd w:id="183"/>
    <w:bookmarkStart w:name="z128" w:id="184"/>
    <w:p>
      <w:pPr>
        <w:spacing w:after="0"/>
        <w:ind w:left="0"/>
        <w:jc w:val="both"/>
      </w:pPr>
      <w:r>
        <w:rPr>
          <w:rFonts w:ascii="Times New Roman"/>
          <w:b w:val="false"/>
          <w:i w:val="false"/>
          <w:color w:val="000000"/>
          <w:sz w:val="28"/>
        </w:rPr>
        <w:t>
      4) осы Заңның 11, 12, 13-баптарында, 14-бабының 5 және 6-тармақтарында, 14-1-бабының 3-тармағында белгіленген талаптардың бірі сақталмаған;</w:t>
      </w:r>
    </w:p>
    <w:bookmarkEnd w:id="1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14" w:id="185"/>
    <w:p>
      <w:pPr>
        <w:spacing w:after="0"/>
        <w:ind w:left="0"/>
        <w:jc w:val="both"/>
      </w:pPr>
      <w:r>
        <w:rPr>
          <w:rFonts w:ascii="Times New Roman"/>
          <w:b w:val="false"/>
          <w:i w:val="false"/>
          <w:color w:val="000000"/>
          <w:sz w:val="28"/>
        </w:rPr>
        <w:t xml:space="preserve">
      6) осы Заңның 31-бабының </w:t>
      </w:r>
      <w:r>
        <w:rPr>
          <w:rFonts w:ascii="Times New Roman"/>
          <w:b w:val="false"/>
          <w:i w:val="false"/>
          <w:color w:val="000000"/>
          <w:sz w:val="28"/>
        </w:rPr>
        <w:t>1-тармағында</w:t>
      </w:r>
      <w:r>
        <w:rPr>
          <w:rFonts w:ascii="Times New Roman"/>
          <w:b w:val="false"/>
          <w:i w:val="false"/>
          <w:color w:val="000000"/>
          <w:sz w:val="28"/>
        </w:rPr>
        <w:t xml:space="preserve"> белгіленген мемлекеттік қайта тіркеу мерзімі сақталмаған;</w:t>
      </w:r>
    </w:p>
    <w:bookmarkEnd w:id="185"/>
    <w:bookmarkStart w:name="z415" w:id="186"/>
    <w:p>
      <w:pPr>
        <w:spacing w:after="0"/>
        <w:ind w:left="0"/>
        <w:jc w:val="both"/>
      </w:pPr>
      <w:r>
        <w:rPr>
          <w:rFonts w:ascii="Times New Roman"/>
          <w:b w:val="false"/>
          <w:i w:val="false"/>
          <w:color w:val="000000"/>
          <w:sz w:val="28"/>
        </w:rPr>
        <w:t>
      7) микроқаржылық қызметті жүзеге асыруға арналған лицензияны алуға өтініш беру үшін осы Заңның 31-бабының 2-1-тармағында белгіленген мерзім сақталмаған жағдайларда жүргізіледі.</w:t>
      </w:r>
    </w:p>
    <w:bookmarkEnd w:id="186"/>
    <w:bookmarkStart w:name="z130" w:id="187"/>
    <w:p>
      <w:pPr>
        <w:spacing w:after="0"/>
        <w:ind w:left="0"/>
        <w:jc w:val="both"/>
      </w:pPr>
      <w:r>
        <w:rPr>
          <w:rFonts w:ascii="Times New Roman"/>
          <w:b w:val="false"/>
          <w:i w:val="false"/>
          <w:color w:val="000000"/>
          <w:sz w:val="28"/>
        </w:rPr>
        <w:t xml:space="preserve">
      2. Осы баптың 1-тармағының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көзделген негіздер бойынша лицензия беруден бас тарту алынған жағдайда, микроқаржы ұйымы, кредиттік серіктестік, ломбард ретінде тіркелген заңды тұлға бас тартуды алған күннен кейін отыз жұмыс күні ішінде сәйкессіздіктерді жойғаннан кейін лицензия алуға өтініш пен өзге де құжаттарды қайта ұсынуға құқылы.</w:t>
      </w:r>
    </w:p>
    <w:bookmarkEnd w:id="187"/>
    <w:p>
      <w:pPr>
        <w:spacing w:after="0"/>
        <w:ind w:left="0"/>
        <w:jc w:val="both"/>
      </w:pPr>
      <w:r>
        <w:rPr>
          <w:rFonts w:ascii="Times New Roman"/>
          <w:b w:val="false"/>
          <w:i w:val="false"/>
          <w:color w:val="000000"/>
          <w:sz w:val="28"/>
        </w:rPr>
        <w:t>
      Қайта ұсынылған өтініш пен өзге де құжаттар отыз жұмыс күні ішінде қаралады.</w:t>
      </w:r>
    </w:p>
    <w:p>
      <w:pPr>
        <w:spacing w:after="0"/>
        <w:ind w:left="0"/>
        <w:jc w:val="both"/>
      </w:pPr>
      <w:r>
        <w:rPr>
          <w:rFonts w:ascii="Times New Roman"/>
          <w:b w:val="false"/>
          <w:i w:val="false"/>
          <w:color w:val="000000"/>
          <w:sz w:val="28"/>
        </w:rPr>
        <w:t>
      Осы тармақтың бірінші бөлігінде көзделген құқықтан бас тартылған, сондай-ақ осы баптың 1-тармағының 3), 6) және 7) тармақшаларында көзделген негіздер бойынша бас тарту алынған кезде, микроқаржы ұйымы, кредиттік серіктестік, ломбард ретінде тіркелген заңды тұлға бас тартуды алған күннен кейін отыз жұмыс күні ішінде өзінің атауынан "микроқаржы ұйымы", "кредиттік серіктестік", "ломбард" деген сөздерді, олардан туындайтын сөздерді немесе көрсетілген заңды тұлғаның микрокредиттер беру қызметін жүзеге асыратынын болжайтын аббревиатураны алып тастау арқылы қайта тіркеу рәсімін жүргізуге не қайта ұйымдастыру немесе тарату туралы шешім қабылдауға міндетті.</w:t>
      </w:r>
    </w:p>
    <w:p>
      <w:pPr>
        <w:spacing w:after="0"/>
        <w:ind w:left="0"/>
        <w:jc w:val="both"/>
      </w:pPr>
      <w:r>
        <w:rPr>
          <w:rFonts w:ascii="Times New Roman"/>
          <w:b w:val="false"/>
          <w:i w:val="false"/>
          <w:color w:val="000000"/>
          <w:sz w:val="28"/>
        </w:rPr>
        <w:t>
      Заңды тұлға осы тармақтың бірінші және үшінші бөліктерінде көрсетілген әрекеттерді жүзеге асырмаған жағдайда, ол Қазақстан Республикасының заңдарында белгіленген тәртіппен мәжбүрлеп қайта ұйымдастыруға не таратуға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Заңымен (01.07.2019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Микроқаржылық қызметті жүзеге асыруға лицензияның қолданысын тоқтата тұру, тоқтату не одан айыру үшін негіздер</w:t>
      </w:r>
    </w:p>
    <w:bookmarkStart w:name="z384" w:id="188"/>
    <w:p>
      <w:pPr>
        <w:spacing w:after="0"/>
        <w:ind w:left="0"/>
        <w:jc w:val="both"/>
      </w:pPr>
      <w:r>
        <w:rPr>
          <w:rFonts w:ascii="Times New Roman"/>
          <w:b w:val="false"/>
          <w:i w:val="false"/>
          <w:color w:val="000000"/>
          <w:sz w:val="28"/>
        </w:rPr>
        <w:t>
      1. Микроқаржылық қызметті жүзеге асыруға лицензияның қолданысы мынадай негіздердің бірі бойынша алты айға дейінгі мерзімге тоқтатыла тұрады:</w:t>
      </w:r>
    </w:p>
    <w:bookmarkEnd w:id="188"/>
    <w:p>
      <w:pPr>
        <w:spacing w:after="0"/>
        <w:ind w:left="0"/>
        <w:jc w:val="both"/>
      </w:pPr>
      <w:r>
        <w:rPr>
          <w:rFonts w:ascii="Times New Roman"/>
          <w:b w:val="false"/>
          <w:i w:val="false"/>
          <w:color w:val="000000"/>
          <w:sz w:val="28"/>
        </w:rPr>
        <w:t>
      1) қызметін осы Заңның 14-бабының 5 және 6-тармақтарында, 14-1-бабының 3, 5 және 7-тармақтарында көзделген талаптарды бұза отырып жүзеге асырған;</w:t>
      </w:r>
    </w:p>
    <w:p>
      <w:pPr>
        <w:spacing w:after="0"/>
        <w:ind w:left="0"/>
        <w:jc w:val="both"/>
      </w:pPr>
      <w:r>
        <w:rPr>
          <w:rFonts w:ascii="Times New Roman"/>
          <w:b w:val="false"/>
          <w:i w:val="false"/>
          <w:color w:val="000000"/>
          <w:sz w:val="28"/>
        </w:rPr>
        <w:t>
      2) пруденциялық нормативтерді және (немесе) сақталуы міндетті өзге де нормалар мен лимиттерді бұзу;</w:t>
      </w:r>
    </w:p>
    <w:p>
      <w:pPr>
        <w:spacing w:after="0"/>
        <w:ind w:left="0"/>
        <w:jc w:val="both"/>
      </w:pPr>
      <w:r>
        <w:rPr>
          <w:rFonts w:ascii="Times New Roman"/>
          <w:b w:val="false"/>
          <w:i w:val="false"/>
          <w:color w:val="000000"/>
          <w:sz w:val="28"/>
        </w:rPr>
        <w:t>
      3) Қазақстан Республикасының Ұлттық Банкіне есептілікті бірнеше рет (қатарынан күнтізбелік он екі ай ішінде екі және одан көп рет) ұсынбау;</w:t>
      </w:r>
    </w:p>
    <w:p>
      <w:pPr>
        <w:spacing w:after="0"/>
        <w:ind w:left="0"/>
        <w:jc w:val="both"/>
      </w:pPr>
      <w:r>
        <w:rPr>
          <w:rFonts w:ascii="Times New Roman"/>
          <w:b w:val="false"/>
          <w:i w:val="false"/>
          <w:color w:val="000000"/>
          <w:sz w:val="28"/>
        </w:rPr>
        <w:t>
      4) анық емес қаржылық немесе өзге де есептілікті ұсынғаны үшін бірнеше рет (қатарынан күнтізбелік он екі ай ішінде екі және одан көп рет) әкімшілік жауаптылыққа тартылу;</w:t>
      </w:r>
    </w:p>
    <w:p>
      <w:pPr>
        <w:spacing w:after="0"/>
        <w:ind w:left="0"/>
        <w:jc w:val="both"/>
      </w:pPr>
      <w:r>
        <w:rPr>
          <w:rFonts w:ascii="Times New Roman"/>
          <w:b w:val="false"/>
          <w:i w:val="false"/>
          <w:color w:val="000000"/>
          <w:sz w:val="28"/>
        </w:rPr>
        <w:t>
      5) уәкілетті органның жазбаша нұсқамасын орындамау;</w:t>
      </w:r>
    </w:p>
    <w:p>
      <w:pPr>
        <w:spacing w:after="0"/>
        <w:ind w:left="0"/>
        <w:jc w:val="both"/>
      </w:pPr>
      <w:r>
        <w:rPr>
          <w:rFonts w:ascii="Times New Roman"/>
          <w:b w:val="false"/>
          <w:i w:val="false"/>
          <w:color w:val="000000"/>
          <w:sz w:val="28"/>
        </w:rPr>
        <w:t>
      6) тексеруді белгіленген мерзімдерде жүргізуге мүмкіндік бермеуге алып келетін оны жүргізуге кедергі келтіру;</w:t>
      </w:r>
    </w:p>
    <w:p>
      <w:pPr>
        <w:spacing w:after="0"/>
        <w:ind w:left="0"/>
        <w:jc w:val="both"/>
      </w:pPr>
      <w:r>
        <w:rPr>
          <w:rFonts w:ascii="Times New Roman"/>
          <w:b w:val="false"/>
          <w:i w:val="false"/>
          <w:color w:val="000000"/>
          <w:sz w:val="28"/>
        </w:rPr>
        <w:t>
      7)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көзделген талаптарды бірнеше рет (қатарынан күнтізбелік он екі ай ішінде екі және одан көп рет) бұзу;</w:t>
      </w:r>
    </w:p>
    <w:p>
      <w:pPr>
        <w:spacing w:after="0"/>
        <w:ind w:left="0"/>
        <w:jc w:val="both"/>
      </w:pPr>
      <w:r>
        <w:rPr>
          <w:rFonts w:ascii="Times New Roman"/>
          <w:b w:val="false"/>
          <w:i w:val="false"/>
          <w:color w:val="000000"/>
          <w:sz w:val="28"/>
        </w:rPr>
        <w:t>
      8) микроқаржылық қызметті жүзеге асыруға лицензия алу үшін ұсынылған құжаттарда анық емес мәліметтер мен ақпараттың анықталуы.</w:t>
      </w:r>
    </w:p>
    <w:bookmarkStart w:name="z385" w:id="189"/>
    <w:p>
      <w:pPr>
        <w:spacing w:after="0"/>
        <w:ind w:left="0"/>
        <w:jc w:val="both"/>
      </w:pPr>
      <w:r>
        <w:rPr>
          <w:rFonts w:ascii="Times New Roman"/>
          <w:b w:val="false"/>
          <w:i w:val="false"/>
          <w:color w:val="000000"/>
          <w:sz w:val="28"/>
        </w:rPr>
        <w:t>
      2. Микроқаржылық қызметті жүзеге асыруға лицензиядан айыру мынадай негіздердің бірі бойынша жүргізіледі:</w:t>
      </w:r>
    </w:p>
    <w:bookmarkEnd w:id="189"/>
    <w:p>
      <w:pPr>
        <w:spacing w:after="0"/>
        <w:ind w:left="0"/>
        <w:jc w:val="both"/>
      </w:pPr>
      <w:r>
        <w:rPr>
          <w:rFonts w:ascii="Times New Roman"/>
          <w:b w:val="false"/>
          <w:i w:val="false"/>
          <w:color w:val="000000"/>
          <w:sz w:val="28"/>
        </w:rPr>
        <w:t>
      1) микроқаржылық қызметті жүзеге асыруға лицензия қолданысының жүйелі түрде (қатарынан күнтізбелік он екі ай ішінде үш және одан көп рет) тоқтата тұрылуы;</w:t>
      </w:r>
    </w:p>
    <w:p>
      <w:pPr>
        <w:spacing w:after="0"/>
        <w:ind w:left="0"/>
        <w:jc w:val="both"/>
      </w:pPr>
      <w:r>
        <w:rPr>
          <w:rFonts w:ascii="Times New Roman"/>
          <w:b w:val="false"/>
          <w:i w:val="false"/>
          <w:color w:val="000000"/>
          <w:sz w:val="28"/>
        </w:rPr>
        <w:t>
      2) қызметін Қазақстан Республикасы заңдарының талаптарын, сондай-ақ уәкілетті органның, Қазақстан Республикасы Ұлттық Банкінің нормативтік құқықтық актілерін жүйелі түрде (қатарынан күнтізбелік он екі ай ішінде үш және одан көп рет) бұза отырып жүзеге асыру;</w:t>
      </w:r>
    </w:p>
    <w:p>
      <w:pPr>
        <w:spacing w:after="0"/>
        <w:ind w:left="0"/>
        <w:jc w:val="both"/>
      </w:pPr>
      <w:r>
        <w:rPr>
          <w:rFonts w:ascii="Times New Roman"/>
          <w:b w:val="false"/>
          <w:i w:val="false"/>
          <w:color w:val="000000"/>
          <w:sz w:val="28"/>
        </w:rPr>
        <w:t>
      3) уәкілетті органның жазбаша нұсқамаларын жүйелі түрде (қатарынан күнтізбелік он екі ай ішінде үш және одан көп рет) орындамау;</w:t>
      </w:r>
    </w:p>
    <w:p>
      <w:pPr>
        <w:spacing w:after="0"/>
        <w:ind w:left="0"/>
        <w:jc w:val="both"/>
      </w:pPr>
      <w:r>
        <w:rPr>
          <w:rFonts w:ascii="Times New Roman"/>
          <w:b w:val="false"/>
          <w:i w:val="false"/>
          <w:color w:val="000000"/>
          <w:sz w:val="28"/>
        </w:rPr>
        <w:t>
      4) осы Заңда көзделмеген қызмет түрлерін жүзеге асыру;</w:t>
      </w:r>
    </w:p>
    <w:p>
      <w:pPr>
        <w:spacing w:after="0"/>
        <w:ind w:left="0"/>
        <w:jc w:val="both"/>
      </w:pPr>
      <w:r>
        <w:rPr>
          <w:rFonts w:ascii="Times New Roman"/>
          <w:b w:val="false"/>
          <w:i w:val="false"/>
          <w:color w:val="000000"/>
          <w:sz w:val="28"/>
        </w:rPr>
        <w:t>
      5) анық емес қаржылық немесе өзге де есептілікті ұсынғаны үшін әкімшілік жауаптылыққа жүйелі түрде (қатарынан күнтізбелік он екі ай ішінде үш және одан көп рет) тартылу;</w:t>
      </w:r>
    </w:p>
    <w:p>
      <w:pPr>
        <w:spacing w:after="0"/>
        <w:ind w:left="0"/>
        <w:jc w:val="both"/>
      </w:pPr>
      <w:r>
        <w:rPr>
          <w:rFonts w:ascii="Times New Roman"/>
          <w:b w:val="false"/>
          <w:i w:val="false"/>
          <w:color w:val="000000"/>
          <w:sz w:val="28"/>
        </w:rPr>
        <w:t>
      6) микроқаржылық қызметті жүзеге асыруға лицензияны алған күннен бастап қатарынан күнтізбелік алты ай ішінде қызметті жүзеге асырмау;</w:t>
      </w:r>
    </w:p>
    <w:p>
      <w:pPr>
        <w:spacing w:after="0"/>
        <w:ind w:left="0"/>
        <w:jc w:val="both"/>
      </w:pPr>
      <w:r>
        <w:rPr>
          <w:rFonts w:ascii="Times New Roman"/>
          <w:b w:val="false"/>
          <w:i w:val="false"/>
          <w:color w:val="000000"/>
          <w:sz w:val="28"/>
        </w:rPr>
        <w:t>
      7) микроқаржы ұйымының қызметін тоқтату туралы сот шешімінің заңды күшіне енуі;</w:t>
      </w:r>
    </w:p>
    <w:p>
      <w:pPr>
        <w:spacing w:after="0"/>
        <w:ind w:left="0"/>
        <w:jc w:val="both"/>
      </w:pPr>
      <w:r>
        <w:rPr>
          <w:rFonts w:ascii="Times New Roman"/>
          <w:b w:val="false"/>
          <w:i w:val="false"/>
          <w:color w:val="000000"/>
          <w:sz w:val="28"/>
        </w:rPr>
        <w:t>
      8) қайта ұйымдастыру немесе тарату арқылы өз қызметін ерікті түрде тоқтату туралы шешім қабылдау.</w:t>
      </w:r>
    </w:p>
    <w:p>
      <w:pPr>
        <w:spacing w:after="0"/>
        <w:ind w:left="0"/>
        <w:jc w:val="both"/>
      </w:pPr>
      <w:r>
        <w:rPr>
          <w:rFonts w:ascii="Times New Roman"/>
          <w:b w:val="false"/>
          <w:i w:val="false"/>
          <w:color w:val="000000"/>
          <w:sz w:val="28"/>
        </w:rPr>
        <w:t>
      Микроқаржы ұйымы микроқаржылық қызметті жүзеге асыруға лицензияның қолданысын тоқтатуға өтініш бергенге дейін өзінің барлық міндеттемесін орындауға тиіс. Өтінішке бір мезгілде барлық міндеттеменің орындалғанын растау туралы хат қоса беріледі;</w:t>
      </w:r>
    </w:p>
    <w:p>
      <w:pPr>
        <w:spacing w:after="0"/>
        <w:ind w:left="0"/>
        <w:jc w:val="both"/>
      </w:pPr>
      <w:r>
        <w:rPr>
          <w:rFonts w:ascii="Times New Roman"/>
          <w:b w:val="false"/>
          <w:i w:val="false"/>
          <w:color w:val="000000"/>
          <w:sz w:val="28"/>
        </w:rPr>
        <w:t>
      9) тексеруді белгіленген мерзімдерде жүргізуге мүмкіндік бермеуге алып келетін оны жүргізуге екі реттен артық кедергі келтіру.</w:t>
      </w:r>
    </w:p>
    <w:bookmarkStart w:name="z386" w:id="190"/>
    <w:p>
      <w:pPr>
        <w:spacing w:after="0"/>
        <w:ind w:left="0"/>
        <w:jc w:val="both"/>
      </w:pPr>
      <w:r>
        <w:rPr>
          <w:rFonts w:ascii="Times New Roman"/>
          <w:b w:val="false"/>
          <w:i w:val="false"/>
          <w:color w:val="000000"/>
          <w:sz w:val="28"/>
        </w:rPr>
        <w:t>
      3. Микроқаржылық қызметті жүзеге асыруға лицензияның қолданылуын тоқтата тұру не одан айыру түріндегі санкцияларды қолданудың орындылығын айқындау кезінде мыналар:</w:t>
      </w:r>
    </w:p>
    <w:bookmarkEnd w:id="190"/>
    <w:p>
      <w:pPr>
        <w:spacing w:after="0"/>
        <w:ind w:left="0"/>
        <w:jc w:val="both"/>
      </w:pPr>
      <w:r>
        <w:rPr>
          <w:rFonts w:ascii="Times New Roman"/>
          <w:b w:val="false"/>
          <w:i w:val="false"/>
          <w:color w:val="000000"/>
          <w:sz w:val="28"/>
        </w:rPr>
        <w:t>
      1) тәуекел деңгейі, бұзушылықтардың және (немесе) анықталған кемшіліктердің сипаты және олардың салдары;</w:t>
      </w:r>
    </w:p>
    <w:p>
      <w:pPr>
        <w:spacing w:after="0"/>
        <w:ind w:left="0"/>
        <w:jc w:val="both"/>
      </w:pPr>
      <w:r>
        <w:rPr>
          <w:rFonts w:ascii="Times New Roman"/>
          <w:b w:val="false"/>
          <w:i w:val="false"/>
          <w:color w:val="000000"/>
          <w:sz w:val="28"/>
        </w:rPr>
        <w:t>
      2) жол берілген бұзушылықтардың және (немесе) анықталған кемшіліктердің ауқымы мен маңыздылығы және олардың салдары;</w:t>
      </w:r>
    </w:p>
    <w:p>
      <w:pPr>
        <w:spacing w:after="0"/>
        <w:ind w:left="0"/>
        <w:jc w:val="both"/>
      </w:pPr>
      <w:r>
        <w:rPr>
          <w:rFonts w:ascii="Times New Roman"/>
          <w:b w:val="false"/>
          <w:i w:val="false"/>
          <w:color w:val="000000"/>
          <w:sz w:val="28"/>
        </w:rPr>
        <w:t>
      3) бұзушылықтардың және (немесе) анықталған кемшіліктердің жүйелілігі мен ұзақтығы;</w:t>
      </w:r>
    </w:p>
    <w:p>
      <w:pPr>
        <w:spacing w:after="0"/>
        <w:ind w:left="0"/>
        <w:jc w:val="both"/>
      </w:pPr>
      <w:r>
        <w:rPr>
          <w:rFonts w:ascii="Times New Roman"/>
          <w:b w:val="false"/>
          <w:i w:val="false"/>
          <w:color w:val="000000"/>
          <w:sz w:val="28"/>
        </w:rPr>
        <w:t>
      4) жол берілген бұзушылықтардың және (немесе) анықталған кемшіліктердің микроқаржы ұйымының қаржылық жағдайына ықпалы;</w:t>
      </w:r>
    </w:p>
    <w:p>
      <w:pPr>
        <w:spacing w:after="0"/>
        <w:ind w:left="0"/>
        <w:jc w:val="both"/>
      </w:pPr>
      <w:r>
        <w:rPr>
          <w:rFonts w:ascii="Times New Roman"/>
          <w:b w:val="false"/>
          <w:i w:val="false"/>
          <w:color w:val="000000"/>
          <w:sz w:val="28"/>
        </w:rPr>
        <w:t>
      5) жол берілген бұзушылықтардың және (немесе) анықталған кемшіліктердің туындауына негіз болған себептер;</w:t>
      </w:r>
    </w:p>
    <w:p>
      <w:pPr>
        <w:spacing w:after="0"/>
        <w:ind w:left="0"/>
        <w:jc w:val="both"/>
      </w:pPr>
      <w:r>
        <w:rPr>
          <w:rFonts w:ascii="Times New Roman"/>
          <w:b w:val="false"/>
          <w:i w:val="false"/>
          <w:color w:val="000000"/>
          <w:sz w:val="28"/>
        </w:rPr>
        <w:t>
      6) анықталған кемшіліктерді, тәуекелдерді немесе бұзушылықтарды жоюға бағытталған дербес шаралар қабылдауы ескеріледі.</w:t>
      </w:r>
    </w:p>
    <w:bookmarkStart w:name="z387" w:id="191"/>
    <w:p>
      <w:pPr>
        <w:spacing w:after="0"/>
        <w:ind w:left="0"/>
        <w:jc w:val="both"/>
      </w:pPr>
      <w:r>
        <w:rPr>
          <w:rFonts w:ascii="Times New Roman"/>
          <w:b w:val="false"/>
          <w:i w:val="false"/>
          <w:color w:val="000000"/>
          <w:sz w:val="28"/>
        </w:rPr>
        <w:t>
      4. Микроқаржылық қызметті жүзеге асыруға лицензияның қолданысын тоқтату "Рұқсаттар және хабарламалар туралы" Қазақстан Республикасының Заңында көзделген негіздер бойынша жүргізіледі.</w:t>
      </w:r>
    </w:p>
    <w:bookmarkEnd w:id="191"/>
    <w:bookmarkStart w:name="z388" w:id="192"/>
    <w:p>
      <w:pPr>
        <w:spacing w:after="0"/>
        <w:ind w:left="0"/>
        <w:jc w:val="both"/>
      </w:pPr>
      <w:r>
        <w:rPr>
          <w:rFonts w:ascii="Times New Roman"/>
          <w:b w:val="false"/>
          <w:i w:val="false"/>
          <w:color w:val="000000"/>
          <w:sz w:val="28"/>
        </w:rPr>
        <w:t>
      5. Микроқаржылық қызметті жүзеге асыруға лицензияның қолданысын тоқтата тұру немесе одан айыру туралы шешім қабылданған күнінен бастап күшіне енеді.</w:t>
      </w:r>
    </w:p>
    <w:bookmarkEnd w:id="192"/>
    <w:p>
      <w:pPr>
        <w:spacing w:after="0"/>
        <w:ind w:left="0"/>
        <w:jc w:val="both"/>
      </w:pPr>
      <w:r>
        <w:rPr>
          <w:rFonts w:ascii="Times New Roman"/>
          <w:b w:val="false"/>
          <w:i w:val="false"/>
          <w:color w:val="000000"/>
          <w:sz w:val="28"/>
        </w:rPr>
        <w:t>
      Микроқаржылық қызметті жүзеге асыруға лицензияның қолданысы мұндай шешім микроқаржы ұйымының назарына жеткізілген күннен бастап тоқтатыла тұрды деп есептеледі.</w:t>
      </w:r>
    </w:p>
    <w:p>
      <w:pPr>
        <w:spacing w:after="0"/>
        <w:ind w:left="0"/>
        <w:jc w:val="both"/>
      </w:pPr>
      <w:r>
        <w:rPr>
          <w:rFonts w:ascii="Times New Roman"/>
          <w:b w:val="false"/>
          <w:i w:val="false"/>
          <w:color w:val="000000"/>
          <w:sz w:val="28"/>
        </w:rPr>
        <w:t>
      Микроқаржылық қызметті жүзеге асыруға лицензияның қолданысын тоқтата тұру немесе одан айыру туралы қабылданған шешім жөніндегі ақпарат уәкілетті органның интернет-ресурсында қазақ және орыс тілдерінде жарияланады.</w:t>
      </w:r>
    </w:p>
    <w:bookmarkStart w:name="z389" w:id="193"/>
    <w:p>
      <w:pPr>
        <w:spacing w:after="0"/>
        <w:ind w:left="0"/>
        <w:jc w:val="both"/>
      </w:pPr>
      <w:r>
        <w:rPr>
          <w:rFonts w:ascii="Times New Roman"/>
          <w:b w:val="false"/>
          <w:i w:val="false"/>
          <w:color w:val="000000"/>
          <w:sz w:val="28"/>
        </w:rPr>
        <w:t>
      6. Уәкілетті органның микроқаржылық қызметті жүзеге асыруға лицензияның қолданысын тоқтата тұру не одан айыру туралы шешіміне сот тәртібімен шағым жасалады.</w:t>
      </w:r>
    </w:p>
    <w:bookmarkEnd w:id="193"/>
    <w:p>
      <w:pPr>
        <w:spacing w:after="0"/>
        <w:ind w:left="0"/>
        <w:jc w:val="both"/>
      </w:pPr>
      <w:r>
        <w:rPr>
          <w:rFonts w:ascii="Times New Roman"/>
          <w:b w:val="false"/>
          <w:i w:val="false"/>
          <w:color w:val="000000"/>
          <w:sz w:val="28"/>
        </w:rPr>
        <w:t>
      Уәкілетті органның микроқаржылық қызметті жүзеге асыруға лицензияның қолданысын тоқтата тұру немесе одан айыру туралы шешіміне шағым жасау мұндай шешімнің орындалуын тоқтата тұрмайды.</w:t>
      </w:r>
    </w:p>
    <w:bookmarkStart w:name="z390" w:id="194"/>
    <w:p>
      <w:pPr>
        <w:spacing w:after="0"/>
        <w:ind w:left="0"/>
        <w:jc w:val="both"/>
      </w:pPr>
      <w:r>
        <w:rPr>
          <w:rFonts w:ascii="Times New Roman"/>
          <w:b w:val="false"/>
          <w:i w:val="false"/>
          <w:color w:val="000000"/>
          <w:sz w:val="28"/>
        </w:rPr>
        <w:t>
      7. Микроқаржылық қызметті жүзеге асыруға лицензияның қолданысын тоқтата тұру микроқаржы ұйымының микрокредит беру туралы жаңа шарттар жасасуына, оның ішінде микрокредит беру туралы қолданыстағы шарттардың қолданылу мерзімін ұзартуына және оларды микроқаржы ұйымының міндеттемелері мен жауапкершілігін, сондай-ақ қарыз алушының міндеттемелері мен жауапкершілігін ұлғайтуды көздейтіндей етіп өзгертуіне тыйым салуға алып келеді. Микроқаржылық қызметті жүзеге асыруға лицензиясы тоқтатыла тұрған микроқаржы ұйымы микрокредит беру туралы бұрын жасалған шарттар бойынша өзіне қабылдаған міндеттемелерді орындауға міндетті.</w:t>
      </w:r>
    </w:p>
    <w:bookmarkEnd w:id="194"/>
    <w:bookmarkStart w:name="z391" w:id="195"/>
    <w:p>
      <w:pPr>
        <w:spacing w:after="0"/>
        <w:ind w:left="0"/>
        <w:jc w:val="both"/>
      </w:pPr>
      <w:r>
        <w:rPr>
          <w:rFonts w:ascii="Times New Roman"/>
          <w:b w:val="false"/>
          <w:i w:val="false"/>
          <w:color w:val="000000"/>
          <w:sz w:val="28"/>
        </w:rPr>
        <w:t>
      8. Микроқаржылық қызметті жүзеге асыруға лицензиядан айырылған не оның қолданысы тоқтатыла тұрған микроқаржы ұйымы микроқаржылық қызметті жүзеге асыруға құқылы емес.</w:t>
      </w:r>
    </w:p>
    <w:bookmarkEnd w:id="195"/>
    <w:bookmarkStart w:name="z392" w:id="196"/>
    <w:p>
      <w:pPr>
        <w:spacing w:after="0"/>
        <w:ind w:left="0"/>
        <w:jc w:val="both"/>
      </w:pPr>
      <w:r>
        <w:rPr>
          <w:rFonts w:ascii="Times New Roman"/>
          <w:b w:val="false"/>
          <w:i w:val="false"/>
          <w:color w:val="000000"/>
          <w:sz w:val="28"/>
        </w:rPr>
        <w:t>
      9. Микроқаржы ұйымы уәкілетті орган микроқаржылық қызметті жүзеге асыруға лицензиядан айыру туралы шешім қабылдаған күннен бастап күнтізбелік отыз күн ішінде өзінің атауынан "микроқаржы ұйымы", "кредиттік серіктестік", "ломбард" деген сөздерді, олардан туындайтын, көрсетілген заңды тұлғаның микрокредиттер беру жөніндегі қызметті жүзеге асыратынын болжайтын сөздерді немесе аббревиатураны алып тастау арқылы қайта тіркеу рәсімін жүргізуге не қайта ұйымдастыру немесе тарату туралы шешім қабылдауға міндетті.</w:t>
      </w:r>
    </w:p>
    <w:bookmarkEnd w:id="1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17-бап. Микрокредиттер беру қағидалары</w:t>
      </w:r>
    </w:p>
    <w:bookmarkStart w:name="z152" w:id="197"/>
    <w:p>
      <w:pPr>
        <w:spacing w:after="0"/>
        <w:ind w:left="0"/>
        <w:jc w:val="both"/>
      </w:pPr>
      <w:r>
        <w:rPr>
          <w:rFonts w:ascii="Times New Roman"/>
          <w:b w:val="false"/>
          <w:i w:val="false"/>
          <w:color w:val="000000"/>
          <w:sz w:val="28"/>
        </w:rPr>
        <w:t>
      Микрокредиттер беру қағидаларында мынадай мәлiметтер:</w:t>
      </w:r>
    </w:p>
    <w:bookmarkEnd w:id="197"/>
    <w:bookmarkStart w:name="z153" w:id="198"/>
    <w:p>
      <w:pPr>
        <w:spacing w:after="0"/>
        <w:ind w:left="0"/>
        <w:jc w:val="both"/>
      </w:pPr>
      <w:r>
        <w:rPr>
          <w:rFonts w:ascii="Times New Roman"/>
          <w:b w:val="false"/>
          <w:i w:val="false"/>
          <w:color w:val="000000"/>
          <w:sz w:val="28"/>
        </w:rPr>
        <w:t>
      1) микрокредит беруге арналған өтінішті беру тәртібі және оны қарау тәртібі;</w:t>
      </w:r>
    </w:p>
    <w:bookmarkEnd w:id="198"/>
    <w:bookmarkStart w:name="z154" w:id="199"/>
    <w:p>
      <w:pPr>
        <w:spacing w:after="0"/>
        <w:ind w:left="0"/>
        <w:jc w:val="both"/>
      </w:pPr>
      <w:r>
        <w:rPr>
          <w:rFonts w:ascii="Times New Roman"/>
          <w:b w:val="false"/>
          <w:i w:val="false"/>
          <w:color w:val="000000"/>
          <w:sz w:val="28"/>
        </w:rPr>
        <w:t>
      2) микрокредит беру туралы шартты жасасу тәртібі;</w:t>
      </w:r>
    </w:p>
    <w:bookmarkEnd w:id="199"/>
    <w:bookmarkStart w:name="z155" w:id="200"/>
    <w:p>
      <w:pPr>
        <w:spacing w:after="0"/>
        <w:ind w:left="0"/>
        <w:jc w:val="both"/>
      </w:pPr>
      <w:r>
        <w:rPr>
          <w:rFonts w:ascii="Times New Roman"/>
          <w:b w:val="false"/>
          <w:i w:val="false"/>
          <w:color w:val="000000"/>
          <w:sz w:val="28"/>
        </w:rPr>
        <w:t>
      3) микрокредиттiң шекті сомалары және оны беру мерзiмдерi;</w:t>
      </w:r>
    </w:p>
    <w:bookmarkEnd w:id="200"/>
    <w:bookmarkStart w:name="z156" w:id="201"/>
    <w:p>
      <w:pPr>
        <w:spacing w:after="0"/>
        <w:ind w:left="0"/>
        <w:jc w:val="both"/>
      </w:pPr>
      <w:r>
        <w:rPr>
          <w:rFonts w:ascii="Times New Roman"/>
          <w:b w:val="false"/>
          <w:i w:val="false"/>
          <w:color w:val="000000"/>
          <w:sz w:val="28"/>
        </w:rPr>
        <w:t>
      4) берiлетiн микрокредиттер бойынша сыйақы мөлшерлемелерінің шектi шамалары;</w:t>
      </w:r>
    </w:p>
    <w:bookmarkEnd w:id="201"/>
    <w:bookmarkStart w:name="z157" w:id="202"/>
    <w:p>
      <w:pPr>
        <w:spacing w:after="0"/>
        <w:ind w:left="0"/>
        <w:jc w:val="both"/>
      </w:pPr>
      <w:r>
        <w:rPr>
          <w:rFonts w:ascii="Times New Roman"/>
          <w:b w:val="false"/>
          <w:i w:val="false"/>
          <w:color w:val="000000"/>
          <w:sz w:val="28"/>
        </w:rPr>
        <w:t>
      5) берiлген микрокредиттер бойынша сыйақы төлеу тәртiбi;</w:t>
      </w:r>
    </w:p>
    <w:bookmarkEnd w:id="202"/>
    <w:bookmarkStart w:name="z158" w:id="203"/>
    <w:p>
      <w:pPr>
        <w:spacing w:after="0"/>
        <w:ind w:left="0"/>
        <w:jc w:val="both"/>
      </w:pPr>
      <w:r>
        <w:rPr>
          <w:rFonts w:ascii="Times New Roman"/>
          <w:b w:val="false"/>
          <w:i w:val="false"/>
          <w:color w:val="000000"/>
          <w:sz w:val="28"/>
        </w:rPr>
        <w:t>
      6) микроқаржы ұйымы қабылдайтын қамтамасыз етуге қойылатын талаптар;</w:t>
      </w:r>
    </w:p>
    <w:bookmarkEnd w:id="203"/>
    <w:bookmarkStart w:name="z159" w:id="204"/>
    <w:p>
      <w:pPr>
        <w:spacing w:after="0"/>
        <w:ind w:left="0"/>
        <w:jc w:val="both"/>
      </w:pPr>
      <w:r>
        <w:rPr>
          <w:rFonts w:ascii="Times New Roman"/>
          <w:b w:val="false"/>
          <w:i w:val="false"/>
          <w:color w:val="000000"/>
          <w:sz w:val="28"/>
        </w:rPr>
        <w:t>
      7) берілетін микрокредиттер бойынша жылдық тиімді сыйақы мөлшерлемесін есептеу қағидалары;</w:t>
      </w:r>
    </w:p>
    <w:bookmarkEnd w:id="204"/>
    <w:bookmarkStart w:name="z160" w:id="205"/>
    <w:p>
      <w:pPr>
        <w:spacing w:after="0"/>
        <w:ind w:left="0"/>
        <w:jc w:val="both"/>
      </w:pPr>
      <w:r>
        <w:rPr>
          <w:rFonts w:ascii="Times New Roman"/>
          <w:b w:val="false"/>
          <w:i w:val="false"/>
          <w:color w:val="000000"/>
          <w:sz w:val="28"/>
        </w:rPr>
        <w:t>
      8) микрокредитті өтеу әдістері қамтылуға тиіс.</w:t>
      </w:r>
    </w:p>
    <w:bookmarkEnd w:id="205"/>
    <w:bookmarkStart w:name="z161" w:id="206"/>
    <w:p>
      <w:pPr>
        <w:spacing w:after="0"/>
        <w:ind w:left="0"/>
        <w:jc w:val="both"/>
      </w:pPr>
      <w:r>
        <w:rPr>
          <w:rFonts w:ascii="Times New Roman"/>
          <w:b w:val="false"/>
          <w:i w:val="false"/>
          <w:color w:val="000000"/>
          <w:sz w:val="28"/>
        </w:rPr>
        <w:t>
      Микрокредиттер беру қағидаларында микрокредит берудің өзге де шарттары және Қазақстан Республикасының заңдарына қайшы келмейтін мәліметтер де қамтылуы мүмкін.</w:t>
      </w:r>
    </w:p>
    <w:bookmarkEnd w:id="206"/>
    <w:p>
      <w:pPr>
        <w:spacing w:after="0"/>
        <w:ind w:left="0"/>
        <w:jc w:val="both"/>
      </w:pPr>
      <w:r>
        <w:rPr>
          <w:rFonts w:ascii="Times New Roman"/>
          <w:b/>
          <w:i w:val="false"/>
          <w:color w:val="000000"/>
          <w:sz w:val="28"/>
        </w:rPr>
        <w:t>18-бап. Iшкi бақылау қызметi</w:t>
      </w:r>
    </w:p>
    <w:bookmarkStart w:name="z163" w:id="207"/>
    <w:p>
      <w:pPr>
        <w:spacing w:after="0"/>
        <w:ind w:left="0"/>
        <w:jc w:val="both"/>
      </w:pPr>
      <w:r>
        <w:rPr>
          <w:rFonts w:ascii="Times New Roman"/>
          <w:b w:val="false"/>
          <w:i w:val="false"/>
          <w:color w:val="000000"/>
          <w:sz w:val="28"/>
        </w:rPr>
        <w:t>
      1. Микроқаржы ұйымы өзiнiң қаржы-шаруашылық қызметiн бақылауды жүзеге асыруы үшiн iшкi бақылау қызметiн құруы мүмкін.</w:t>
      </w:r>
    </w:p>
    <w:bookmarkEnd w:id="207"/>
    <w:bookmarkStart w:name="z164" w:id="208"/>
    <w:p>
      <w:pPr>
        <w:spacing w:after="0"/>
        <w:ind w:left="0"/>
        <w:jc w:val="both"/>
      </w:pPr>
      <w:r>
        <w:rPr>
          <w:rFonts w:ascii="Times New Roman"/>
          <w:b w:val="false"/>
          <w:i w:val="false"/>
          <w:color w:val="000000"/>
          <w:sz w:val="28"/>
        </w:rPr>
        <w:t>
      2. Iшкi бақылау қызметiнiң жұмыс тәртiбi Қазақстан Республикасының заңнамасында, сондай-ақ микроқаржы ұйымының iшкi қызметiн реттейтiн қағидаларда, ережеде және өзге де құжаттарда айқындалады.</w:t>
      </w:r>
    </w:p>
    <w:bookmarkEnd w:id="208"/>
    <w:p>
      <w:pPr>
        <w:spacing w:after="0"/>
        <w:ind w:left="0"/>
        <w:jc w:val="both"/>
      </w:pPr>
      <w:r>
        <w:rPr>
          <w:rFonts w:ascii="Times New Roman"/>
          <w:b/>
          <w:i w:val="false"/>
          <w:color w:val="000000"/>
          <w:sz w:val="28"/>
        </w:rPr>
        <w:t>19-бап. Микроқаржы ұйымдары қызметiнiң қосымша түрлерi</w:t>
      </w:r>
    </w:p>
    <w:p>
      <w:pPr>
        <w:spacing w:after="0"/>
        <w:ind w:left="0"/>
        <w:jc w:val="both"/>
      </w:pPr>
      <w:r>
        <w:rPr>
          <w:rFonts w:ascii="Times New Roman"/>
          <w:b w:val="false"/>
          <w:i w:val="false"/>
          <w:color w:val="ff0000"/>
          <w:sz w:val="28"/>
        </w:rPr>
        <w:t xml:space="preserve">
      Ескерту. 19-бап алып тасталды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p>
      <w:pPr>
        <w:spacing w:after="0"/>
        <w:ind w:left="0"/>
        <w:jc w:val="both"/>
      </w:pPr>
      <w:r>
        <w:rPr>
          <w:rFonts w:ascii="Times New Roman"/>
          <w:b/>
          <w:i w:val="false"/>
          <w:color w:val="000000"/>
          <w:sz w:val="28"/>
        </w:rPr>
        <w:t>20-бап. Берiлген микрокредит бойынша құжаттама жүргiзу тәртiбi</w:t>
      </w:r>
    </w:p>
    <w:p>
      <w:pPr>
        <w:spacing w:after="0"/>
        <w:ind w:left="0"/>
        <w:jc w:val="both"/>
      </w:pPr>
      <w:r>
        <w:rPr>
          <w:rFonts w:ascii="Times New Roman"/>
          <w:b w:val="false"/>
          <w:i w:val="false"/>
          <w:color w:val="ff0000"/>
          <w:sz w:val="28"/>
        </w:rPr>
        <w:t xml:space="preserve">
      Ескерту. 20-бап алып тасталды – ҚР 02.01.2021 </w:t>
      </w:r>
      <w:r>
        <w:rPr>
          <w:rFonts w:ascii="Times New Roman"/>
          <w:b w:val="false"/>
          <w:i w:val="false"/>
          <w:color w:val="ff0000"/>
          <w:sz w:val="28"/>
        </w:rPr>
        <w:t>№ 399-VI</w:t>
      </w:r>
      <w:r>
        <w:rPr>
          <w:rFonts w:ascii="Times New Roman"/>
          <w:b w:val="false"/>
          <w:i w:val="false"/>
          <w:color w:val="ff0000"/>
          <w:sz w:val="28"/>
        </w:rPr>
        <w:t xml:space="preserve"> (01.01.2021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i w:val="false"/>
          <w:color w:val="000000"/>
          <w:sz w:val="28"/>
        </w:rPr>
        <w:t>21-бап. Микрокредит беру құпиясы</w:t>
      </w:r>
    </w:p>
    <w:bookmarkStart w:name="z200" w:id="209"/>
    <w:p>
      <w:pPr>
        <w:spacing w:after="0"/>
        <w:ind w:left="0"/>
        <w:jc w:val="both"/>
      </w:pPr>
      <w:r>
        <w:rPr>
          <w:rFonts w:ascii="Times New Roman"/>
          <w:b w:val="false"/>
          <w:i w:val="false"/>
          <w:color w:val="000000"/>
          <w:sz w:val="28"/>
        </w:rPr>
        <w:t>
      1. Микрокредит беру құпиясы қарыз алушылар, микрокредиттердiң мөлшерлерi туралы, микрокредит беру туралы шарттың қарыз алушыға қатысты өзге де талаптары туралы және микроқаржы ұйымының операциялары туралы (микрокредиттер беру қағидаларын қоспағанда) мәлiметтердi қамтиды.</w:t>
      </w:r>
    </w:p>
    <w:bookmarkEnd w:id="209"/>
    <w:bookmarkStart w:name="z201" w:id="210"/>
    <w:p>
      <w:pPr>
        <w:spacing w:after="0"/>
        <w:ind w:left="0"/>
        <w:jc w:val="both"/>
      </w:pPr>
      <w:r>
        <w:rPr>
          <w:rFonts w:ascii="Times New Roman"/>
          <w:b w:val="false"/>
          <w:i w:val="false"/>
          <w:color w:val="000000"/>
          <w:sz w:val="28"/>
        </w:rPr>
        <w:t>
      Тарату процесіндегі микроқаржы ұйымының микрокредиттер беру туралы жасасқан шарттары жөнiндегi мәлiметтер микрокредит беру құпиясына жатпайды.</w:t>
      </w:r>
    </w:p>
    <w:bookmarkEnd w:id="210"/>
    <w:bookmarkStart w:name="z202" w:id="211"/>
    <w:p>
      <w:pPr>
        <w:spacing w:after="0"/>
        <w:ind w:left="0"/>
        <w:jc w:val="both"/>
      </w:pPr>
      <w:r>
        <w:rPr>
          <w:rFonts w:ascii="Times New Roman"/>
          <w:b w:val="false"/>
          <w:i w:val="false"/>
          <w:color w:val="000000"/>
          <w:sz w:val="28"/>
        </w:rPr>
        <w:t>
      2. Микроқаржы ұйымдары микрокредит бepу құпиясына кепiлдiк бередi.</w:t>
      </w:r>
    </w:p>
    <w:bookmarkEnd w:id="211"/>
    <w:bookmarkStart w:name="z203" w:id="212"/>
    <w:p>
      <w:pPr>
        <w:spacing w:after="0"/>
        <w:ind w:left="0"/>
        <w:jc w:val="both"/>
      </w:pPr>
      <w:r>
        <w:rPr>
          <w:rFonts w:ascii="Times New Roman"/>
          <w:b w:val="false"/>
          <w:i w:val="false"/>
          <w:color w:val="000000"/>
          <w:sz w:val="28"/>
        </w:rPr>
        <w:t>
      3. Микрокредит беру құпиясы берілген микрокредиттер бойынша Қазақстан Республикасының заңдарына сәйкес қарыз алушыға, микроқаржы ұйымында жеке өзінің қатысуымен берілген жазбаша келісімі негізінде кез келген үшінші тұлғаға, кредиттік бюроға ғана, сондай-ақ осы баптың 4, 5, 5-1 және 6-тармақтарында көрсетiлген тұлғаларға ашылуы мүмкiн.</w:t>
      </w:r>
    </w:p>
    <w:bookmarkEnd w:id="212"/>
    <w:bookmarkStart w:name="z204" w:id="213"/>
    <w:p>
      <w:pPr>
        <w:spacing w:after="0"/>
        <w:ind w:left="0"/>
        <w:jc w:val="both"/>
      </w:pPr>
      <w:r>
        <w:rPr>
          <w:rFonts w:ascii="Times New Roman"/>
          <w:b w:val="false"/>
          <w:i w:val="false"/>
          <w:color w:val="000000"/>
          <w:sz w:val="28"/>
        </w:rPr>
        <w:t>
      4. Қарыз алушылар, микрокредиттердiң мөлшерлерi туралы, микрокредит беру туралы шарттың қарыз алушыға қатысты өзге де талаптары туралы, микроқаржы ұйымы жүргiзген операциялар туралы мәлiметтер:</w:t>
      </w:r>
    </w:p>
    <w:bookmarkEnd w:id="213"/>
    <w:bookmarkStart w:name="z205" w:id="214"/>
    <w:p>
      <w:pPr>
        <w:spacing w:after="0"/>
        <w:ind w:left="0"/>
        <w:jc w:val="both"/>
      </w:pPr>
      <w:r>
        <w:rPr>
          <w:rFonts w:ascii="Times New Roman"/>
          <w:b w:val="false"/>
          <w:i w:val="false"/>
          <w:color w:val="000000"/>
          <w:sz w:val="28"/>
        </w:rPr>
        <w:t>
      1) қылмыстық қудалау функциясын жүзеге асыратын мемлекеттік органдар мен лауазымды адамдарға: олар жүргiзiп жатқан қылмыстық iстер бойынша мөрмен расталған және прокурор санкция берген жазбаша сұрау салу негiзiнде;</w:t>
      </w:r>
    </w:p>
    <w:bookmarkEnd w:id="214"/>
    <w:bookmarkStart w:name="z305" w:id="215"/>
    <w:p>
      <w:pPr>
        <w:spacing w:after="0"/>
        <w:ind w:left="0"/>
        <w:jc w:val="both"/>
      </w:pPr>
      <w:r>
        <w:rPr>
          <w:rFonts w:ascii="Times New Roman"/>
          <w:b w:val="false"/>
          <w:i w:val="false"/>
          <w:color w:val="000000"/>
          <w:sz w:val="28"/>
        </w:rPr>
        <w:t>
      1-1) прокурордың санкциясымен Қазақстан Республикасының ұлттық қауіпсіздік органдарына және Мемлекеттік күзет қызметіне: барлау және (немесе) нұқсан келтіру акцияларының алдын алу, оларды әшкерелеу және жолын кесу үшін қажетті ақпаратты беру туралы олардың талап етуі бойынша;</w:t>
      </w:r>
    </w:p>
    <w:bookmarkEnd w:id="215"/>
    <w:bookmarkStart w:name="z206" w:id="216"/>
    <w:p>
      <w:pPr>
        <w:spacing w:after="0"/>
        <w:ind w:left="0"/>
        <w:jc w:val="both"/>
      </w:pPr>
      <w:r>
        <w:rPr>
          <w:rFonts w:ascii="Times New Roman"/>
          <w:b w:val="false"/>
          <w:i w:val="false"/>
          <w:color w:val="000000"/>
          <w:sz w:val="28"/>
        </w:rPr>
        <w:t>
      2) соттарға: олар жүргiзiп жатқан iстер бойынша соттың ұйғарымы, қаулысы, шешiмi және үкiмi негiзiнде;</w:t>
      </w:r>
    </w:p>
    <w:bookmarkEnd w:id="216"/>
    <w:bookmarkStart w:name="z207" w:id="217"/>
    <w:p>
      <w:pPr>
        <w:spacing w:after="0"/>
        <w:ind w:left="0"/>
        <w:jc w:val="both"/>
      </w:pPr>
      <w:r>
        <w:rPr>
          <w:rFonts w:ascii="Times New Roman"/>
          <w:b w:val="false"/>
          <w:i w:val="false"/>
          <w:color w:val="000000"/>
          <w:sz w:val="28"/>
        </w:rPr>
        <w:t>
      3) мемлекеттік және жеке сот орындаушыларына: олар жүргізіп жатқан атқарушылық іс жүргізу істері бойынша әділет органдарының мөрімен немесе жеке сот орындаушысының мөрімен расталған, сот орындаушысының прокурор санкциялаған қаулысы негізінде;</w:t>
      </w:r>
    </w:p>
    <w:bookmarkEnd w:id="217"/>
    <w:bookmarkStart w:name="z208" w:id="218"/>
    <w:p>
      <w:pPr>
        <w:spacing w:after="0"/>
        <w:ind w:left="0"/>
        <w:jc w:val="both"/>
      </w:pPr>
      <w:r>
        <w:rPr>
          <w:rFonts w:ascii="Times New Roman"/>
          <w:b w:val="false"/>
          <w:i w:val="false"/>
          <w:color w:val="000000"/>
          <w:sz w:val="28"/>
        </w:rPr>
        <w:t>
      4) прокурорға: оның құзыретi шегiнде өзінің қарауында жатқан материал бойынша тексеру ісін жүргізу туралы қаулы негiзiнде;</w:t>
      </w:r>
    </w:p>
    <w:bookmarkEnd w:id="218"/>
    <w:bookmarkStart w:name="z209" w:id="219"/>
    <w:p>
      <w:pPr>
        <w:spacing w:after="0"/>
        <w:ind w:left="0"/>
        <w:jc w:val="both"/>
      </w:pPr>
      <w:r>
        <w:rPr>
          <w:rFonts w:ascii="Times New Roman"/>
          <w:b w:val="false"/>
          <w:i w:val="false"/>
          <w:color w:val="000000"/>
          <w:sz w:val="28"/>
        </w:rPr>
        <w:t>
      5) салықтық әкімшілендіру мақсатында ғана мемлекеттік кіріс органдарына: тексерiлетiн тұлғаға салық салуға байланысты мәселелер бойынша нұсқама негiзiнде;</w:t>
      </w:r>
    </w:p>
    <w:bookmarkEnd w:id="219"/>
    <w:bookmarkStart w:name="z210" w:id="220"/>
    <w:p>
      <w:pPr>
        <w:spacing w:after="0"/>
        <w:ind w:left="0"/>
        <w:jc w:val="both"/>
      </w:pPr>
      <w:r>
        <w:rPr>
          <w:rFonts w:ascii="Times New Roman"/>
          <w:b w:val="false"/>
          <w:i w:val="false"/>
          <w:color w:val="000000"/>
          <w:sz w:val="28"/>
        </w:rPr>
        <w:t>
      6) қарыз алушының өкiлдерiне: сенімхат негізінде, жеке тұлға болып табылатын қарыз алушы бойынша нотариат куәландырған сенімхат негізінде;</w:t>
      </w:r>
    </w:p>
    <w:bookmarkEnd w:id="220"/>
    <w:bookmarkStart w:name="z15" w:id="221"/>
    <w:p>
      <w:pPr>
        <w:spacing w:after="0"/>
        <w:ind w:left="0"/>
        <w:jc w:val="both"/>
      </w:pPr>
      <w:r>
        <w:rPr>
          <w:rFonts w:ascii="Times New Roman"/>
          <w:b w:val="false"/>
          <w:i w:val="false"/>
          <w:color w:val="000000"/>
          <w:sz w:val="28"/>
        </w:rPr>
        <w:t>
      7) оңалту және банкроттық саласындағы уәкілетті органға: өзі жөнінде соттың банкрот деп тану туралы заңды күшіне енген шешімі бар тұлғаға қатысты, банкроттық және (немесе) оңалту туралы іс қозғалғанға дейін бес жыл ішіндегі кезең үшін прокурордың санкциясымен беріледі.</w:t>
      </w:r>
    </w:p>
    <w:bookmarkEnd w:id="221"/>
    <w:bookmarkStart w:name="z211" w:id="222"/>
    <w:p>
      <w:pPr>
        <w:spacing w:after="0"/>
        <w:ind w:left="0"/>
        <w:jc w:val="both"/>
      </w:pPr>
      <w:r>
        <w:rPr>
          <w:rFonts w:ascii="Times New Roman"/>
          <w:b w:val="false"/>
          <w:i w:val="false"/>
          <w:color w:val="000000"/>
          <w:sz w:val="28"/>
        </w:rPr>
        <w:t>
      5. Қарыз алушы, микрокредит мөлшерi туралы, микрокредит беру туралы шарттың қарыз алушыға қатысты өзге де талаптары жөнiндегi мәлiметтер қарыз алушы қайтыс болған жағдайда, осы баптың 4-тармағында көзделген тұлғалардан басқа, жазбаша сұрау салу негiзiнде, сондай-ақ:</w:t>
      </w:r>
    </w:p>
    <w:bookmarkEnd w:id="222"/>
    <w:bookmarkStart w:name="z212" w:id="223"/>
    <w:p>
      <w:pPr>
        <w:spacing w:after="0"/>
        <w:ind w:left="0"/>
        <w:jc w:val="both"/>
      </w:pPr>
      <w:r>
        <w:rPr>
          <w:rFonts w:ascii="Times New Roman"/>
          <w:b w:val="false"/>
          <w:i w:val="false"/>
          <w:color w:val="000000"/>
          <w:sz w:val="28"/>
        </w:rPr>
        <w:t>
      1) қарыз алушы өсиетте көрсеткен тұлғаларға;</w:t>
      </w:r>
    </w:p>
    <w:bookmarkEnd w:id="223"/>
    <w:bookmarkStart w:name="z213" w:id="224"/>
    <w:p>
      <w:pPr>
        <w:spacing w:after="0"/>
        <w:ind w:left="0"/>
        <w:jc w:val="both"/>
      </w:pPr>
      <w:r>
        <w:rPr>
          <w:rFonts w:ascii="Times New Roman"/>
          <w:b w:val="false"/>
          <w:i w:val="false"/>
          <w:color w:val="000000"/>
          <w:sz w:val="28"/>
        </w:rPr>
        <w:t>
      2) нотариустарға: өздері жүргiзiп жатқан мұрагерлiк iстер бойынша нотариустың мөрiмен расталған, оның жазбаша сұрау салуы негiзiнде беріледі.</w:t>
      </w:r>
    </w:p>
    <w:bookmarkEnd w:id="224"/>
    <w:bookmarkStart w:name="z214" w:id="225"/>
    <w:p>
      <w:pPr>
        <w:spacing w:after="0"/>
        <w:ind w:left="0"/>
        <w:jc w:val="both"/>
      </w:pPr>
      <w:r>
        <w:rPr>
          <w:rFonts w:ascii="Times New Roman"/>
          <w:b w:val="false"/>
          <w:i w:val="false"/>
          <w:color w:val="000000"/>
          <w:sz w:val="28"/>
        </w:rPr>
        <w:t>
      Нотариустың жазбаша сұрау салуына қайтыс болу туралы куәлiктiң көшiрмесi қоса берiлуге тиiс;</w:t>
      </w:r>
    </w:p>
    <w:bookmarkEnd w:id="225"/>
    <w:bookmarkStart w:name="z215" w:id="226"/>
    <w:p>
      <w:pPr>
        <w:spacing w:after="0"/>
        <w:ind w:left="0"/>
        <w:jc w:val="both"/>
      </w:pPr>
      <w:r>
        <w:rPr>
          <w:rFonts w:ascii="Times New Roman"/>
          <w:b w:val="false"/>
          <w:i w:val="false"/>
          <w:color w:val="000000"/>
          <w:sz w:val="28"/>
        </w:rPr>
        <w:t>
      3) шетелдiк консулдық мекемелерге: олар жүргiзiп жатқан мұрагерлiк iстер бойынша берiледi.</w:t>
      </w:r>
    </w:p>
    <w:bookmarkEnd w:id="226"/>
    <w:bookmarkStart w:name="z310" w:id="227"/>
    <w:p>
      <w:pPr>
        <w:spacing w:after="0"/>
        <w:ind w:left="0"/>
        <w:jc w:val="both"/>
      </w:pPr>
      <w:r>
        <w:rPr>
          <w:rFonts w:ascii="Times New Roman"/>
          <w:b w:val="false"/>
          <w:i w:val="false"/>
          <w:color w:val="000000"/>
          <w:sz w:val="28"/>
        </w:rPr>
        <w:t>
      5-1. Микрокредит беру құпиясы банк омбудсманына оның қарауында жатқан, қарыз алушылардың – жеке тұлғалардың өзі бойынша құқық (талап ету) осы Заңның 9-1-бабының 4 және 5-тармақтарында көрсетiлген тұлғаға берілген микрокредит беру туралы шарттан туындайтын келіспеушіліктерді реттеу жөніндегі жүгінулері бойынша ашылуы мүмкін.</w:t>
      </w:r>
    </w:p>
    <w:bookmarkEnd w:id="227"/>
    <w:bookmarkStart w:name="z216" w:id="228"/>
    <w:p>
      <w:pPr>
        <w:spacing w:after="0"/>
        <w:ind w:left="0"/>
        <w:jc w:val="both"/>
      </w:pPr>
      <w:r>
        <w:rPr>
          <w:rFonts w:ascii="Times New Roman"/>
          <w:b w:val="false"/>
          <w:i w:val="false"/>
          <w:color w:val="000000"/>
          <w:sz w:val="28"/>
        </w:rPr>
        <w:t>
      6. Мыналар:</w:t>
      </w:r>
    </w:p>
    <w:bookmarkEnd w:id="228"/>
    <w:bookmarkStart w:name="z217" w:id="229"/>
    <w:p>
      <w:pPr>
        <w:spacing w:after="0"/>
        <w:ind w:left="0"/>
        <w:jc w:val="both"/>
      </w:pPr>
      <w:r>
        <w:rPr>
          <w:rFonts w:ascii="Times New Roman"/>
          <w:b w:val="false"/>
          <w:i w:val="false"/>
          <w:color w:val="000000"/>
          <w:sz w:val="28"/>
        </w:rPr>
        <w:t>
      1) кредиттік бюроларға микроқаржы ұйымдарының теріс ақпарат беруі және күнтізбелік жүз сексен күннен асатын мерзімі өткен берешегі жөнінде кредиттік тарих субъектісі туралы кредиттік бюролардың теріс ақпарат беруі;</w:t>
      </w:r>
    </w:p>
    <w:bookmarkEnd w:id="229"/>
    <w:bookmarkStart w:name="z218" w:id="230"/>
    <w:p>
      <w:pPr>
        <w:spacing w:after="0"/>
        <w:ind w:left="0"/>
        <w:jc w:val="both"/>
      </w:pPr>
      <w:r>
        <w:rPr>
          <w:rFonts w:ascii="Times New Roman"/>
          <w:b w:val="false"/>
          <w:i w:val="false"/>
          <w:color w:val="000000"/>
          <w:sz w:val="28"/>
        </w:rPr>
        <w:t>
      2) микроқаржы ұйымдарының негізгі борыш және (немесе) есепке жазылған сыйақы бойынша мерзімі өткен берешегі бар микрокредитке байланысты ақпаратты осы Заңның 9-1-бабының 4 және 5-тармақтарында көрсетілген тұлғаларға беруі;</w:t>
      </w:r>
    </w:p>
    <w:bookmarkEnd w:id="230"/>
    <w:bookmarkStart w:name="z311" w:id="231"/>
    <w:p>
      <w:pPr>
        <w:spacing w:after="0"/>
        <w:ind w:left="0"/>
        <w:jc w:val="both"/>
      </w:pPr>
      <w:r>
        <w:rPr>
          <w:rFonts w:ascii="Times New Roman"/>
          <w:b w:val="false"/>
          <w:i w:val="false"/>
          <w:color w:val="000000"/>
          <w:sz w:val="28"/>
        </w:rPr>
        <w:t>
      3) микроқаржы ұйымдарының коллекторлық агенттікке осы коллекторлық агенттікпен берешекті өндіріп алу туралы жасасқан шарт шеңберінде микрокредит жөнінде ақпарат беруі;</w:t>
      </w:r>
    </w:p>
    <w:bookmarkEnd w:id="231"/>
    <w:bookmarkStart w:name="z360" w:id="232"/>
    <w:p>
      <w:pPr>
        <w:spacing w:after="0"/>
        <w:ind w:left="0"/>
        <w:jc w:val="both"/>
      </w:pPr>
      <w:r>
        <w:rPr>
          <w:rFonts w:ascii="Times New Roman"/>
          <w:b w:val="false"/>
          <w:i w:val="false"/>
          <w:color w:val="000000"/>
          <w:sz w:val="28"/>
        </w:rPr>
        <w:t xml:space="preserve">
      4) Қазақстан Республикасының Ұлттық Банкі мен уәкілетті орган арасында ақпарат, оның ішінде микрокредит беру құпиясын құрайтын мәліметтер алмасу; </w:t>
      </w:r>
    </w:p>
    <w:bookmarkEnd w:id="232"/>
    <w:bookmarkStart w:name="z361" w:id="233"/>
    <w:p>
      <w:pPr>
        <w:spacing w:after="0"/>
        <w:ind w:left="0"/>
        <w:jc w:val="both"/>
      </w:pPr>
      <w:r>
        <w:rPr>
          <w:rFonts w:ascii="Times New Roman"/>
          <w:b w:val="false"/>
          <w:i w:val="false"/>
          <w:color w:val="000000"/>
          <w:sz w:val="28"/>
        </w:rPr>
        <w:t>
      5) мемлекеттік органның лауазымды адамының немесе микроқаржы ұйымында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материалдары ретінде микрокредит беру құпиясын қамтитын құжаттар мен мәліметтерді ұсынуы микрокредит беру құпиясын ашу болып табылмайды.</w:t>
      </w:r>
    </w:p>
    <w:bookmarkEnd w:id="2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28.12.2016 </w:t>
      </w:r>
      <w:r>
        <w:rPr>
          <w:rFonts w:ascii="Times New Roman"/>
          <w:b w:val="false"/>
          <w:i w:val="false"/>
          <w:color w:val="000000"/>
          <w:sz w:val="28"/>
        </w:rPr>
        <w:t>№ 36-VI</w:t>
      </w:r>
      <w:r>
        <w:rPr>
          <w:rFonts w:ascii="Times New Roman"/>
          <w:b w:val="false"/>
          <w:i w:val="false"/>
          <w:color w:val="ff0000"/>
          <w:sz w:val="28"/>
        </w:rPr>
        <w:t xml:space="preserve"> (алғашқы ресми жарияланған күнінен кейін екі ай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22-бап. Бухгалтерлiк есепті жүргiзу және қаржылық есептiлiкті жасау</w:t>
      </w:r>
    </w:p>
    <w:bookmarkStart w:name="z221" w:id="234"/>
    <w:p>
      <w:pPr>
        <w:spacing w:after="0"/>
        <w:ind w:left="0"/>
        <w:jc w:val="both"/>
      </w:pPr>
      <w:r>
        <w:rPr>
          <w:rFonts w:ascii="Times New Roman"/>
          <w:b w:val="false"/>
          <w:i w:val="false"/>
          <w:color w:val="000000"/>
          <w:sz w:val="28"/>
        </w:rPr>
        <w:t>
      Микроқаржы ұйымының бухгалтерлік есепті жүргізуі және қаржылық есептілікті жасауы, бухгалтерлік есептің жүргізілуін автоматтандыру Қазақстан Республикасы Ұлттық Банкінің нормативтік құқықтық актілеріне сәйкес жүзеге асырылады.</w:t>
      </w:r>
    </w:p>
    <w:bookmarkEnd w:id="2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23-бап. Құжаттарды сақтау</w:t>
      </w:r>
    </w:p>
    <w:bookmarkStart w:name="z223" w:id="235"/>
    <w:p>
      <w:pPr>
        <w:spacing w:after="0"/>
        <w:ind w:left="0"/>
        <w:jc w:val="both"/>
      </w:pPr>
      <w:r>
        <w:rPr>
          <w:rFonts w:ascii="Times New Roman"/>
          <w:b w:val="false"/>
          <w:i w:val="false"/>
          <w:color w:val="000000"/>
          <w:sz w:val="28"/>
        </w:rPr>
        <w:t>
      Микроқаржы ұйымының қызметiне байланысты құжаттарды сақтау Қазақстан Республикасының заңнамасына сәйкес жүзеге асырылады.</w:t>
      </w:r>
    </w:p>
    <w:bookmarkEnd w:id="235"/>
    <w:p>
      <w:pPr>
        <w:spacing w:after="0"/>
        <w:ind w:left="0"/>
        <w:jc w:val="both"/>
      </w:pPr>
      <w:r>
        <w:rPr>
          <w:rFonts w:ascii="Times New Roman"/>
          <w:b/>
          <w:i w:val="false"/>
          <w:color w:val="000000"/>
          <w:sz w:val="28"/>
        </w:rPr>
        <w:t>24-бап. Микрокредиттер беру жөнiндегi қызметке және шындыққа сай келмейтiн жарнамаға тыйым салу</w:t>
      </w:r>
    </w:p>
    <w:bookmarkStart w:name="z226" w:id="236"/>
    <w:p>
      <w:pPr>
        <w:spacing w:after="0"/>
        <w:ind w:left="0"/>
        <w:jc w:val="both"/>
      </w:pPr>
      <w:r>
        <w:rPr>
          <w:rFonts w:ascii="Times New Roman"/>
          <w:b w:val="false"/>
          <w:i w:val="false"/>
          <w:color w:val="000000"/>
          <w:sz w:val="28"/>
        </w:rPr>
        <w:t>
      1. Микроқаржы ұйымдары, кредиттік серіктестіктер, ломбардтар ретiнде тiркелмеген заңды тұлғалардың микрокредиттер беру жөнiндегi кәсiпкерлiк қызметтi жүзеге асыруға құқығы жоқ.</w:t>
      </w:r>
    </w:p>
    <w:bookmarkEnd w:id="236"/>
    <w:bookmarkStart w:name="z227" w:id="237"/>
    <w:p>
      <w:pPr>
        <w:spacing w:after="0"/>
        <w:ind w:left="0"/>
        <w:jc w:val="both"/>
      </w:pPr>
      <w:r>
        <w:rPr>
          <w:rFonts w:ascii="Times New Roman"/>
          <w:b w:val="false"/>
          <w:i w:val="false"/>
          <w:color w:val="000000"/>
          <w:sz w:val="28"/>
        </w:rPr>
        <w:t xml:space="preserve">
      2. Микроқаржы ұйымдарына: </w:t>
      </w:r>
    </w:p>
    <w:bookmarkEnd w:id="237"/>
    <w:p>
      <w:pPr>
        <w:spacing w:after="0"/>
        <w:ind w:left="0"/>
        <w:jc w:val="both"/>
      </w:pPr>
      <w:r>
        <w:rPr>
          <w:rFonts w:ascii="Times New Roman"/>
          <w:b w:val="false"/>
          <w:i w:val="false"/>
          <w:color w:val="000000"/>
          <w:sz w:val="28"/>
        </w:rPr>
        <w:t>
      1) өздерiнiң қызметі туралы жарнаманы жариялау күніне шындыққа сәйкес келмейтін жарнама жасауға;</w:t>
      </w:r>
    </w:p>
    <w:p>
      <w:pPr>
        <w:spacing w:after="0"/>
        <w:ind w:left="0"/>
        <w:jc w:val="both"/>
      </w:pPr>
      <w:r>
        <w:rPr>
          <w:rFonts w:ascii="Times New Roman"/>
          <w:b w:val="false"/>
          <w:i w:val="false"/>
          <w:color w:val="000000"/>
          <w:sz w:val="28"/>
        </w:rPr>
        <w:t>
      2) Қазақстан Республикасының микроқаржылық қызмет туралы заңнамасына сәйкес келмейтін шарттарда микрокредит ұсынумен байланысты жарнама жасауға тыйым салынады.</w:t>
      </w:r>
    </w:p>
    <w:bookmarkStart w:name="z362" w:id="238"/>
    <w:p>
      <w:pPr>
        <w:spacing w:after="0"/>
        <w:ind w:left="0"/>
        <w:jc w:val="both"/>
      </w:pPr>
      <w:r>
        <w:rPr>
          <w:rFonts w:ascii="Times New Roman"/>
          <w:b w:val="false"/>
          <w:i w:val="false"/>
          <w:color w:val="000000"/>
          <w:sz w:val="28"/>
        </w:rPr>
        <w:t xml:space="preserve">
      3. Уәкілетті орган микроқаржы ұйымынан шындыққа сәйкес келмейтін жарнамаға өзгерістер енгізуді, оны тоқтатуды немесе оны теріске шығару туралы жариялауды талап етуге құқылы. </w:t>
      </w:r>
    </w:p>
    <w:bookmarkEnd w:id="238"/>
    <w:p>
      <w:pPr>
        <w:spacing w:after="0"/>
        <w:ind w:left="0"/>
        <w:jc w:val="both"/>
      </w:pPr>
      <w:r>
        <w:rPr>
          <w:rFonts w:ascii="Times New Roman"/>
          <w:b w:val="false"/>
          <w:i w:val="false"/>
          <w:color w:val="000000"/>
          <w:sz w:val="28"/>
        </w:rPr>
        <w:t>
      Осы талап уәкілетті орган белгілеген мерзімде орындалмаған жағдайда, уәкілетті орган жарнамадағы мәліметтердің шындыққа сәйкес келмейтіні туралы ақпаратты жариялауға не осындай жарнаманы жариялаған микроқаржы ұйымы есебінен оларды нақтылауға құқылы.</w:t>
      </w:r>
    </w:p>
    <w:bookmarkStart w:name="z363" w:id="239"/>
    <w:p>
      <w:pPr>
        <w:spacing w:after="0"/>
        <w:ind w:left="0"/>
        <w:jc w:val="both"/>
      </w:pPr>
      <w:r>
        <w:rPr>
          <w:rFonts w:ascii="Times New Roman"/>
          <w:b w:val="false"/>
          <w:i w:val="false"/>
          <w:color w:val="000000"/>
          <w:sz w:val="28"/>
        </w:rPr>
        <w:t>
      4. Микроқаржылық қызметті жүзеге асыруға арналған лицензиясы жоқ заңды тұлғалардың микроқаржылық қызмет санатына жататын, жүзеге асырылатын қызмет көрсетулерді жарнамалауына тыйым салынады.</w:t>
      </w:r>
    </w:p>
    <w:bookmarkEnd w:id="2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25-бап. Микроқаржы ұйымдарын қайта ұйымдастыру және тарату</w:t>
      </w:r>
    </w:p>
    <w:bookmarkStart w:name="z230" w:id="240"/>
    <w:p>
      <w:pPr>
        <w:spacing w:after="0"/>
        <w:ind w:left="0"/>
        <w:jc w:val="both"/>
      </w:pPr>
      <w:r>
        <w:rPr>
          <w:rFonts w:ascii="Times New Roman"/>
          <w:b w:val="false"/>
          <w:i w:val="false"/>
          <w:color w:val="000000"/>
          <w:sz w:val="28"/>
        </w:rPr>
        <w:t>
      Микроқаржы ұйымдарын қайта ұйымдастыру және тарату Қазақстан Республикасының заңдарында көзделген тәртiппен жүзеге асырылады.</w:t>
      </w:r>
    </w:p>
    <w:bookmarkEnd w:id="240"/>
    <w:bookmarkStart w:name="z231" w:id="241"/>
    <w:p>
      <w:pPr>
        <w:spacing w:after="0"/>
        <w:ind w:left="0"/>
        <w:jc w:val="left"/>
      </w:pPr>
      <w:r>
        <w:rPr>
          <w:rFonts w:ascii="Times New Roman"/>
          <w:b/>
          <w:i w:val="false"/>
          <w:color w:val="000000"/>
        </w:rPr>
        <w:t xml:space="preserve"> 4-тарау. МИКРОҚАРЖЫ ҰЙЫМДАРЫН МЕМЛЕКЕТТІК РЕТТЕУ, ОЛАРДЫҢ</w:t>
      </w:r>
      <w:r>
        <w:br/>
      </w:r>
      <w:r>
        <w:rPr>
          <w:rFonts w:ascii="Times New Roman"/>
          <w:b/>
          <w:i w:val="false"/>
          <w:color w:val="000000"/>
        </w:rPr>
        <w:t>ҚЫЗМЕТІН БАҚЫЛАУ ЖӘНЕ ҚАДАҒАЛАУ</w:t>
      </w:r>
    </w:p>
    <w:bookmarkEnd w:id="241"/>
    <w:p>
      <w:pPr>
        <w:spacing w:after="0"/>
        <w:ind w:left="0"/>
        <w:jc w:val="both"/>
      </w:pPr>
      <w:r>
        <w:rPr>
          <w:rFonts w:ascii="Times New Roman"/>
          <w:b/>
          <w:i w:val="false"/>
          <w:color w:val="000000"/>
          <w:sz w:val="28"/>
        </w:rPr>
        <w:t>26-бап. Микроқаржы ұйымы үшін белгіленетін пруденциялық нормативтер және сақталуы мiндеттi өзге де нормалар мен лимиттер</w:t>
      </w:r>
    </w:p>
    <w:p>
      <w:pPr>
        <w:spacing w:after="0"/>
        <w:ind w:left="0"/>
        <w:jc w:val="left"/>
      </w:pPr>
    </w:p>
    <w:p>
      <w:pPr>
        <w:spacing w:after="0"/>
        <w:ind w:left="0"/>
        <w:jc w:val="both"/>
      </w:pPr>
      <w:r>
        <w:rPr>
          <w:rFonts w:ascii="Times New Roman"/>
          <w:b w:val="false"/>
          <w:i w:val="false"/>
          <w:color w:val="000000"/>
          <w:sz w:val="28"/>
        </w:rPr>
        <w:t>
      Пруденциялық нормативтердің және сақталуы мiндеттi өзге де нормалар мен лимиттердің құрамына:</w:t>
      </w:r>
    </w:p>
    <w:bookmarkStart w:name="z237" w:id="242"/>
    <w:p>
      <w:pPr>
        <w:spacing w:after="0"/>
        <w:ind w:left="0"/>
        <w:jc w:val="both"/>
      </w:pPr>
      <w:r>
        <w:rPr>
          <w:rFonts w:ascii="Times New Roman"/>
          <w:b w:val="false"/>
          <w:i w:val="false"/>
          <w:color w:val="000000"/>
          <w:sz w:val="28"/>
        </w:rPr>
        <w:t>
      1) жарғылық капиталдың ең төменгi мөлшерi;</w:t>
      </w:r>
    </w:p>
    <w:bookmarkEnd w:id="242"/>
    <w:bookmarkStart w:name="z238" w:id="243"/>
    <w:p>
      <w:pPr>
        <w:spacing w:after="0"/>
        <w:ind w:left="0"/>
        <w:jc w:val="both"/>
      </w:pPr>
      <w:r>
        <w:rPr>
          <w:rFonts w:ascii="Times New Roman"/>
          <w:b w:val="false"/>
          <w:i w:val="false"/>
          <w:color w:val="000000"/>
          <w:sz w:val="28"/>
        </w:rPr>
        <w:t>
      2) меншікті капиталдың ең төменгi мөлшерi;</w:t>
      </w:r>
    </w:p>
    <w:bookmarkEnd w:id="243"/>
    <w:bookmarkStart w:name="z239" w:id="244"/>
    <w:p>
      <w:pPr>
        <w:spacing w:after="0"/>
        <w:ind w:left="0"/>
        <w:jc w:val="both"/>
      </w:pPr>
      <w:r>
        <w:rPr>
          <w:rFonts w:ascii="Times New Roman"/>
          <w:b w:val="false"/>
          <w:i w:val="false"/>
          <w:color w:val="000000"/>
          <w:sz w:val="28"/>
        </w:rPr>
        <w:t>
      3) меншікті капиталдың жеткiлiктiлiгi;</w:t>
      </w:r>
    </w:p>
    <w:bookmarkEnd w:id="244"/>
    <w:bookmarkStart w:name="z240" w:id="245"/>
    <w:p>
      <w:pPr>
        <w:spacing w:after="0"/>
        <w:ind w:left="0"/>
        <w:jc w:val="both"/>
      </w:pPr>
      <w:r>
        <w:rPr>
          <w:rFonts w:ascii="Times New Roman"/>
          <w:b w:val="false"/>
          <w:i w:val="false"/>
          <w:color w:val="000000"/>
          <w:sz w:val="28"/>
        </w:rPr>
        <w:t>
      4) бір қарыз алушыға тәуекелдің ең жоғарғы мөлшері;</w:t>
      </w:r>
    </w:p>
    <w:bookmarkEnd w:id="245"/>
    <w:bookmarkStart w:name="z241" w:id="246"/>
    <w:p>
      <w:pPr>
        <w:spacing w:after="0"/>
        <w:ind w:left="0"/>
        <w:jc w:val="both"/>
      </w:pPr>
      <w:r>
        <w:rPr>
          <w:rFonts w:ascii="Times New Roman"/>
          <w:b w:val="false"/>
          <w:i w:val="false"/>
          <w:color w:val="000000"/>
          <w:sz w:val="28"/>
        </w:rPr>
        <w:t>
      5) левередж коэффициенті кіреді.</w:t>
      </w:r>
    </w:p>
    <w:bookmarkEnd w:id="246"/>
    <w:p>
      <w:pPr>
        <w:spacing w:after="0"/>
        <w:ind w:left="0"/>
        <w:jc w:val="both"/>
      </w:pPr>
      <w:r>
        <w:rPr>
          <w:rFonts w:ascii="Times New Roman"/>
          <w:b/>
          <w:i w:val="false"/>
          <w:color w:val="000000"/>
          <w:sz w:val="28"/>
        </w:rPr>
        <w:t>27-бап. Уәкілетті органның және Қазақстан Республикасы Ұлттық Банкінің құзыреті</w:t>
      </w:r>
    </w:p>
    <w:p>
      <w:pPr>
        <w:spacing w:after="0"/>
        <w:ind w:left="0"/>
        <w:jc w:val="both"/>
      </w:pPr>
      <w:r>
        <w:rPr>
          <w:rFonts w:ascii="Times New Roman"/>
          <w:b w:val="false"/>
          <w:i w:val="false"/>
          <w:color w:val="ff0000"/>
          <w:sz w:val="28"/>
        </w:rPr>
        <w:t xml:space="preserve">
      Ескерту. 27-баптың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Уәкілетті орган:</w:t>
      </w:r>
    </w:p>
    <w:bookmarkStart w:name="z244" w:id="247"/>
    <w:p>
      <w:pPr>
        <w:spacing w:after="0"/>
        <w:ind w:left="0"/>
        <w:jc w:val="both"/>
      </w:pPr>
      <w:r>
        <w:rPr>
          <w:rFonts w:ascii="Times New Roman"/>
          <w:b w:val="false"/>
          <w:i w:val="false"/>
          <w:color w:val="000000"/>
          <w:sz w:val="28"/>
        </w:rPr>
        <w:t>
      1) микроқаржылық қызметті лицензиялауды жүзеге асырады;</w:t>
      </w:r>
    </w:p>
    <w:bookmarkEnd w:id="2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46" w:id="248"/>
    <w:p>
      <w:pPr>
        <w:spacing w:after="0"/>
        <w:ind w:left="0"/>
        <w:jc w:val="both"/>
      </w:pPr>
      <w:r>
        <w:rPr>
          <w:rFonts w:ascii="Times New Roman"/>
          <w:b w:val="false"/>
          <w:i w:val="false"/>
          <w:color w:val="000000"/>
          <w:sz w:val="28"/>
        </w:rPr>
        <w:t>
      3) тиісті микроқаржылық қызмет түріне қатысты пруденциялық нормативтердi және микроқаржы ұйымының сақтауы мiндеттi өзге де нормаларды және лимиттердi, оларды есептеу әдістемесін әзірлейді және бекітеді;</w:t>
      </w:r>
    </w:p>
    <w:bookmarkEnd w:id="2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64" w:id="249"/>
    <w:p>
      <w:pPr>
        <w:spacing w:after="0"/>
        <w:ind w:left="0"/>
        <w:jc w:val="both"/>
      </w:pPr>
      <w:r>
        <w:rPr>
          <w:rFonts w:ascii="Times New Roman"/>
          <w:b w:val="false"/>
          <w:i w:val="false"/>
          <w:color w:val="000000"/>
          <w:sz w:val="28"/>
        </w:rPr>
        <w:t>
      4-1) микроқаржы ұйымы (ломбардты қоспағанда) қарыз алушысының борыштық жүктемесінің коэффициентін есептеу тәртібін және оның шекті мәнін айқындайды;</w:t>
      </w:r>
    </w:p>
    <w:bookmarkEnd w:id="249"/>
    <w:bookmarkStart w:name="z365" w:id="250"/>
    <w:p>
      <w:pPr>
        <w:spacing w:after="0"/>
        <w:ind w:left="0"/>
        <w:jc w:val="both"/>
      </w:pPr>
      <w:r>
        <w:rPr>
          <w:rFonts w:ascii="Times New Roman"/>
          <w:b w:val="false"/>
          <w:i w:val="false"/>
          <w:color w:val="000000"/>
          <w:sz w:val="28"/>
        </w:rPr>
        <w:t>
      4-2) микрокредит алуға қажетті құжаттардың тізбесін, сондай-ақ микрокредит беру туралы шарт бойынша кредиттік дерекнаманы жүргізу тәртібін айқындайды;</w:t>
      </w:r>
    </w:p>
    <w:bookmarkEnd w:id="250"/>
    <w:bookmarkStart w:name="z366" w:id="251"/>
    <w:p>
      <w:pPr>
        <w:spacing w:after="0"/>
        <w:ind w:left="0"/>
        <w:jc w:val="both"/>
      </w:pPr>
      <w:r>
        <w:rPr>
          <w:rFonts w:ascii="Times New Roman"/>
          <w:b w:val="false"/>
          <w:i w:val="false"/>
          <w:color w:val="000000"/>
          <w:sz w:val="28"/>
        </w:rPr>
        <w:t>
      4-3) Қазақстан Республикасының Ішкі істер министрлігімен келісу бойынша ломбардта заттарды сақтау, ломбардтардың үй-жайларының қауіпсіздігін және техникалық нығайтылуын қамтамасыз ету жөніндегі талаптарды, ломбардтарда заңсыз алынған заттардың айналымына қарсы іс-қимыл жөніндегі шараларды белгілеу мәселелерін қоса алғанда, ломбардтардың қызметін ұйымдастыру тәртібін бекітеді;</w:t>
      </w:r>
    </w:p>
    <w:bookmarkEnd w:id="251"/>
    <w:bookmarkStart w:name="z377" w:id="252"/>
    <w:p>
      <w:pPr>
        <w:spacing w:after="0"/>
        <w:ind w:left="0"/>
        <w:jc w:val="both"/>
      </w:pPr>
      <w:r>
        <w:rPr>
          <w:rFonts w:ascii="Times New Roman"/>
          <w:b w:val="false"/>
          <w:i w:val="false"/>
          <w:color w:val="000000"/>
          <w:sz w:val="28"/>
        </w:rPr>
        <w:t>
      4-4) рұқсаттар және хабарламалар саласындағы уәкілетті органмен және ақпараттандыру саласындағы уәкілетті органмен келісу бойынша микроқаржылық қызметті лицензиялау қағидаларын бекітеді;</w:t>
      </w:r>
    </w:p>
    <w:bookmarkEnd w:id="252"/>
    <w:bookmarkStart w:name="z248" w:id="253"/>
    <w:p>
      <w:pPr>
        <w:spacing w:after="0"/>
        <w:ind w:left="0"/>
        <w:jc w:val="both"/>
      </w:pPr>
      <w:r>
        <w:rPr>
          <w:rFonts w:ascii="Times New Roman"/>
          <w:b w:val="false"/>
          <w:i w:val="false"/>
          <w:color w:val="000000"/>
          <w:sz w:val="28"/>
        </w:rPr>
        <w:t>
      5) берілген микрокредиттер бойынша активтер мен шартты міндеттемелерді сыныптауды жүзеге асыру және оларға қарсы провизиялар (резервтер) құру қағидаларын әзірлейді және салық және бюджетке төленетін басқа да міндетті төлемдердің түсімін қамтамасыз ету саласындағы басшылықты жүзеге асыратын мемлекеттік органмен келісім бойынша бекітеді;</w:t>
      </w:r>
    </w:p>
    <w:bookmarkEnd w:id="253"/>
    <w:bookmarkStart w:name="z249" w:id="254"/>
    <w:p>
      <w:pPr>
        <w:spacing w:after="0"/>
        <w:ind w:left="0"/>
        <w:jc w:val="both"/>
      </w:pPr>
      <w:r>
        <w:rPr>
          <w:rFonts w:ascii="Times New Roman"/>
          <w:b w:val="false"/>
          <w:i w:val="false"/>
          <w:color w:val="000000"/>
          <w:sz w:val="28"/>
        </w:rPr>
        <w:t>
      6) микроқаржы ұйымының қызметіне тексеруді жүзеге асырады;</w:t>
      </w:r>
    </w:p>
    <w:bookmarkEnd w:id="254"/>
    <w:bookmarkStart w:name="z220" w:id="255"/>
    <w:p>
      <w:pPr>
        <w:spacing w:after="0"/>
        <w:ind w:left="0"/>
        <w:jc w:val="both"/>
      </w:pPr>
      <w:r>
        <w:rPr>
          <w:rFonts w:ascii="Times New Roman"/>
          <w:b w:val="false"/>
          <w:i w:val="false"/>
          <w:color w:val="000000"/>
          <w:sz w:val="28"/>
        </w:rPr>
        <w:t>
      6-1) микроқаржы ұйымдарының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сақтауын бақылауды жүзеге асырады;</w:t>
      </w:r>
    </w:p>
    <w:bookmarkEnd w:id="255"/>
    <w:bookmarkStart w:name="z250" w:id="256"/>
    <w:p>
      <w:pPr>
        <w:spacing w:after="0"/>
        <w:ind w:left="0"/>
        <w:jc w:val="both"/>
      </w:pPr>
      <w:r>
        <w:rPr>
          <w:rFonts w:ascii="Times New Roman"/>
          <w:b w:val="false"/>
          <w:i w:val="false"/>
          <w:color w:val="000000"/>
          <w:sz w:val="28"/>
        </w:rPr>
        <w:t>
      7) сотқа:</w:t>
      </w:r>
    </w:p>
    <w:bookmarkEnd w:id="256"/>
    <w:p>
      <w:pPr>
        <w:spacing w:after="0"/>
        <w:ind w:left="0"/>
        <w:jc w:val="both"/>
      </w:pPr>
      <w:r>
        <w:rPr>
          <w:rFonts w:ascii="Times New Roman"/>
          <w:b w:val="false"/>
          <w:i w:val="false"/>
          <w:color w:val="000000"/>
          <w:sz w:val="28"/>
        </w:rPr>
        <w:t>
      осы Заңның 16-бабының 9-тармағында көзделген талап орындалмаған жағдайда, микроқаржы ұйымдарын;</w:t>
      </w:r>
    </w:p>
    <w:p>
      <w:pPr>
        <w:spacing w:after="0"/>
        <w:ind w:left="0"/>
        <w:jc w:val="both"/>
      </w:pPr>
      <w:r>
        <w:rPr>
          <w:rFonts w:ascii="Times New Roman"/>
          <w:b w:val="false"/>
          <w:i w:val="false"/>
          <w:color w:val="000000"/>
          <w:sz w:val="28"/>
        </w:rPr>
        <w:t>
      микроқаржы ұйымдары, кредиттік серіктестіктер, ломбардтар ретінде тіркелген, микроқаржылық қызметті жүзеге асыруға лицензия алуға осы Заңның 14-бабының 1-тармағында белгіленген мерзім ішінде өтініш жасамаған, сондай-ақ осы Заңның 15-бабы 2-тармағының бірінші және үшінші бөліктерінде көзделген талаптарды орындамаған заңды тұлғаларды;</w:t>
      </w:r>
    </w:p>
    <w:p>
      <w:pPr>
        <w:spacing w:after="0"/>
        <w:ind w:left="0"/>
        <w:jc w:val="both"/>
      </w:pPr>
      <w:r>
        <w:rPr>
          <w:rFonts w:ascii="Times New Roman"/>
          <w:b w:val="false"/>
          <w:i w:val="false"/>
          <w:color w:val="000000"/>
          <w:sz w:val="28"/>
        </w:rPr>
        <w:t>
      2021 жылға дейін микроқаржы ұйымдары, кредиттік серіктестіктер, ломбардтар ретінде тіркелген, микроқаржылық қызметті жүзеге асыруға арналған лицензияны алуға осы Заңның 31-бабының 2-1-тармағында белгіленген мерзім ішінде өтініш жасамаған заңды тұлғаларды;</w:t>
      </w:r>
    </w:p>
    <w:p>
      <w:pPr>
        <w:spacing w:after="0"/>
        <w:ind w:left="0"/>
        <w:jc w:val="both"/>
      </w:pPr>
      <w:r>
        <w:rPr>
          <w:rFonts w:ascii="Times New Roman"/>
          <w:b w:val="false"/>
          <w:i w:val="false"/>
          <w:color w:val="000000"/>
          <w:sz w:val="28"/>
        </w:rPr>
        <w:t>
      қарыз беру жөніндегі қызметті жүзеге асыратын (микроқаржылық қызметті жүзеге асыруға лицензия алған, кредиттік серіктестіктер, ломбардтар, сондай-ақ микроқаржы ұйымдары ретінде тіркелген тұлғаларды қоспағанда), осы Заңға сәйкес микроқаржы ұйымы ретінде мемлекеттік тіркеуден (қайта тіркеуден) өтпеген заңды тұлғаларды;</w:t>
      </w:r>
    </w:p>
    <w:p>
      <w:pPr>
        <w:spacing w:after="0"/>
        <w:ind w:left="0"/>
        <w:jc w:val="both"/>
      </w:pPr>
      <w:r>
        <w:rPr>
          <w:rFonts w:ascii="Times New Roman"/>
          <w:b w:val="false"/>
          <w:i w:val="false"/>
          <w:color w:val="000000"/>
          <w:sz w:val="28"/>
        </w:rPr>
        <w:t>
      осы Заңның 31-бабының 1-тармағына сәйкес мемлекеттік қайта тіркеуден өтпеген микрокредиттік ұйымдарды мәжбүрлеп қайта ұйымдастыру не тарату туралы талап қою береді;</w:t>
      </w:r>
    </w:p>
    <w:bookmarkStart w:name="z251" w:id="257"/>
    <w:p>
      <w:pPr>
        <w:spacing w:after="0"/>
        <w:ind w:left="0"/>
        <w:jc w:val="both"/>
      </w:pPr>
      <w:r>
        <w:rPr>
          <w:rFonts w:ascii="Times New Roman"/>
          <w:b w:val="false"/>
          <w:i w:val="false"/>
          <w:color w:val="000000"/>
          <w:sz w:val="28"/>
        </w:rPr>
        <w:t>
      8) осы Заңда, Қазақстан Республикасының өзге де заңдарында және Қазақстан Республикасы Президентінің актілерінде көзделген өзге де өкілеттіктерді жүзеге асырады.</w:t>
      </w:r>
    </w:p>
    <w:bookmarkEnd w:id="257"/>
    <w:bookmarkStart w:name="z367" w:id="258"/>
    <w:p>
      <w:pPr>
        <w:spacing w:after="0"/>
        <w:ind w:left="0"/>
        <w:jc w:val="both"/>
      </w:pPr>
      <w:r>
        <w:rPr>
          <w:rFonts w:ascii="Times New Roman"/>
          <w:b w:val="false"/>
          <w:i w:val="false"/>
          <w:color w:val="000000"/>
          <w:sz w:val="28"/>
        </w:rPr>
        <w:t>
      Қазақстан Республикасының Ұлттық Банкі уәкілетті органмен келісу бойынша мыналарды бекітеді:</w:t>
      </w:r>
    </w:p>
    <w:bookmarkEnd w:id="258"/>
    <w:p>
      <w:pPr>
        <w:spacing w:after="0"/>
        <w:ind w:left="0"/>
        <w:jc w:val="both"/>
      </w:pPr>
      <w:r>
        <w:rPr>
          <w:rFonts w:ascii="Times New Roman"/>
          <w:b w:val="false"/>
          <w:i w:val="false"/>
          <w:color w:val="000000"/>
          <w:sz w:val="28"/>
        </w:rPr>
        <w:t xml:space="preserve">
      1) микроқаржы ұйымының пруденциялық нормативтерді және сақталуы міндетті өзге де нормаларды және лимиттерді орындауы туралы есептіліктің тізбесі, нысандары, оны Қазақстан Республикасының Ұлттық Банкіне ұсыну мерзімдері мен тәртібі; </w:t>
      </w:r>
    </w:p>
    <w:p>
      <w:pPr>
        <w:spacing w:after="0"/>
        <w:ind w:left="0"/>
        <w:jc w:val="both"/>
      </w:pPr>
      <w:r>
        <w:rPr>
          <w:rFonts w:ascii="Times New Roman"/>
          <w:b w:val="false"/>
          <w:i w:val="false"/>
          <w:color w:val="000000"/>
          <w:sz w:val="28"/>
        </w:rPr>
        <w:t>
      2) микроқаржы ұйымының қаржылық пен өзге де есептілігінің тізбесі, нысандары, оны Қазақстан Республикасының Ұлттық Банкіне ұсыну мерзімдері мен тәртібі.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өзгерістер енгізілді - ҚР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Микроқаржы ұйымына қолданылатын ықпал ету шаралары және оларды қолдану негіздері</w:t>
      </w:r>
    </w:p>
    <w:bookmarkStart w:name="z254" w:id="259"/>
    <w:p>
      <w:pPr>
        <w:spacing w:after="0"/>
        <w:ind w:left="0"/>
        <w:jc w:val="both"/>
      </w:pPr>
      <w:r>
        <w:rPr>
          <w:rFonts w:ascii="Times New Roman"/>
          <w:b w:val="false"/>
          <w:i w:val="false"/>
          <w:color w:val="000000"/>
          <w:sz w:val="28"/>
        </w:rPr>
        <w:t>
      1. Уәкілетті орган микроқаржы ұйымы пруденциялық нормативтерді және сақталуы міндетті өзге де нормалар мен лимиттерді бұзған, микроқаржы ұйымының лауазымды адамдары мен жұмыскерлерінің заңсыз әрекеттері немесе әрекетсіздігі анықталған, Қазақстан Республикасы заңдарының және уәкілетті органның нормативтік құқықтық актілерінің талаптары сақталмаған кезде, осы бапта белгіленген ықпал ету шараларын қолданады.</w:t>
      </w:r>
    </w:p>
    <w:bookmarkEnd w:id="259"/>
    <w:p>
      <w:pPr>
        <w:spacing w:after="0"/>
        <w:ind w:left="0"/>
        <w:jc w:val="both"/>
      </w:pPr>
      <w:r>
        <w:rPr>
          <w:rFonts w:ascii="Times New Roman"/>
          <w:b w:val="false"/>
          <w:i w:val="false"/>
          <w:color w:val="000000"/>
          <w:sz w:val="28"/>
        </w:rPr>
        <w:t>
      Ықпал ету шаралары деп шектеулі ықпал ету шаралары мен санкциялар түсініледі.</w:t>
      </w:r>
    </w:p>
    <w:bookmarkStart w:name="z255" w:id="260"/>
    <w:p>
      <w:pPr>
        <w:spacing w:after="0"/>
        <w:ind w:left="0"/>
        <w:jc w:val="both"/>
      </w:pPr>
      <w:r>
        <w:rPr>
          <w:rFonts w:ascii="Times New Roman"/>
          <w:b w:val="false"/>
          <w:i w:val="false"/>
          <w:color w:val="000000"/>
          <w:sz w:val="28"/>
        </w:rPr>
        <w:t>
      2. Уәкілетті орган шектеулі ықпал ету шаралары ретінде микроқаржы ұйымына мынадай шектеулі шараларды қолдануға:</w:t>
      </w:r>
    </w:p>
    <w:bookmarkEnd w:id="260"/>
    <w:bookmarkStart w:name="z256" w:id="261"/>
    <w:p>
      <w:pPr>
        <w:spacing w:after="0"/>
        <w:ind w:left="0"/>
        <w:jc w:val="both"/>
      </w:pPr>
      <w:r>
        <w:rPr>
          <w:rFonts w:ascii="Times New Roman"/>
          <w:b w:val="false"/>
          <w:i w:val="false"/>
          <w:color w:val="000000"/>
          <w:sz w:val="28"/>
        </w:rPr>
        <w:t>
      1) орындалуы мiндеттi жазбаша нұсқама беруге;</w:t>
      </w:r>
    </w:p>
    <w:bookmarkEnd w:id="261"/>
    <w:bookmarkStart w:name="z257" w:id="262"/>
    <w:p>
      <w:pPr>
        <w:spacing w:after="0"/>
        <w:ind w:left="0"/>
        <w:jc w:val="both"/>
      </w:pPr>
      <w:r>
        <w:rPr>
          <w:rFonts w:ascii="Times New Roman"/>
          <w:b w:val="false"/>
          <w:i w:val="false"/>
          <w:color w:val="000000"/>
          <w:sz w:val="28"/>
        </w:rPr>
        <w:t xml:space="preserve">
      2) жазбаша ескерту шығаруға; </w:t>
      </w:r>
    </w:p>
    <w:bookmarkEnd w:id="262"/>
    <w:bookmarkStart w:name="z258" w:id="263"/>
    <w:p>
      <w:pPr>
        <w:spacing w:after="0"/>
        <w:ind w:left="0"/>
        <w:jc w:val="both"/>
      </w:pPr>
      <w:r>
        <w:rPr>
          <w:rFonts w:ascii="Times New Roman"/>
          <w:b w:val="false"/>
          <w:i w:val="false"/>
          <w:color w:val="000000"/>
          <w:sz w:val="28"/>
        </w:rPr>
        <w:t>
      3) жазбаша келісім жасауға құқығы бар.</w:t>
      </w:r>
    </w:p>
    <w:bookmarkEnd w:id="263"/>
    <w:bookmarkStart w:name="z259" w:id="264"/>
    <w:p>
      <w:pPr>
        <w:spacing w:after="0"/>
        <w:ind w:left="0"/>
        <w:jc w:val="both"/>
      </w:pPr>
      <w:r>
        <w:rPr>
          <w:rFonts w:ascii="Times New Roman"/>
          <w:b w:val="false"/>
          <w:i w:val="false"/>
          <w:color w:val="000000"/>
          <w:sz w:val="28"/>
        </w:rPr>
        <w:t>
      Анықталған бұзушылықтарды және (немесе) оларды жасауға ықпал еткен себептерді, сондай-ақ жағдайларды белгiленген мерзiмде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белгiленген мерзiмде ұсыну қажеттілігіне арналған микроқаржы ұйымына берілген нұсқау жазбаша нұсқама болып табылады.</w:t>
      </w:r>
    </w:p>
    <w:bookmarkEnd w:id="264"/>
    <w:bookmarkStart w:name="z260" w:id="265"/>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 </w:t>
      </w:r>
    </w:p>
    <w:bookmarkEnd w:id="265"/>
    <w:bookmarkStart w:name="z261" w:id="266"/>
    <w:p>
      <w:pPr>
        <w:spacing w:after="0"/>
        <w:ind w:left="0"/>
        <w:jc w:val="both"/>
      </w:pPr>
      <w:r>
        <w:rPr>
          <w:rFonts w:ascii="Times New Roman"/>
          <w:b w:val="false"/>
          <w:i w:val="false"/>
          <w:color w:val="000000"/>
          <w:sz w:val="28"/>
        </w:rPr>
        <w:t>
      Уәкiлеттi органның жазбаша нұсқамасына шағым жасау Қазақстан Республикасының заңдарында белгіленген тәртіппен жүзеге асырылады. Уәкiлеттi органның жазбаша нұсқамасына шағым жасау оның орындалуын тоқтата тұрмайды.</w:t>
      </w:r>
    </w:p>
    <w:bookmarkEnd w:id="266"/>
    <w:bookmarkStart w:name="z262" w:id="267"/>
    <w:p>
      <w:pPr>
        <w:spacing w:after="0"/>
        <w:ind w:left="0"/>
        <w:jc w:val="both"/>
      </w:pPr>
      <w:r>
        <w:rPr>
          <w:rFonts w:ascii="Times New Roman"/>
          <w:b w:val="false"/>
          <w:i w:val="false"/>
          <w:color w:val="000000"/>
          <w:sz w:val="28"/>
        </w:rPr>
        <w:t>
      Уәкілетті орган жазбаша ескерту шығарылғаннан кейін бір жыл ішінде осы ескерту шығарылған бұзушылыққа ұқсас Қазақстан Республикасының заңнамасының нормалары қайтадан бұзылғанын анықтаған жағдайда, уәкiлеттi органның микроқаржы ұйымына осы баптың 4-тармағында көзделген санкцияларды қолдану мүмкiндiгi туралы хабарламасы жазбаша ескерту болып табылады.</w:t>
      </w:r>
    </w:p>
    <w:bookmarkEnd w:id="267"/>
    <w:bookmarkStart w:name="z263" w:id="268"/>
    <w:p>
      <w:pPr>
        <w:spacing w:after="0"/>
        <w:ind w:left="0"/>
        <w:jc w:val="both"/>
      </w:pPr>
      <w:r>
        <w:rPr>
          <w:rFonts w:ascii="Times New Roman"/>
          <w:b w:val="false"/>
          <w:i w:val="false"/>
          <w:color w:val="000000"/>
          <w:sz w:val="28"/>
        </w:rPr>
        <w:t xml:space="preserve">
      Жазбаша келісім уәкілетті орган мен микроқаржы ұйымының арасында анықталған бұзушылықтарды дереу жою қажеттілігі және осы бұзушылықтарды жою мерзімдерін көрсете отырып, оларды жою жөніндегі шаралар тізбесін және (немесе) анықталған бұзушылықтар жойылғанға дейін микроқаржы ұйымы өзіне алған шектеулердің тізбесін бекіту туралы жасалады. </w:t>
      </w:r>
    </w:p>
    <w:bookmarkEnd w:id="268"/>
    <w:bookmarkStart w:name="z303" w:id="269"/>
    <w:p>
      <w:pPr>
        <w:spacing w:after="0"/>
        <w:ind w:left="0"/>
        <w:jc w:val="both"/>
      </w:pPr>
      <w:r>
        <w:rPr>
          <w:rFonts w:ascii="Times New Roman"/>
          <w:b w:val="false"/>
          <w:i w:val="false"/>
          <w:color w:val="000000"/>
          <w:sz w:val="28"/>
        </w:rPr>
        <w:t>
      Жазбаша келісім микроқаржы ұйымының қызметінде қаржылық жай-күйді жақсарту бойынша тиімді үйлестірілген шаралар қолдануды талап ететін қаржылық нашарлау байқалған жағдайларда жасалуы қажет. Жазбаша келісімде микроқаржы ұйымының басқару органы және (немесе) атқарушы органы алдағы уақытта кемшіліктерді жою, қаржылық жай-күйді жақсарту бойынша қолданатын іс-қимылдар мен олардың орындалу мерзімдері көрсетіледі. Жазбаша келісімге қол қоя отырып, микроқаржы ұйымы оның шарттарын орындау жөнінде өзіне міндеттемелер қабылдайды.</w:t>
      </w:r>
    </w:p>
    <w:bookmarkEnd w:id="269"/>
    <w:bookmarkStart w:name="z304" w:id="270"/>
    <w:p>
      <w:pPr>
        <w:spacing w:after="0"/>
        <w:ind w:left="0"/>
        <w:jc w:val="both"/>
      </w:pPr>
      <w:r>
        <w:rPr>
          <w:rFonts w:ascii="Times New Roman"/>
          <w:b w:val="false"/>
          <w:i w:val="false"/>
          <w:color w:val="000000"/>
          <w:sz w:val="28"/>
        </w:rPr>
        <w:t>
      Жазбаша келісімге микроқаржы ұйымы тарапы міндетті түрде қол қоюға тиіс.</w:t>
      </w:r>
    </w:p>
    <w:bookmarkEnd w:id="270"/>
    <w:bookmarkStart w:name="z264" w:id="271"/>
    <w:p>
      <w:pPr>
        <w:spacing w:after="0"/>
        <w:ind w:left="0"/>
        <w:jc w:val="both"/>
      </w:pPr>
      <w:r>
        <w:rPr>
          <w:rFonts w:ascii="Times New Roman"/>
          <w:b w:val="false"/>
          <w:i w:val="false"/>
          <w:color w:val="000000"/>
          <w:sz w:val="28"/>
        </w:rPr>
        <w:t>
      3. Микроқаржы ұйымы уәкілетті органды жазбаша нұсқамада және жазбаша келісімде көрсетілген шаралардың осы құжаттарда көзделген мерзімдерде орындалғаны туралы хабардар етуге міндетті.</w:t>
      </w:r>
    </w:p>
    <w:bookmarkEnd w:id="271"/>
    <w:bookmarkStart w:name="z265" w:id="272"/>
    <w:p>
      <w:pPr>
        <w:spacing w:after="0"/>
        <w:ind w:left="0"/>
        <w:jc w:val="both"/>
      </w:pPr>
      <w:r>
        <w:rPr>
          <w:rFonts w:ascii="Times New Roman"/>
          <w:b w:val="false"/>
          <w:i w:val="false"/>
          <w:color w:val="000000"/>
          <w:sz w:val="28"/>
        </w:rPr>
        <w:t>
      Егер бұзушылықты жою үшін белгіленген мерзім бір айдан асатын болса, микроқаржы ұйымы орын алған кемшіліктерді жою жөніндегі іс-шаралардың орындалуы туралы уәкілетті органды ай сайын айдың жиырмасына дейін хабардар етеді.</w:t>
      </w:r>
    </w:p>
    <w:bookmarkEnd w:id="272"/>
    <w:bookmarkStart w:name="z266" w:id="273"/>
    <w:p>
      <w:pPr>
        <w:spacing w:after="0"/>
        <w:ind w:left="0"/>
        <w:jc w:val="both"/>
      </w:pPr>
      <w:r>
        <w:rPr>
          <w:rFonts w:ascii="Times New Roman"/>
          <w:b w:val="false"/>
          <w:i w:val="false"/>
          <w:color w:val="000000"/>
          <w:sz w:val="28"/>
        </w:rPr>
        <w:t>
      Бір шектеулі ықпал ету шарасын қолдану Қазақстан Республикасының заңдарында көзделген жағдайларда басқа шектеулі ықпал ету шараларының қолданылуын жоққа шығармайды, бұдан бұрын қабылданған шаралардың қолданылуын тоқтата тұрмайды және тоқтатпайды.</w:t>
      </w:r>
    </w:p>
    <w:bookmarkEnd w:id="273"/>
    <w:bookmarkStart w:name="z267" w:id="274"/>
    <w:p>
      <w:pPr>
        <w:spacing w:after="0"/>
        <w:ind w:left="0"/>
        <w:jc w:val="both"/>
      </w:pPr>
      <w:r>
        <w:rPr>
          <w:rFonts w:ascii="Times New Roman"/>
          <w:b w:val="false"/>
          <w:i w:val="false"/>
          <w:color w:val="000000"/>
          <w:sz w:val="28"/>
        </w:rPr>
        <w:t>
      4. Уәкілетті орган микроқаржы ұйымына осы Заңның 16-бабында белгіленген негіздер бойынша микроқаржылық қызметті жүзеге асыруға лицензияның қолданысын тоқтата тұру не одан айыру түрінде санкция қолданады.</w:t>
      </w:r>
    </w:p>
    <w:bookmarkEnd w:id="274"/>
    <w:bookmarkStart w:name="z268" w:id="275"/>
    <w:p>
      <w:pPr>
        <w:spacing w:after="0"/>
        <w:ind w:left="0"/>
        <w:jc w:val="both"/>
      </w:pPr>
      <w:r>
        <w:rPr>
          <w:rFonts w:ascii="Times New Roman"/>
          <w:b w:val="false"/>
          <w:i w:val="false"/>
          <w:color w:val="000000"/>
          <w:sz w:val="28"/>
        </w:rPr>
        <w:t>
      5. Уәкiлеттi органның микроқаржы ұйымына осы бапта көзделген ықпал ету шараларын қолдану туралы шешіміне Қазақстан Республикасының заңдарында белгіленген тәртіппен шағым жасалуы мүмкін.</w:t>
      </w:r>
    </w:p>
    <w:bookmarkEnd w:id="275"/>
    <w:p>
      <w:pPr>
        <w:spacing w:after="0"/>
        <w:ind w:left="0"/>
        <w:jc w:val="both"/>
      </w:pPr>
      <w:r>
        <w:rPr>
          <w:rFonts w:ascii="Times New Roman"/>
          <w:b w:val="false"/>
          <w:i w:val="false"/>
          <w:color w:val="000000"/>
          <w:sz w:val="28"/>
        </w:rPr>
        <w:t>
      6. Бұзушылықты іс-шаралар жоспарында, жазбаша келісімде не жазбаша нұсқамада белгіленген мерзімдерде микроқаржы ұйымына байланысты емес себептер бойынша жою мүмкіндігі болмаған жағдайда, іс-шаралар жоспарын, жазбаша келісімді не жазбаша нұсқаманы орындау мерзімін уәкілетті орган өзінің нормативтік-құқықтық актісінде белгіленген тәртіппен ұзартуы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29-бап. Микроқаржы ұйымының қызметін тексеру</w:t>
      </w:r>
    </w:p>
    <w:bookmarkStart w:name="z270" w:id="276"/>
    <w:p>
      <w:pPr>
        <w:spacing w:after="0"/>
        <w:ind w:left="0"/>
        <w:jc w:val="both"/>
      </w:pPr>
      <w:r>
        <w:rPr>
          <w:rFonts w:ascii="Times New Roman"/>
          <w:b w:val="false"/>
          <w:i w:val="false"/>
          <w:color w:val="000000"/>
          <w:sz w:val="28"/>
        </w:rPr>
        <w:t>
      1. Микроқаржы ұйымының қызметiн тексерудi уәкілетті орган дербес не басқа мемлекеттік органдарды және (немесе) ұйымдарды тарта отырып жүзеге асырады.</w:t>
      </w:r>
    </w:p>
    <w:bookmarkEnd w:id="276"/>
    <w:bookmarkStart w:name="z271" w:id="277"/>
    <w:p>
      <w:pPr>
        <w:spacing w:after="0"/>
        <w:ind w:left="0"/>
        <w:jc w:val="both"/>
      </w:pPr>
      <w:r>
        <w:rPr>
          <w:rFonts w:ascii="Times New Roman"/>
          <w:b w:val="false"/>
          <w:i w:val="false"/>
          <w:color w:val="000000"/>
          <w:sz w:val="28"/>
        </w:rPr>
        <w:t>
      2. Микроқаржы ұйымы уәкiлеттi органның тексеруге берген тапсырмасында көрсетiлген мәселелер бойынша тексерушi органға жәрдемдесуге, сондай-ақ кез келген лауазымды адамдар мен қызметкерлерден жауап алу мүмкiндiгiн және тексерудi орындауға қажеттi кез келген ақпарат көзіне қолжетімділікті қамтамасыз етуге мiндеттi.</w:t>
      </w:r>
    </w:p>
    <w:bookmarkEnd w:id="277"/>
    <w:bookmarkStart w:name="z272" w:id="278"/>
    <w:p>
      <w:pPr>
        <w:spacing w:after="0"/>
        <w:ind w:left="0"/>
        <w:jc w:val="both"/>
      </w:pPr>
      <w:r>
        <w:rPr>
          <w:rFonts w:ascii="Times New Roman"/>
          <w:b w:val="false"/>
          <w:i w:val="false"/>
          <w:color w:val="000000"/>
          <w:sz w:val="28"/>
        </w:rPr>
        <w:t>
      3. Уәкiлеттi органның қызметкерлерiне микроқаржы ұйымының қызметiн тексеру барысында алынған мәлiметтердi жария етуге не үшiншi тұлғаларға беруге тыйым салынады.</w:t>
      </w:r>
    </w:p>
    <w:bookmarkEnd w:id="278"/>
    <w:bookmarkStart w:name="z273" w:id="279"/>
    <w:p>
      <w:pPr>
        <w:spacing w:after="0"/>
        <w:ind w:left="0"/>
        <w:jc w:val="both"/>
      </w:pPr>
      <w:r>
        <w:rPr>
          <w:rFonts w:ascii="Times New Roman"/>
          <w:b w:val="false"/>
          <w:i w:val="false"/>
          <w:color w:val="000000"/>
          <w:sz w:val="28"/>
        </w:rPr>
        <w:t>
      4. Тексерудi жүзеге асыратын адамдар микроқаржы ұйымының қызметiн тексеру барысында алынған, заңмен қорғалатын құпияны құрайтын мәлiметтердi жария еткенi үшiн Қазақстан Республикасының заңдарына сәйкес жауапты болады.</w:t>
      </w:r>
    </w:p>
    <w:bookmarkEnd w:id="279"/>
    <w:bookmarkStart w:name="z274" w:id="280"/>
    <w:p>
      <w:pPr>
        <w:spacing w:after="0"/>
        <w:ind w:left="0"/>
        <w:jc w:val="left"/>
      </w:pPr>
      <w:r>
        <w:rPr>
          <w:rFonts w:ascii="Times New Roman"/>
          <w:b/>
          <w:i w:val="false"/>
          <w:color w:val="000000"/>
        </w:rPr>
        <w:t xml:space="preserve"> 5-тарау. ҚОРЫТЫНДЫ ЖӘНЕ ӨТПЕЛІ ЕРЕЖЕЛЕР</w:t>
      </w:r>
    </w:p>
    <w:bookmarkEnd w:id="280"/>
    <w:p>
      <w:pPr>
        <w:spacing w:after="0"/>
        <w:ind w:left="0"/>
        <w:jc w:val="both"/>
      </w:pPr>
      <w:r>
        <w:rPr>
          <w:rFonts w:ascii="Times New Roman"/>
          <w:b/>
          <w:i w:val="false"/>
          <w:color w:val="000000"/>
          <w:sz w:val="28"/>
        </w:rPr>
        <w:t>30-бап. Қазақстан Республикасының микроқаржылық қызмет туралы заңнамасын бұзғаны үшiн жауаптылық</w:t>
      </w:r>
    </w:p>
    <w:p>
      <w:pPr>
        <w:spacing w:after="0"/>
        <w:ind w:left="0"/>
        <w:jc w:val="both"/>
      </w:pPr>
      <w:r>
        <w:rPr>
          <w:rFonts w:ascii="Times New Roman"/>
          <w:b w:val="false"/>
          <w:i w:val="false"/>
          <w:color w:val="000000"/>
          <w:sz w:val="28"/>
        </w:rPr>
        <w:t>
      Қазақстан Республикасының микроқаржылық қызмет туралы заңнамасын бұзу Қазақстан Республикасының заңдарында белгіленген жауаптылыққа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31-бап. Өтпелі ережелер</w:t>
      </w:r>
    </w:p>
    <w:bookmarkStart w:name="z279" w:id="281"/>
    <w:p>
      <w:pPr>
        <w:spacing w:after="0"/>
        <w:ind w:left="0"/>
        <w:jc w:val="both"/>
      </w:pPr>
      <w:r>
        <w:rPr>
          <w:rFonts w:ascii="Times New Roman"/>
          <w:b w:val="false"/>
          <w:i w:val="false"/>
          <w:color w:val="000000"/>
          <w:sz w:val="28"/>
        </w:rPr>
        <w:t>
      1. Коммерциялық емес микрокредиттік ұйымдарды қоспағанда, микрокредиттік ұйымдар 2016 жылғы 1 қаңтарға дейінгі мерзімде Қазақстан Республикасының заңдарына сәйкес мемлекеттік қайта тіркелуге жатады.</w:t>
      </w:r>
    </w:p>
    <w:bookmarkEnd w:id="281"/>
    <w:bookmarkStart w:name="z280" w:id="282"/>
    <w:p>
      <w:pPr>
        <w:spacing w:after="0"/>
        <w:ind w:left="0"/>
        <w:jc w:val="both"/>
      </w:pPr>
      <w:r>
        <w:rPr>
          <w:rFonts w:ascii="Times New Roman"/>
          <w:b w:val="false"/>
          <w:i w:val="false"/>
          <w:color w:val="000000"/>
          <w:sz w:val="28"/>
        </w:rPr>
        <w:t>
      Осы тармақта белгіленген талаптар сақталмаған жағдайда, микрокредиттік ұйымдар Қазақстан Республикасының заңдарына сәйкес мәжбүрлеп қайта ұйымдастырылуға не таратылуға жатады.</w:t>
      </w:r>
    </w:p>
    <w:bookmarkEnd w:id="282"/>
    <w:bookmarkStart w:name="z281" w:id="283"/>
    <w:p>
      <w:pPr>
        <w:spacing w:after="0"/>
        <w:ind w:left="0"/>
        <w:jc w:val="both"/>
      </w:pPr>
      <w:r>
        <w:rPr>
          <w:rFonts w:ascii="Times New Roman"/>
          <w:b w:val="false"/>
          <w:i w:val="false"/>
          <w:color w:val="000000"/>
          <w:sz w:val="28"/>
        </w:rPr>
        <w:t>
      2. Коммерциялық емес микрокредиттік ұйымдар 2016 жылғы 1 қаңтарға дейінгі мерзімде Қазақстан Республикасының заңдарына сәйкес қайта ұйымдастырылуға не таратылуға жатады.</w:t>
      </w:r>
    </w:p>
    <w:bookmarkEnd w:id="283"/>
    <w:bookmarkStart w:name="z416" w:id="284"/>
    <w:p>
      <w:pPr>
        <w:spacing w:after="0"/>
        <w:ind w:left="0"/>
        <w:jc w:val="both"/>
      </w:pPr>
      <w:r>
        <w:rPr>
          <w:rFonts w:ascii="Times New Roman"/>
          <w:b w:val="false"/>
          <w:i w:val="false"/>
          <w:color w:val="000000"/>
          <w:sz w:val="28"/>
        </w:rPr>
        <w:t>
      2-1. Микроқаржылық қызметті жүзеге асыруға лицензия алу үшін 2021 жылғы 1 маусымға дейін өтініш беруге құқылы кредиттік серіктестіктерді қоспағанда, 2021 жылғы 1 қаңтарға дейін құрылған және 2021 жылғы 1 наурызға дейін уәкілетті органға микроқаржылық қызметті жүзеге асыруға лицензия алу үшін өтініш бермеген микроқаржы ұйымдары Қазақстан Республикасының заңдарына сәйкес қайта ұйымдастырылуға не таратылуға жатады.</w:t>
      </w:r>
    </w:p>
    <w:bookmarkEnd w:id="284"/>
    <w:bookmarkStart w:name="z417" w:id="285"/>
    <w:p>
      <w:pPr>
        <w:spacing w:after="0"/>
        <w:ind w:left="0"/>
        <w:jc w:val="both"/>
      </w:pPr>
      <w:r>
        <w:rPr>
          <w:rFonts w:ascii="Times New Roman"/>
          <w:b w:val="false"/>
          <w:i w:val="false"/>
          <w:color w:val="000000"/>
          <w:sz w:val="28"/>
        </w:rPr>
        <w:t>
      2-2. Ешбір тұлға, егер ол көрсетілген ұйымдар өзінің қызметін қайта ұйымдастыру немесе тарату арқылы ерікті түрде тоқтату туралы шешім қабылдауына байланысты микроқаржы ұйымдарының тізілімінен алып тасталған жағдайды қоспағанда, уәкілетті орган микроқаржы ұйымдарының тізілімінен алып тастау туралы шешім қабылдағанға дейін бір жылдан аспайтын кезеңде құрылтайшысы (акционері, қатысушысы) не басшы қызметкері бұрын микроқаржы ұйымының бірінші басшысы немесе құрылтайшысы (қатысушысы) болған заңды тұлға болып табылса, микроқаржы ұйымдарының жарғылық капиталдарына қатысу үлестерін не орналастырылған акцияларын дербес өзі немесе басқа тұлғамен (тұлғалармен) бірлесіп тікелей немесе жанама түрде иелене және (немесе) пайдалана және (немесе) оларға билік ете алмайды.</w:t>
      </w:r>
    </w:p>
    <w:bookmarkEnd w:id="285"/>
    <w:bookmarkStart w:name="z418" w:id="286"/>
    <w:p>
      <w:pPr>
        <w:spacing w:after="0"/>
        <w:ind w:left="0"/>
        <w:jc w:val="both"/>
      </w:pPr>
      <w:r>
        <w:rPr>
          <w:rFonts w:ascii="Times New Roman"/>
          <w:b w:val="false"/>
          <w:i w:val="false"/>
          <w:color w:val="000000"/>
          <w:sz w:val="28"/>
        </w:rPr>
        <w:t>
      2-3. Микроқаржы ұйымдары микроқаржылық қызметті жүзеге асыруға арналған лицензияны алуға өтініш бергенге дейін орналасқан жері осы Заңның 14-1-бабы 3-тармағының талаптарына сәйкес келмейтін филиалдардың үй-жайларын жабуға міндетті.</w:t>
      </w:r>
    </w:p>
    <w:bookmarkEnd w:id="2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31-бапқа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24.05.2021 </w:t>
      </w:r>
      <w:r>
        <w:rPr>
          <w:rFonts w:ascii="Times New Roman"/>
          <w:b w:val="false"/>
          <w:i w:val="false"/>
          <w:color w:val="000000"/>
          <w:sz w:val="28"/>
        </w:rPr>
        <w:t>№ 43-VII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31-1-бап. Микроқаржы ұйымының қаржы өнімдерінің бекітілгені туралы хабардар етуі</w:t>
      </w:r>
    </w:p>
    <w:p>
      <w:pPr>
        <w:spacing w:after="0"/>
        <w:ind w:left="0"/>
        <w:jc w:val="both"/>
      </w:pPr>
      <w:r>
        <w:rPr>
          <w:rFonts w:ascii="Times New Roman"/>
          <w:b w:val="false"/>
          <w:i w:val="false"/>
          <w:color w:val="000000"/>
          <w:sz w:val="28"/>
        </w:rPr>
        <w:t>
      Микроқаржы ұйымы уәкілетті органды қаржы өнімдерін бекітуге уәкілеттік берілген микроқаржы ұйымы органының қаржы өнімдерін бекіткені туралы олар бекітілген күннен бастап он жұмыс күні ішінде хабардар етеді.</w:t>
      </w:r>
    </w:p>
    <w:p>
      <w:pPr>
        <w:spacing w:after="0"/>
        <w:ind w:left="0"/>
        <w:jc w:val="both"/>
      </w:pPr>
      <w:r>
        <w:rPr>
          <w:rFonts w:ascii="Times New Roman"/>
          <w:b w:val="false"/>
          <w:i w:val="false"/>
          <w:color w:val="000000"/>
          <w:sz w:val="28"/>
        </w:rPr>
        <w:t>
      Микроқаржы ұйымы бекітілгені туралы уәкілетті органды хабардар ететін қаржы өнімдерінің тізбесі, уәкілетті органды микроқаржы ұйымының қаржы өнімдерінің бекітілгені туралы хабардар ету тәртібі, сондай-ақ хабарламаға қоса берілетін құжаттардың тізбесі уәкілетті органның нормативтік құқықтық актілерінде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5-тарау 31-1-баппен толықтырылды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32-бап. Осы Заңды қолданысқа енгізу тәртібі</w:t>
      </w:r>
    </w:p>
    <w:bookmarkStart w:name="z289" w:id="287"/>
    <w:p>
      <w:pPr>
        <w:spacing w:after="0"/>
        <w:ind w:left="0"/>
        <w:jc w:val="both"/>
      </w:pPr>
      <w:r>
        <w:rPr>
          <w:rFonts w:ascii="Times New Roman"/>
          <w:b w:val="false"/>
          <w:i w:val="false"/>
          <w:color w:val="000000"/>
          <w:sz w:val="28"/>
        </w:rPr>
        <w:t xml:space="preserve">
      1. Осы Заң, 2016 жылғы 1 қаңтардан бастап қолданысқа енгізілетін осы Заңның 14-бабының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4-тармақтарын</w:t>
      </w:r>
      <w:r>
        <w:rPr>
          <w:rFonts w:ascii="Times New Roman"/>
          <w:b w:val="false"/>
          <w:i w:val="false"/>
          <w:color w:val="000000"/>
          <w:sz w:val="28"/>
        </w:rPr>
        <w:t xml:space="preserve"> қоспағанда, алғашқы ресми жарияланғанынан кейін күнтізбелік он күн өткен соң қолданысқа енгізіледі.</w:t>
      </w:r>
    </w:p>
    <w:bookmarkEnd w:id="287"/>
    <w:bookmarkStart w:name="z290" w:id="288"/>
    <w:p>
      <w:pPr>
        <w:spacing w:after="0"/>
        <w:ind w:left="0"/>
        <w:jc w:val="both"/>
      </w:pPr>
      <w:r>
        <w:rPr>
          <w:rFonts w:ascii="Times New Roman"/>
          <w:b w:val="false"/>
          <w:i w:val="false"/>
          <w:color w:val="000000"/>
          <w:sz w:val="28"/>
        </w:rPr>
        <w:t xml:space="preserve">
      2. "Микрокредиттік ұйымдар туралы" 2003 жылғы 6 наурыздағы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2003 ж., № 4, 23-құжат; 2006 ж., № 11, 55-құжат; № 23, 140-құжат; 2010 ж., № 7, 28-құжат; 2011 ж., № 3, 32-құжат) күші жойылды деп танылсын.</w:t>
      </w:r>
    </w:p>
    <w:bookmarkEnd w:id="288"/>
    <w:tbl>
      <w:tblPr>
        <w:tblW w:w="0" w:type="auto"/>
        <w:tblCellSpacing w:w="0" w:type="auto"/>
        <w:tblBorders>
          <w:top w:val="none"/>
          <w:left w:val="none"/>
          <w:bottom w:val="none"/>
          <w:right w:val="none"/>
          <w:insideH w:val="none"/>
          <w:insideV w:val="none"/>
        </w:tblBorders>
        <w:tblLayout w:type="fixed"/>
      </w:tblPr>
      <w:tblGrid>
        <w:gridCol w:w="8040"/>
        <w:gridCol w:w="396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c>
          <w:tcPr>
            <w:tcW w:w="396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