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header+xml" PartName="/word/header.xml"/>
  <Override ContentType="image/png" PartName="/word/media/document_image_rId3.png"/>
  <Override ContentType="image/png" PartName="/word/media/header_image_rId1.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3e412fe" w14:textId="3e412fe">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Табиғи монополиялар туралы</w:t>
      </w:r>
    </w:p>
    <w:p>
      <w:pPr>
        <w:spacing w:after="0"/>
        <w:ind w:left="0"/>
        <w:jc w:val="left"/>
      </w:pPr>
      <w:r>
        <w:rPr>
          <w:rFonts w:ascii="Times New Roman"/>
          <w:b w:val="false"/>
          <w:i w:val="false"/>
          <w:color w:val="000000"/>
          <w:sz w:val="28"/>
        </w:rPr>
        <w:t>
			</w:t>
      </w:r>
      <w:r>
        <w:rPr>
          <w:rFonts w:ascii="Times New Roman"/>
          <w:b/>
          <w:i/>
          <w:color w:val="888888"/>
        </w:rPr>
        <w:t>Күшін жойған</w:t>
      </w:r>
      <w:r>
        <w:rPr>
          <w:rFonts w:ascii="Times New Roman"/>
          <w:b w:val="false"/>
          <w:i w:val="false"/>
          <w:color w:val="000000"/>
          <w:sz w:val="28"/>
        </w:rPr>
        <w:t>
					</w:t>
      </w:r>
    </w:p>
    <w:p>
      <w:pPr>
        <w:spacing w:after="0"/>
        <w:ind w:left="0"/>
        <w:jc w:val="both"/>
      </w:pPr>
      <w:r>
        <w:rPr>
          <w:rFonts w:ascii="Times New Roman"/>
          <w:b w:val="false"/>
          <w:i w:val="false"/>
          <w:color w:val="000000"/>
          <w:sz w:val="28"/>
        </w:rPr>
        <w:t>Қазақстан Республикасының 1998 жылғы 9 шiлдедегі N 272 Заңы. Күші жойылды - Қазақстан Республикасының 2018 жылғы 27 желтоқсандағы № 204-VІ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ff0000"/>
          <w:sz w:val="28"/>
        </w:rPr>
        <w:t xml:space="preserve">
      Ескерту. Күші жойылды - ҚР 27.12.2018 </w:t>
      </w:r>
      <w:r>
        <w:rPr>
          <w:rFonts w:ascii="Times New Roman"/>
          <w:b w:val="false"/>
          <w:i w:val="false"/>
          <w:color w:val="ff0000"/>
          <w:sz w:val="28"/>
        </w:rPr>
        <w:t>№ 204-VІ</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000000"/>
          <w:sz w:val="28"/>
        </w:rPr>
        <w:t>МАЗМҰНЫ</w:t>
      </w:r>
    </w:p>
    <w:p>
      <w:pPr>
        <w:spacing w:after="0"/>
        <w:ind w:left="0"/>
        <w:jc w:val="both"/>
      </w:pPr>
      <w:r>
        <w:rPr>
          <w:rFonts w:ascii="Times New Roman"/>
          <w:b w:val="false"/>
          <w:i w:val="false"/>
          <w:color w:val="ff0000"/>
          <w:sz w:val="28"/>
        </w:rPr>
        <w:t xml:space="preserve">
      Ескерту. Заңның тақырыбы жаңа редакцияда - ҚР 29.10.2015 </w:t>
      </w:r>
      <w:r>
        <w:rPr>
          <w:rFonts w:ascii="Times New Roman"/>
          <w:b w:val="false"/>
          <w:i w:val="false"/>
          <w:color w:val="ff0000"/>
          <w:sz w:val="28"/>
        </w:rPr>
        <w:t>№ 376-V</w:t>
      </w:r>
      <w:r>
        <w:rPr>
          <w:rFonts w:ascii="Times New Roman"/>
          <w:b w:val="false"/>
          <w:i w:val="false"/>
          <w:color w:val="ff0000"/>
          <w:sz w:val="28"/>
        </w:rPr>
        <w:t xml:space="preserve"> Заңымен (01.01.2017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r>
        <w:br/>
      </w:r>
      <w:r>
        <w:rPr>
          <w:rFonts w:ascii="Times New Roman"/>
          <w:b w:val="false"/>
          <w:i w:val="false"/>
          <w:color w:val="ff0000"/>
          <w:sz w:val="28"/>
        </w:rPr>
        <w:t xml:space="preserve">
      Ескерту. Заңның тақырыбына өзгеріс енгізілді - ҚР 2008.12.29 </w:t>
      </w:r>
      <w:r>
        <w:rPr>
          <w:rFonts w:ascii="Times New Roman"/>
          <w:b w:val="false"/>
          <w:i w:val="false"/>
          <w:color w:val="ff0000"/>
          <w:sz w:val="28"/>
        </w:rPr>
        <w:t>№ 116-IV</w:t>
      </w:r>
      <w:r>
        <w:rPr>
          <w:rFonts w:ascii="Times New Roman"/>
          <w:b w:val="false"/>
          <w:i w:val="false"/>
          <w:color w:val="ff0000"/>
          <w:sz w:val="28"/>
        </w:rPr>
        <w:t xml:space="preserve"> (01.01.2009 бастап қолданысқа енгізіледі) Заңымен. </w:t>
      </w:r>
    </w:p>
    <w:p>
      <w:pPr>
        <w:spacing w:after="0"/>
        <w:ind w:left="0"/>
        <w:jc w:val="both"/>
      </w:pPr>
      <w:r>
        <w:rPr>
          <w:rFonts w:ascii="Times New Roman"/>
          <w:b w:val="false"/>
          <w:i w:val="false"/>
          <w:color w:val="000000"/>
          <w:sz w:val="28"/>
        </w:rPr>
        <w:t>
      Осы Заң табиғи монополиялар салаларындағы қызметті реттейді, сондай-ақ тұтынушылардың, табиғи монополиялар субъектілерінің мүдделерін қорғауды қамтамасыз етуге бағытталған.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Кіріспе жаңа редакцияда - ҚР 2008.12.29 </w:t>
      </w:r>
      <w:r>
        <w:rPr>
          <w:rFonts w:ascii="Times New Roman"/>
          <w:b w:val="false"/>
          <w:i w:val="false"/>
          <w:color w:val="000000"/>
          <w:sz w:val="28"/>
        </w:rPr>
        <w:t>№ 116-IV</w:t>
      </w:r>
      <w:r>
        <w:rPr>
          <w:rFonts w:ascii="Times New Roman"/>
          <w:b w:val="false"/>
          <w:i w:val="false"/>
          <w:color w:val="ff0000"/>
          <w:sz w:val="28"/>
        </w:rPr>
        <w:t xml:space="preserve"> (01.01.2009 бастап қолданысқа енгізіледі); өзгеріс енгізілді - ҚР 29.10.2015 </w:t>
      </w:r>
      <w:r>
        <w:rPr>
          <w:rFonts w:ascii="Times New Roman"/>
          <w:b w:val="false"/>
          <w:i w:val="false"/>
          <w:color w:val="000000"/>
          <w:sz w:val="28"/>
        </w:rPr>
        <w:t>№ 376-V</w:t>
      </w:r>
      <w:r>
        <w:rPr>
          <w:rFonts w:ascii="Times New Roman"/>
          <w:b w:val="false"/>
          <w:i w:val="false"/>
          <w:color w:val="ff0000"/>
          <w:sz w:val="28"/>
        </w:rPr>
        <w:t xml:space="preserve"> (01.01.2017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r>
        <w:rPr>
          <w:rFonts w:ascii="Times New Roman"/>
          <w:b w:val="false"/>
          <w:i w:val="false"/>
          <w:color w:val="ff0000"/>
          <w:sz w:val="28"/>
        </w:rPr>
        <w:t xml:space="preserve">      Ескерту. Заңның бүкiл мәтiнi бойынша "баға мен тарифтердi", "бағаларды, тарифтердi", "бағалар мен тарифтер", "бағалар (тарифтер)", "бағаларды (тарифтердi)", "бағалар мен тарифтерге", "бағалар мен тарифтердiң", "бағалары мен тарифтерiнiң, "бағалары мен тарифтерiн", "бағалар мен тарифтердi" деген сөздер тиiсiнше "тарифтердi (бағаларды, алымдар ставкаларын)", "тарифтерге (бағаларға, алымдар ставкаларына)", "тарифтердiң (бағалардың, алымдар ставкаларының)", "тарифтерiн (бағаларын, алымдар ставкаларын)", "тарифтер (бағалар, алымдар ставкалары)" деген сөздермен ауыстырылды - ҚР 2002.12.26 </w:t>
      </w:r>
      <w:r>
        <w:rPr>
          <w:rFonts w:ascii="Times New Roman"/>
          <w:b w:val="false"/>
          <w:i w:val="false"/>
          <w:color w:val="000000"/>
          <w:sz w:val="28"/>
        </w:rPr>
        <w:t>№ 364</w:t>
      </w:r>
      <w:r>
        <w:rPr>
          <w:rFonts w:ascii="Times New Roman"/>
          <w:b w:val="false"/>
          <w:i w:val="false"/>
          <w:color w:val="ff0000"/>
          <w:sz w:val="28"/>
        </w:rPr>
        <w:t xml:space="preserve"> Заңымен.</w:t>
      </w:r>
      <w:r>
        <w:br/>
      </w:r>
      <w:r>
        <w:rPr>
          <w:rFonts w:ascii="Times New Roman"/>
          <w:b w:val="false"/>
          <w:i w:val="false"/>
          <w:color w:val="000000"/>
          <w:sz w:val="28"/>
        </w:rPr>
        <w:t>
</w:t>
      </w:r>
      <w:r>
        <w:rPr>
          <w:rFonts w:ascii="Times New Roman"/>
          <w:b w:val="false"/>
          <w:i w:val="false"/>
          <w:color w:val="ff0000"/>
          <w:sz w:val="28"/>
        </w:rPr>
        <w:t xml:space="preserve">      Ескерту. Бүкiл мәтiн бойынша "табиғи монополия аясындағы қызметтi бақылау мен реттеудi жүзеге асыратын орталық мемлекеттiк орган", "Табиғи монополия аясындағы қызметтi бақылау мен реттеудi жүзеге асыратын орталық мемлекеттiк органның", "табиғи монополия аясындағы қызметтi бақылау мен реттеудi жүзеге асыратын орталық мемлекеттiк органның", "Табиғи монополия аясындағы қызметтi бақылау мен реттеудi жүзеге асыратын орталық мемлекеттiк орган", "табиғи монополия аясындағы қызметтi бақылау мен реттеудi жүзеге асыратын орталық мемлекеттiк органға", "табиғи монополиялар аясындағы қызметтi бақылау мен реттеудi жүзеге асыратын орталық мемлекеттiк орган" деген сөздер тиiсiнше "уәкiлеттi орган", "Уәкiлеттi органның", "уәкiлеттi органның", "Уәкiлеттi орган", "уәкiлеттi органға", "уәкiлеттi орган" деген сөздермен ауыстырылды - ҚР 2006.07.05 </w:t>
      </w:r>
      <w:r>
        <w:rPr>
          <w:rFonts w:ascii="Times New Roman"/>
          <w:b w:val="false"/>
          <w:i w:val="false"/>
          <w:color w:val="000000"/>
          <w:sz w:val="28"/>
        </w:rPr>
        <w:t>№ 166</w:t>
      </w:r>
      <w:r>
        <w:rPr>
          <w:rFonts w:ascii="Times New Roman"/>
          <w:b w:val="false"/>
          <w:i w:val="false"/>
          <w:color w:val="ff0000"/>
          <w:sz w:val="28"/>
        </w:rPr>
        <w:t xml:space="preserve"> Заңымен.</w:t>
      </w:r>
      <w:r>
        <w:br/>
      </w:r>
      <w:r>
        <w:rPr>
          <w:rFonts w:ascii="Times New Roman"/>
          <w:b w:val="false"/>
          <w:i w:val="false"/>
          <w:color w:val="000000"/>
          <w:sz w:val="28"/>
        </w:rPr>
        <w:t>
</w:t>
      </w:r>
      <w:r>
        <w:rPr>
          <w:rFonts w:ascii="Times New Roman"/>
          <w:b w:val="false"/>
          <w:i w:val="false"/>
          <w:color w:val="ff0000"/>
          <w:sz w:val="28"/>
        </w:rPr>
        <w:t xml:space="preserve">      Ескерту. Бүкіл мәтін бойынша "почта", "Почта" деген сөздер тиісінше "пошта", "Пошта" деген сөздермен ауыстырылды - ҚР 03.07.2014 </w:t>
      </w:r>
      <w:r>
        <w:rPr>
          <w:rFonts w:ascii="Times New Roman"/>
          <w:b w:val="false"/>
          <w:i w:val="false"/>
          <w:color w:val="000000"/>
          <w:sz w:val="28"/>
        </w:rPr>
        <w:t>№ 230-V</w:t>
      </w:r>
      <w:r>
        <w:rPr>
          <w:rFonts w:ascii="Times New Roman"/>
          <w:b w:val="false"/>
          <w:i w:val="false"/>
          <w:color w:val="ff0000"/>
          <w:sz w:val="28"/>
        </w:rPr>
        <w:t xml:space="preserve"> Заңымен (алғашқы ресми жарияланған күнінен кейiн күнтiзбелiк он күн өткен соң қолданысқа енгiзiледi).</w:t>
      </w:r>
      <w:r>
        <w:br/>
      </w:r>
      <w:r>
        <w:rPr>
          <w:rFonts w:ascii="Times New Roman"/>
          <w:b w:val="false"/>
          <w:i w:val="false"/>
          <w:color w:val="000000"/>
          <w:sz w:val="28"/>
        </w:rPr>
        <w:t>
</w:t>
      </w:r>
      <w:r>
        <w:rPr>
          <w:rFonts w:ascii="Times New Roman"/>
          <w:b w:val="false"/>
          <w:i w:val="false"/>
          <w:color w:val="ff0000"/>
          <w:sz w:val="28"/>
        </w:rPr>
        <w:t xml:space="preserve">      Ескерту. Бүкіл мәтін бойынша ", реттелетін нарық", "және реттелетін нарық", "және реттелетін нарықтар" деген сөздер алып тасталды - ҚР 11.07.2017 </w:t>
      </w:r>
      <w:r>
        <w:rPr>
          <w:rFonts w:ascii="Times New Roman"/>
          <w:b w:val="false"/>
          <w:i w:val="false"/>
          <w:color w:val="000000"/>
          <w:sz w:val="28"/>
        </w:rPr>
        <w:t>№ 89-VI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1-бап. Осы Заңның мақсаты </w:t>
      </w:r>
    </w:p>
    <w:p>
      <w:pPr>
        <w:spacing w:after="0"/>
        <w:ind w:left="0"/>
        <w:jc w:val="both"/>
      </w:pPr>
      <w:r>
        <w:rPr>
          <w:rFonts w:ascii="Times New Roman"/>
          <w:b w:val="false"/>
          <w:i w:val="false"/>
          <w:color w:val="000000"/>
          <w:sz w:val="28"/>
        </w:rPr>
        <w:t xml:space="preserve">
      Осы Заңның мақсаты: </w:t>
      </w:r>
    </w:p>
    <w:p>
      <w:pPr>
        <w:spacing w:after="0"/>
        <w:ind w:left="0"/>
        <w:jc w:val="both"/>
      </w:pPr>
      <w:r>
        <w:rPr>
          <w:rFonts w:ascii="Times New Roman"/>
          <w:b w:val="false"/>
          <w:i w:val="false"/>
          <w:color w:val="000000"/>
          <w:sz w:val="28"/>
        </w:rPr>
        <w:t xml:space="preserve">
      1) табиғи монополиялар салаларындағы қызметті мемлекеттік реттеу мен бақылаудың құқықтық негіздерін айқындау; </w:t>
      </w:r>
    </w:p>
    <w:p>
      <w:pPr>
        <w:spacing w:after="0"/>
        <w:ind w:left="0"/>
        <w:jc w:val="both"/>
      </w:pPr>
      <w:r>
        <w:rPr>
          <w:rFonts w:ascii="Times New Roman"/>
          <w:b w:val="false"/>
          <w:i w:val="false"/>
          <w:color w:val="000000"/>
          <w:sz w:val="28"/>
        </w:rPr>
        <w:t>
      2) тұтынушылар мен табиғи монополия субъектiлерi мүдделерiнiң теңдестiрiлуiне қол жеткiзу;</w:t>
      </w:r>
    </w:p>
    <w:p>
      <w:pPr>
        <w:spacing w:after="0"/>
        <w:ind w:left="0"/>
        <w:jc w:val="both"/>
      </w:pPr>
      <w:r>
        <w:rPr>
          <w:rFonts w:ascii="Times New Roman"/>
          <w:b w:val="false"/>
          <w:i w:val="false"/>
          <w:color w:val="000000"/>
          <w:sz w:val="28"/>
        </w:rPr>
        <w:t>
      3) табиғи монополиялар субъектілерінің қызметін реттеудің қабылданатын шешімдердің сабақтастығын, ашықтығын, объективтілігін, айқындығын және тәуелсіздігін қамтамасыз ететін рәсімдерін қолдану;</w:t>
      </w:r>
    </w:p>
    <w:bookmarkStart w:name="z229" w:id="0"/>
    <w:p>
      <w:pPr>
        <w:spacing w:after="0"/>
        <w:ind w:left="0"/>
        <w:jc w:val="both"/>
      </w:pPr>
      <w:r>
        <w:rPr>
          <w:rFonts w:ascii="Times New Roman"/>
          <w:b w:val="false"/>
          <w:i w:val="false"/>
          <w:color w:val="000000"/>
          <w:sz w:val="28"/>
        </w:rPr>
        <w:t>
      4) бекітілетін тарифтердің реттеу қолданылатын табиғи монополиялар салаларындағы көрсетілетін қызметтердің сапасына сәйкестігін қамтамасыз ету болып табылады.</w:t>
      </w:r>
    </w:p>
    <w:bookmarkEnd w:id="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 жаңа редакцияда - ҚР 2002.12.26 N </w:t>
      </w:r>
      <w:r>
        <w:rPr>
          <w:rFonts w:ascii="Times New Roman"/>
          <w:b w:val="false"/>
          <w:i w:val="false"/>
          <w:color w:val="000000"/>
          <w:sz w:val="28"/>
        </w:rPr>
        <w:t>364</w:t>
      </w:r>
      <w:r>
        <w:rPr>
          <w:rFonts w:ascii="Times New Roman"/>
          <w:b w:val="false"/>
          <w:i w:val="false"/>
          <w:color w:val="ff0000"/>
          <w:sz w:val="28"/>
        </w:rPr>
        <w:t xml:space="preserve">, өзгеріс енгізілді - 2008.12.29 </w:t>
      </w:r>
      <w:r>
        <w:rPr>
          <w:rFonts w:ascii="Times New Roman"/>
          <w:b w:val="false"/>
          <w:i w:val="false"/>
          <w:color w:val="000000"/>
          <w:sz w:val="28"/>
        </w:rPr>
        <w:t>N 116-IV</w:t>
      </w:r>
      <w:r>
        <w:rPr>
          <w:rFonts w:ascii="Times New Roman"/>
          <w:b w:val="false"/>
          <w:i w:val="false"/>
          <w:color w:val="ff0000"/>
          <w:sz w:val="28"/>
        </w:rPr>
        <w:t xml:space="preserve"> (01.01.2009 бастап қолданысқа енгізіледі); 29.10.2015 </w:t>
      </w:r>
      <w:r>
        <w:rPr>
          <w:rFonts w:ascii="Times New Roman"/>
          <w:b w:val="false"/>
          <w:i w:val="false"/>
          <w:color w:val="000000"/>
          <w:sz w:val="28"/>
        </w:rPr>
        <w:t>№ 376-V</w:t>
      </w:r>
      <w:r>
        <w:rPr>
          <w:rFonts w:ascii="Times New Roman"/>
          <w:b w:val="false"/>
          <w:i w:val="false"/>
          <w:color w:val="ff0000"/>
          <w:sz w:val="28"/>
        </w:rPr>
        <w:t xml:space="preserve"> (01.01.2017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28.12.2016 </w:t>
      </w:r>
      <w:r>
        <w:rPr>
          <w:rFonts w:ascii="Times New Roman"/>
          <w:b w:val="false"/>
          <w:i w:val="false"/>
          <w:color w:val="000000"/>
          <w:sz w:val="28"/>
        </w:rPr>
        <w:t>№ 34-VI</w:t>
      </w:r>
      <w:r>
        <w:rPr>
          <w:rFonts w:ascii="Times New Roman"/>
          <w:b w:val="false"/>
          <w:i w:val="false"/>
          <w:color w:val="ff0000"/>
          <w:sz w:val="28"/>
        </w:rPr>
        <w:t xml:space="preserve"> (01.01.2017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1-1-бап. Қазақстан Республикасының табиғи монополиялар туралы заңнамасы </w:t>
      </w:r>
    </w:p>
    <w:p>
      <w:pPr>
        <w:spacing w:after="0"/>
        <w:ind w:left="0"/>
        <w:jc w:val="both"/>
      </w:pPr>
      <w:r>
        <w:rPr>
          <w:rFonts w:ascii="Times New Roman"/>
          <w:b w:val="false"/>
          <w:i w:val="false"/>
          <w:color w:val="ff0000"/>
          <w:sz w:val="28"/>
        </w:rPr>
        <w:t xml:space="preserve">
      Ескерту. 1-1-баптың тақырыбына өзгеріс енгізілді - ҚР 29.10.2015 </w:t>
      </w:r>
      <w:r>
        <w:rPr>
          <w:rFonts w:ascii="Times New Roman"/>
          <w:b w:val="false"/>
          <w:i w:val="false"/>
          <w:color w:val="ff0000"/>
          <w:sz w:val="28"/>
        </w:rPr>
        <w:t>№ 376-V</w:t>
      </w:r>
      <w:r>
        <w:rPr>
          <w:rFonts w:ascii="Times New Roman"/>
          <w:b w:val="false"/>
          <w:i w:val="false"/>
          <w:color w:val="ff0000"/>
          <w:sz w:val="28"/>
        </w:rPr>
        <w:t xml:space="preserve"> Заңымен (01.01.2017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w:t>
      </w:r>
    </w:p>
    <w:p>
      <w:pPr>
        <w:spacing w:after="0"/>
        <w:ind w:left="0"/>
        <w:jc w:val="both"/>
      </w:pPr>
      <w:r>
        <w:rPr>
          <w:rFonts w:ascii="Times New Roman"/>
          <w:b w:val="false"/>
          <w:i w:val="false"/>
          <w:color w:val="000000"/>
          <w:sz w:val="28"/>
        </w:rPr>
        <w:t xml:space="preserve">
       1. Қазақстан Республикасының табиғи монополиялар туралы заңнамасы Қазақстан Республикасының Конституциясына негізделеді және осы Заң мен Қазақстан Республикасының өзге де нормативтік құқықтық актілерінен тұрады. </w:t>
      </w:r>
    </w:p>
    <w:bookmarkStart w:name="z250" w:id="1"/>
    <w:p>
      <w:pPr>
        <w:spacing w:after="0"/>
        <w:ind w:left="0"/>
        <w:jc w:val="both"/>
      </w:pPr>
      <w:r>
        <w:rPr>
          <w:rFonts w:ascii="Times New Roman"/>
          <w:b w:val="false"/>
          <w:i w:val="false"/>
          <w:color w:val="000000"/>
          <w:sz w:val="28"/>
        </w:rPr>
        <w:t xml:space="preserve">
      2. Егер Қазақстан Республикасы ратификациялаған халықаралық шартта осы Заңдағыдан өзгеше ережелер белгіленсе, онда халықаралық шарттың ережелері қолданылады. </w:t>
      </w:r>
    </w:p>
    <w:bookmarkEnd w:id="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1-1-баппен толықтырылды - ҚР 2008.12.29 </w:t>
      </w:r>
      <w:r>
        <w:rPr>
          <w:rFonts w:ascii="Times New Roman"/>
          <w:b w:val="false"/>
          <w:i w:val="false"/>
          <w:color w:val="000000"/>
          <w:sz w:val="28"/>
        </w:rPr>
        <w:t>N 116-IV</w:t>
      </w:r>
      <w:r>
        <w:rPr>
          <w:rFonts w:ascii="Times New Roman"/>
          <w:b w:val="false"/>
          <w:i w:val="false"/>
          <w:color w:val="ff0000"/>
          <w:sz w:val="28"/>
        </w:rPr>
        <w:t xml:space="preserve"> (2009 жылғы 1 қаңтардан бастап қолданысқа енгізіледі); өзгеріс енгізілді - ҚР 29.10.2015 </w:t>
      </w:r>
      <w:r>
        <w:rPr>
          <w:rFonts w:ascii="Times New Roman"/>
          <w:b w:val="false"/>
          <w:i w:val="false"/>
          <w:color w:val="000000"/>
          <w:sz w:val="28"/>
        </w:rPr>
        <w:t>№ 376-V</w:t>
      </w:r>
      <w:r>
        <w:rPr>
          <w:rFonts w:ascii="Times New Roman"/>
          <w:b w:val="false"/>
          <w:i w:val="false"/>
          <w:color w:val="ff0000"/>
          <w:sz w:val="28"/>
        </w:rPr>
        <w:t xml:space="preserve"> (01.01.2017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2-бап. Осы Заңның қолданылуы </w:t>
      </w:r>
    </w:p>
    <w:p>
      <w:pPr>
        <w:spacing w:after="0"/>
        <w:ind w:left="0"/>
        <w:jc w:val="both"/>
      </w:pPr>
      <w:r>
        <w:rPr>
          <w:rFonts w:ascii="Times New Roman"/>
          <w:b w:val="false"/>
          <w:i w:val="false"/>
          <w:color w:val="000000"/>
          <w:sz w:val="28"/>
        </w:rPr>
        <w:t>
      1. Осы Заң табиғи монополиялар субъектiлерiнiң өмiр сүруiне және iс-әрекетiне байланысты қызметтер (тауарлар, жұмыстар) рыногында туындайтын қатынастарға қолданылады.</w:t>
      </w:r>
    </w:p>
    <w:bookmarkStart w:name="z35" w:id="2"/>
    <w:p>
      <w:pPr>
        <w:spacing w:after="0"/>
        <w:ind w:left="0"/>
        <w:jc w:val="both"/>
      </w:pPr>
      <w:r>
        <w:rPr>
          <w:rFonts w:ascii="Times New Roman"/>
          <w:b w:val="false"/>
          <w:i w:val="false"/>
          <w:color w:val="000000"/>
          <w:sz w:val="28"/>
        </w:rPr>
        <w:t>
      2. Осы Заңның ережелерi табиғи монополиялар субъектiлерiнiң, олардың құрылтайшыларының (қатысушыларының) Қазақстан Республикасынан тыс жерлерде жасалатын әрекеттерiне (әрекетсiздiгiне) де, осы әрекеттер (әрекетсiздiк) осы Заңға қайшы келген және табиғи монополиялардың қызметтерiн (тауарларын, жұмыстарын) тұтынушыларға залал келтiрген жағдайларда қолданылады.</w:t>
      </w:r>
    </w:p>
    <w:bookmarkEnd w:id="2"/>
    <w:bookmarkStart w:name="z36" w:id="3"/>
    <w:p>
      <w:pPr>
        <w:spacing w:after="0"/>
        <w:ind w:left="0"/>
        <w:jc w:val="both"/>
      </w:pPr>
      <w:r>
        <w:rPr>
          <w:rFonts w:ascii="Times New Roman"/>
          <w:b w:val="false"/>
          <w:i w:val="false"/>
          <w:color w:val="000000"/>
          <w:sz w:val="28"/>
        </w:rPr>
        <w:t>
      3. Осы Заңның күшi табиғи монополия саласына жатқызылған қызметті жүзеге асыратын дара кәсіпкерлер мен заңды тұлғаларға мынадай:</w:t>
      </w:r>
    </w:p>
    <w:bookmarkEnd w:id="3"/>
    <w:bookmarkStart w:name="z275" w:id="4"/>
    <w:p>
      <w:pPr>
        <w:spacing w:after="0"/>
        <w:ind w:left="0"/>
        <w:jc w:val="both"/>
      </w:pPr>
      <w:r>
        <w:rPr>
          <w:rFonts w:ascii="Times New Roman"/>
          <w:b w:val="false"/>
          <w:i w:val="false"/>
          <w:color w:val="000000"/>
          <w:sz w:val="28"/>
        </w:rPr>
        <w:t>
      1) қызметі тек жеке өзiнiң ғана мұқтаждарына арналған объектiлердi салу мен пайдалануға байланысты болатын;</w:t>
      </w:r>
    </w:p>
    <w:bookmarkEnd w:id="4"/>
    <w:bookmarkStart w:name="z276" w:id="5"/>
    <w:p>
      <w:pPr>
        <w:spacing w:after="0"/>
        <w:ind w:left="0"/>
        <w:jc w:val="both"/>
      </w:pPr>
      <w:r>
        <w:rPr>
          <w:rFonts w:ascii="Times New Roman"/>
          <w:b w:val="false"/>
          <w:i w:val="false"/>
          <w:color w:val="000000"/>
          <w:sz w:val="28"/>
        </w:rPr>
        <w:t xml:space="preserve">
      2) осы Заңның 4-бабы 1-тармағының </w:t>
      </w:r>
      <w:r>
        <w:rPr>
          <w:rFonts w:ascii="Times New Roman"/>
          <w:b w:val="false"/>
          <w:i w:val="false"/>
          <w:color w:val="000000"/>
          <w:sz w:val="28"/>
        </w:rPr>
        <w:t>2) тармақшасында</w:t>
      </w:r>
      <w:r>
        <w:rPr>
          <w:rFonts w:ascii="Times New Roman"/>
          <w:b w:val="false"/>
          <w:i w:val="false"/>
          <w:color w:val="000000"/>
          <w:sz w:val="28"/>
        </w:rPr>
        <w:t xml:space="preserve"> көзделген қызмет:</w:t>
      </w:r>
    </w:p>
    <w:bookmarkEnd w:id="5"/>
    <w:bookmarkStart w:name="z277" w:id="6"/>
    <w:p>
      <w:pPr>
        <w:spacing w:after="0"/>
        <w:ind w:left="0"/>
        <w:jc w:val="both"/>
      </w:pPr>
      <w:r>
        <w:rPr>
          <w:rFonts w:ascii="Times New Roman"/>
          <w:b w:val="false"/>
          <w:i w:val="false"/>
          <w:color w:val="000000"/>
          <w:sz w:val="28"/>
        </w:rPr>
        <w:t>
      осындай қызметтен түскен кірістер күнтізбелік бір жыл ішінде барлық қызметтен түскен кірістің бір пайызынан аспауға тиіс;</w:t>
      </w:r>
    </w:p>
    <w:bookmarkEnd w:id="6"/>
    <w:bookmarkStart w:name="z278" w:id="7"/>
    <w:p>
      <w:pPr>
        <w:spacing w:after="0"/>
        <w:ind w:left="0"/>
        <w:jc w:val="both"/>
      </w:pPr>
      <w:r>
        <w:rPr>
          <w:rFonts w:ascii="Times New Roman"/>
          <w:b w:val="false"/>
          <w:i w:val="false"/>
          <w:color w:val="000000"/>
          <w:sz w:val="28"/>
        </w:rPr>
        <w:t>
      табиғи монополия саласына жатқызылған қызметтерге 2012 жылғы 1 қаңтарға дейін қолданылған тарифтің деңгейін ұстау шарттарының жиынтығы сақтала отырып, жүзеге асырылатын жағдайлардың бірінде қолданылмайды.</w:t>
      </w:r>
    </w:p>
    <w:bookmarkEnd w:id="7"/>
    <w:bookmarkStart w:name="z37" w:id="8"/>
    <w:p>
      <w:pPr>
        <w:spacing w:after="0"/>
        <w:ind w:left="0"/>
        <w:jc w:val="both"/>
      </w:pPr>
      <w:r>
        <w:rPr>
          <w:rFonts w:ascii="Times New Roman"/>
          <w:b w:val="false"/>
          <w:i w:val="false"/>
          <w:color w:val="000000"/>
          <w:sz w:val="28"/>
        </w:rPr>
        <w:t>
      3-1. Осы Заңмен табиғи монополия аясына жатқызылған iс-әрекеттi жүзеге асыратын рынок субъектiлерi үшiн мемлекеттiк реттеу мен бақылау осындай iс-әрекетке қатысты ғана қолданылады.</w:t>
      </w:r>
    </w:p>
    <w:bookmarkEnd w:id="8"/>
    <w:bookmarkStart w:name="z295" w:id="9"/>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3-2. </w:t>
      </w:r>
      <w:r>
        <w:rPr>
          <w:rFonts w:ascii="Times New Roman"/>
          <w:b w:val="false"/>
          <w:i w:val="false"/>
          <w:color w:val="000000"/>
          <w:sz w:val="28"/>
        </w:rPr>
        <w:t xml:space="preserve">Алып тасталды - ҚР 29.10.2015 </w:t>
      </w:r>
      <w:r>
        <w:rPr>
          <w:rFonts w:ascii="Times New Roman"/>
          <w:b w:val="false"/>
          <w:i w:val="false"/>
          <w:color w:val="000000"/>
          <w:sz w:val="28"/>
        </w:rPr>
        <w:t>№ 376-V</w:t>
      </w:r>
      <w:r>
        <w:rPr>
          <w:rFonts w:ascii="Times New Roman"/>
          <w:b w:val="false"/>
          <w:i w:val="false"/>
          <w:color w:val="000000"/>
          <w:sz w:val="28"/>
        </w:rPr>
        <w:t xml:space="preserve"> Заңымен (01.01.2017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bookmarkEnd w:id="9"/>
    <w:bookmarkStart w:name="z409" w:id="10"/>
    <w:p>
      <w:pPr>
        <w:spacing w:after="0"/>
        <w:ind w:left="0"/>
        <w:jc w:val="both"/>
      </w:pPr>
      <w:r>
        <w:rPr>
          <w:rFonts w:ascii="Times New Roman"/>
          <w:b w:val="false"/>
          <w:i w:val="false"/>
          <w:color w:val="000000"/>
          <w:sz w:val="28"/>
        </w:rPr>
        <w:t>
      3-3. Халықаралық қаржы ұйымдарының қарыз қаражатын тарта отырып, инвестициялық бағдарламаларды (жобаларды) іске асыратын және уәкілетті орган бекіткен табиғи монополиялар субъектілерінің тізбесіне кіретін табиғи монополиялар субъектілері үшін осы Заңның ережелері Халықаралық қаржы ұйымдарының қарыздарын тартуға қатысатын табиғи монополиялар субъектілерінің қызметін реттеудің ерекше тәртібімен реттелмеген бөлігінде ғана қолданылады.</w:t>
      </w:r>
    </w:p>
    <w:bookmarkEnd w:id="10"/>
    <w:bookmarkStart w:name="z38" w:id="11"/>
    <w:p>
      <w:pPr>
        <w:spacing w:after="0"/>
        <w:ind w:left="0"/>
        <w:jc w:val="both"/>
      </w:pPr>
      <w:r>
        <w:rPr>
          <w:rFonts w:ascii="Times New Roman"/>
          <w:b w:val="false"/>
          <w:i w:val="false"/>
          <w:color w:val="000000"/>
          <w:sz w:val="28"/>
        </w:rPr>
        <w:t xml:space="preserve">
      4. Осы Заңда қамтылмаған құқықтық қатынастар Қазақстан Республикасының бәсекелестікті қорғау саласындағы заңнамасымен және Қазақстан Республикасының басқа да заңнамасымен реттеледi. </w:t>
      </w:r>
    </w:p>
    <w:bookmarkEnd w:id="11"/>
    <w:p>
      <w:pPr>
        <w:spacing w:after="0"/>
        <w:ind w:left="0"/>
        <w:jc w:val="both"/>
      </w:pPr>
      <w:r>
        <w:rPr>
          <w:rFonts w:ascii="Times New Roman"/>
          <w:b w:val="false"/>
          <w:i w:val="false"/>
          <w:color w:val="000000"/>
          <w:sz w:val="28"/>
        </w:rPr>
        <w:t>
      5. Осы Заңның күші мемлекеттік ислам арнайы қаржы компанияларының қызметіне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2-бапқа өзгерістер енгізілді - ҚР 2002.12.26 </w:t>
      </w:r>
      <w:r>
        <w:rPr>
          <w:rFonts w:ascii="Times New Roman"/>
          <w:b w:val="false"/>
          <w:i w:val="false"/>
          <w:color w:val="000000"/>
          <w:sz w:val="28"/>
        </w:rPr>
        <w:t>№ 364</w:t>
      </w:r>
      <w:r>
        <w:rPr>
          <w:rFonts w:ascii="Times New Roman"/>
          <w:b w:val="false"/>
          <w:i w:val="false"/>
          <w:color w:val="ff0000"/>
          <w:sz w:val="28"/>
        </w:rPr>
        <w:t xml:space="preserve">, 2004.12.09 </w:t>
      </w:r>
      <w:r>
        <w:rPr>
          <w:rFonts w:ascii="Times New Roman"/>
          <w:b w:val="false"/>
          <w:i w:val="false"/>
          <w:color w:val="000000"/>
          <w:sz w:val="28"/>
        </w:rPr>
        <w:t>№ 9</w:t>
      </w:r>
      <w:r>
        <w:rPr>
          <w:rFonts w:ascii="Times New Roman"/>
          <w:b w:val="false"/>
          <w:i w:val="false"/>
          <w:color w:val="ff0000"/>
          <w:sz w:val="28"/>
        </w:rPr>
        <w:t xml:space="preserve">, 2008.12.29 </w:t>
      </w:r>
      <w:r>
        <w:rPr>
          <w:rFonts w:ascii="Times New Roman"/>
          <w:b w:val="false"/>
          <w:i w:val="false"/>
          <w:color w:val="000000"/>
          <w:sz w:val="28"/>
        </w:rPr>
        <w:t>№ 116-IV</w:t>
      </w:r>
      <w:r>
        <w:rPr>
          <w:rFonts w:ascii="Times New Roman"/>
          <w:b w:val="false"/>
          <w:i w:val="false"/>
          <w:color w:val="ff0000"/>
          <w:sz w:val="28"/>
        </w:rPr>
        <w:t xml:space="preserve"> (2009 жылғы 1 қаңтардан бастап қолданысқа енгізіледі), 2012.06.22 </w:t>
      </w:r>
      <w:r>
        <w:rPr>
          <w:rFonts w:ascii="Times New Roman"/>
          <w:b w:val="false"/>
          <w:i w:val="false"/>
          <w:color w:val="000000"/>
          <w:sz w:val="28"/>
        </w:rPr>
        <w:t>№ 21-I</w:t>
      </w:r>
      <w:r>
        <w:rPr>
          <w:rFonts w:ascii="Times New Roman"/>
          <w:b w:val="false"/>
          <w:i w:val="false"/>
          <w:color w:val="ff0000"/>
          <w:sz w:val="28"/>
        </w:rPr>
        <w:t xml:space="preserve"> (2012.06.01 бастап қолданысқа енгізіледі); 29.10.2015 </w:t>
      </w:r>
      <w:r>
        <w:rPr>
          <w:rFonts w:ascii="Times New Roman"/>
          <w:b w:val="false"/>
          <w:i w:val="false"/>
          <w:color w:val="000000"/>
          <w:sz w:val="28"/>
        </w:rPr>
        <w:t>№ 376-V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w:t>
      </w:r>
      <w:r>
        <w:rPr>
          <w:rFonts w:ascii="Times New Roman"/>
          <w:b w:val="false"/>
          <w:i w:val="false"/>
          <w:color w:val="ff0000"/>
          <w:sz w:val="28"/>
        </w:rPr>
        <w:t xml:space="preserve">. қараңыз); 24.11.2015 </w:t>
      </w:r>
      <w:r>
        <w:rPr>
          <w:rFonts w:ascii="Times New Roman"/>
          <w:b w:val="false"/>
          <w:i w:val="false"/>
          <w:color w:val="ff0000"/>
          <w:sz w:val="28"/>
        </w:rPr>
        <w:t>№ 422-V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3-бап. Осы Заңда пайдаланылатын негізгі ұғымдар </w:t>
      </w:r>
    </w:p>
    <w:p>
      <w:pPr>
        <w:spacing w:after="0"/>
        <w:ind w:left="0"/>
        <w:jc w:val="both"/>
      </w:pPr>
      <w:r>
        <w:rPr>
          <w:rFonts w:ascii="Times New Roman"/>
          <w:b w:val="false"/>
          <w:i w:val="false"/>
          <w:color w:val="000000"/>
          <w:sz w:val="28"/>
        </w:rPr>
        <w:t>
      Осы Заңда мынадай негізгі ұғымдар пайдаланылады:</w:t>
      </w:r>
    </w:p>
    <w:bookmarkStart w:name="z39" w:id="12"/>
    <w:p>
      <w:pPr>
        <w:spacing w:after="0"/>
        <w:ind w:left="0"/>
        <w:jc w:val="both"/>
      </w:pPr>
      <w:r>
        <w:rPr>
          <w:rFonts w:ascii="Times New Roman"/>
          <w:b w:val="false"/>
          <w:i w:val="false"/>
          <w:color w:val="000000"/>
          <w:sz w:val="28"/>
        </w:rPr>
        <w:t>
      1) "Азаматтарға арналған үкімет" мемлекеттік корпорациясы (бұдан әрі – Мемлекеттік корпорация) – Қазақстан Республикасының заңнамасына сәйкес мемлекеттік қызметтерді, табиғи монополиялар субъектілерінің желілеріне қосуға арналған техникалық шарттарды беру жөніндегі қызметтерді және квазимемлекеттік сектор субъектілерінің қызметтерін көрсету, "бір терезе" қағидаты бойынша мемлекеттік қызметтерді, табиғи монополиялар субъектілерінің желілеріне қосуға арналған техникалық шарттарды беру жөніндегі қызметтерді, квазимемлекеттік сектор субъектілерінің қызметтерін көрсетуге өтініштер қабылдау және көрсетілетін қызметті алушыға олардың нәтижелерін беру жөніндегі жұмысты ұйымдастыру, сондай-ақ электрондық нысанда мемлекеттік қызметтер көрсетуді қамтамасыз ету үшін Қазақстан Республикасы Үкіметінің шешімі бойынша құрылған, орналасқан жері бойынша жылжымайтын мүлікке құқықтарды мемлекеттік тіркеуді жүзеге асыратын заңды тұлға;</w:t>
      </w:r>
    </w:p>
    <w:bookmarkEnd w:id="12"/>
    <w:bookmarkStart w:name="z251" w:id="13"/>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1-1) </w:t>
      </w:r>
      <w:r>
        <w:rPr>
          <w:rFonts w:ascii="Times New Roman"/>
          <w:b w:val="false"/>
          <w:i w:val="false"/>
          <w:color w:val="000000"/>
          <w:sz w:val="28"/>
        </w:rPr>
        <w:t xml:space="preserve">алып тасталды - ҚР 29.10.2015 </w:t>
      </w:r>
      <w:r>
        <w:rPr>
          <w:rFonts w:ascii="Times New Roman"/>
          <w:b w:val="false"/>
          <w:i w:val="false"/>
          <w:color w:val="000000"/>
          <w:sz w:val="28"/>
        </w:rPr>
        <w:t>№ 376-V</w:t>
      </w:r>
      <w:r>
        <w:rPr>
          <w:rFonts w:ascii="Times New Roman"/>
          <w:b w:val="false"/>
          <w:i w:val="false"/>
          <w:color w:val="000000"/>
          <w:sz w:val="28"/>
        </w:rPr>
        <w:t xml:space="preserve"> Заңымен (01.01.2017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bookmarkEnd w:id="13"/>
    <w:bookmarkStart w:name="z422" w:id="14"/>
    <w:p>
      <w:pPr>
        <w:spacing w:after="0"/>
        <w:ind w:left="0"/>
        <w:jc w:val="both"/>
      </w:pPr>
      <w:r>
        <w:rPr>
          <w:rFonts w:ascii="Times New Roman"/>
          <w:b w:val="false"/>
          <w:i w:val="false"/>
          <w:color w:val="000000"/>
          <w:sz w:val="28"/>
        </w:rPr>
        <w:t>
      1-2) амортизациялық аударымдардың қаражатын мақсатқа сай пайдаланбау – бекітілген тарифтерде (бағаларда, алым мөлшерлемелерінде) және (немесе) тарифтік сметаларда амортизациялық аударымдардың есебінен көзделген қаражатты реттеліп көрсетілетін қызметтерді (тауарларды, жұмыстарды) ұсынуда пайдаланылатын тіркелген активтерге капитал салымдарына және тартылған кредиттік ресурстар бойынша негізгі борышты қайтаруға байланысты емес мақсаттарға жұмсау;</w:t>
      </w:r>
    </w:p>
    <w:bookmarkEnd w:id="14"/>
    <w:bookmarkStart w:name="z40" w:id="15"/>
    <w:p>
      <w:pPr>
        <w:spacing w:after="0"/>
        <w:ind w:left="0"/>
        <w:jc w:val="both"/>
      </w:pPr>
      <w:r>
        <w:rPr>
          <w:rFonts w:ascii="Times New Roman"/>
          <w:b w:val="false"/>
          <w:i w:val="false"/>
          <w:color w:val="000000"/>
          <w:sz w:val="28"/>
        </w:rPr>
        <w:t>
      2) жалпыға бірдей қызмет көрсету - табиғи монополиялар субъектілері қызметін жүзеге асыратын және көрсетілетін қызметтерді (тауарларды, жұмыстарды) ұсына алатын Қазақстан Республикасының белгілі бір аумағында табиғи монополиялар субъектілерінің барлық тұтынушыларға көрсетілетін қызметтерді (тауарларды, жұмыстарды) ұсынуы;</w:t>
      </w:r>
    </w:p>
    <w:bookmarkEnd w:id="15"/>
    <w:bookmarkStart w:name="z41" w:id="16"/>
    <w:p>
      <w:pPr>
        <w:spacing w:after="0"/>
        <w:ind w:left="0"/>
        <w:jc w:val="both"/>
      </w:pPr>
      <w:r>
        <w:rPr>
          <w:rFonts w:ascii="Times New Roman"/>
          <w:b w:val="false"/>
          <w:i w:val="false"/>
          <w:color w:val="000000"/>
          <w:sz w:val="28"/>
        </w:rPr>
        <w:t>
      3) жария тыңдаулар – табиғи монополия субъектісінің реттеліп көрсетілетін қызметтеріне (тауарларына, жұмыстарына) тарифтің (бағаның, алым мөлшерлемесінің) немесе оның шекті деңгейінің жобасын Қазақстан Республикасы Парламентінің, мәслихаттардың депутаттарын, жергілікті өзін-өзі басқару органдарының, мемлекеттік органдардың, тұтынушылар мен олардың қоғамдық бірлестіктерінің өкілдерін, тәуелсіз сарапшыларды, бұқаралық ақпарат құралдарын және табиғи монополиялар субъектілерін шақыра отырып талқылау рәсімі;</w:t>
      </w:r>
    </w:p>
    <w:bookmarkEnd w:id="16"/>
    <w:bookmarkStart w:name="z42" w:id="17"/>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инвестициялық бағдарлама</w:t>
      </w:r>
      <w:r>
        <w:rPr>
          <w:rFonts w:ascii="Times New Roman"/>
          <w:b w:val="false"/>
          <w:i w:val="false"/>
          <w:color w:val="000000"/>
          <w:sz w:val="28"/>
        </w:rPr>
        <w:t xml:space="preserve"> – бір немесе бірнеше инвестициялық жобаларды қамтитын, техникалық-экономикалық нәтиже алу мақсатында қысқа мерзімді, орта мерзімді немесе ұзақ мерзімді кезеңдерге арналған, табиғи монополия субъектісінің энергия үнемдеуді және энергия тиімділігін арттыруды қамтамасыз етуге, қолда бар активтерін кеңейтуге, қалпына келтіруге, жаңартуға, қолдауға, негізгі құралдарын реконструкциялауға, техникалық қайта жарақтандыруға, жаңа активтерін жасауға бағытталған қаражатты салу және қайтару бағдарламасы;</w:t>
      </w:r>
    </w:p>
    <w:bookmarkEnd w:id="17"/>
    <w:bookmarkStart w:name="z43" w:id="18"/>
    <w:p>
      <w:pPr>
        <w:spacing w:after="0"/>
        <w:ind w:left="0"/>
        <w:jc w:val="both"/>
      </w:pPr>
      <w:r>
        <w:rPr>
          <w:rFonts w:ascii="Times New Roman"/>
          <w:b w:val="false"/>
          <w:i w:val="false"/>
          <w:color w:val="000000"/>
          <w:sz w:val="28"/>
        </w:rPr>
        <w:t>
      5) инвестициялық жоба - жаңа өндірістерді салуға, қолданыстағыларын кеңейтуге және жаңартуға инвестицияларды көздейтін іс-шаралар кешені;</w:t>
      </w:r>
    </w:p>
    <w:bookmarkEnd w:id="18"/>
    <w:bookmarkStart w:name="z44" w:id="19"/>
    <w:p>
      <w:pPr>
        <w:spacing w:after="0"/>
        <w:ind w:left="0"/>
        <w:jc w:val="both"/>
      </w:pPr>
      <w:r>
        <w:rPr>
          <w:rFonts w:ascii="Times New Roman"/>
          <w:b w:val="false"/>
          <w:i w:val="false"/>
          <w:color w:val="000000"/>
          <w:sz w:val="28"/>
        </w:rPr>
        <w:t>
      6) инвестициялық тариф (баға, алым ставкасы) - жаңадан құрылған объектілерде көрсетілетін табиғи монополия субъектісінің реттеліп көрсетілетін қызметтеріне (тауарларына, жұмыстарына) уәкілетті орган бір инвестициялық жобаның шеңберінде бекіткен, салынған инвестициялар толық өтелгенге дейін қолданылатын тариф (баға, алым ставкасы) немесе оның шекті деңгейі;</w:t>
      </w:r>
    </w:p>
    <w:bookmarkEnd w:id="19"/>
    <w:bookmarkStart w:name="z45" w:id="20"/>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7)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bookmarkEnd w:id="20"/>
    <w:bookmarkStart w:name="z46" w:id="21"/>
    <w:p>
      <w:pPr>
        <w:spacing w:after="0"/>
        <w:ind w:left="0"/>
        <w:jc w:val="both"/>
      </w:pPr>
      <w:r>
        <w:rPr>
          <w:rFonts w:ascii="Times New Roman"/>
          <w:b w:val="false"/>
          <w:i w:val="false"/>
          <w:color w:val="000000"/>
          <w:sz w:val="28"/>
        </w:rPr>
        <w:t>
      8) қуаттылығы аз табиғи монополия субъектісі – мынадай:</w:t>
      </w:r>
    </w:p>
    <w:bookmarkEnd w:id="21"/>
    <w:p>
      <w:pPr>
        <w:spacing w:after="0"/>
        <w:ind w:left="0"/>
        <w:jc w:val="both"/>
      </w:pPr>
      <w:r>
        <w:rPr>
          <w:rFonts w:ascii="Times New Roman"/>
          <w:b w:val="false"/>
          <w:i w:val="false"/>
          <w:color w:val="000000"/>
          <w:sz w:val="28"/>
        </w:rPr>
        <w:t>
      жалпы белгіленген қуаттылығы жиырма Гкал/сағатты қоса алғанға дейінгі жылыту қазандықтарынан жылу энергиясын өндіру, беру, тарату және (немесе) онымен жабдықтау жөніндегі;</w:t>
      </w:r>
    </w:p>
    <w:p>
      <w:pPr>
        <w:spacing w:after="0"/>
        <w:ind w:left="0"/>
        <w:jc w:val="both"/>
      </w:pPr>
      <w:r>
        <w:rPr>
          <w:rFonts w:ascii="Times New Roman"/>
          <w:b w:val="false"/>
          <w:i w:val="false"/>
          <w:color w:val="000000"/>
          <w:sz w:val="28"/>
        </w:rPr>
        <w:t>
      көлемi жылына бес жүз мың текше метрге дейiн сумен жабдықтау және (немесе) су бұру;</w:t>
      </w:r>
    </w:p>
    <w:p>
      <w:pPr>
        <w:spacing w:after="0"/>
        <w:ind w:left="0"/>
        <w:jc w:val="both"/>
      </w:pPr>
      <w:r>
        <w:rPr>
          <w:rFonts w:ascii="Times New Roman"/>
          <w:b w:val="false"/>
          <w:i w:val="false"/>
          <w:color w:val="000000"/>
          <w:sz w:val="28"/>
        </w:rPr>
        <w:t>
      көлемі жылына отыз миллион текше метрге дейiн суғару үшін су беру жөніндегі;</w:t>
      </w:r>
    </w:p>
    <w:p>
      <w:pPr>
        <w:spacing w:after="0"/>
        <w:ind w:left="0"/>
        <w:jc w:val="both"/>
      </w:pPr>
      <w:r>
        <w:rPr>
          <w:rFonts w:ascii="Times New Roman"/>
          <w:b w:val="false"/>
          <w:i w:val="false"/>
          <w:color w:val="000000"/>
          <w:sz w:val="28"/>
        </w:rPr>
        <w:t>
      саны жылына үш жүз мың адамнан аз жолаушыларға қызмет көрсететін әуежайлар бойынша;</w:t>
      </w:r>
    </w:p>
    <w:p>
      <w:pPr>
        <w:spacing w:after="0"/>
        <w:ind w:left="0"/>
        <w:jc w:val="both"/>
      </w:pPr>
      <w:r>
        <w:rPr>
          <w:rFonts w:ascii="Times New Roman"/>
          <w:b w:val="false"/>
          <w:i w:val="false"/>
          <w:color w:val="000000"/>
          <w:sz w:val="28"/>
        </w:rPr>
        <w:t>
      көлемі елу мың вагон/км-ге, вагон/сағатқа дейін болатын кірме жолдар саласындағы;</w:t>
      </w:r>
    </w:p>
    <w:p>
      <w:pPr>
        <w:spacing w:after="0"/>
        <w:ind w:left="0"/>
        <w:jc w:val="both"/>
      </w:pPr>
      <w:r>
        <w:rPr>
          <w:rFonts w:ascii="Times New Roman"/>
          <w:b w:val="false"/>
          <w:i w:val="false"/>
          <w:color w:val="000000"/>
          <w:sz w:val="28"/>
        </w:rPr>
        <w:t>
      көлемі жылына жиырма бес миллион кВт. сағатқа дейін электр энергиясын беру жөніндегі көрсетілетін қызметтерді өткізуді жүзеге асыратын табиғи монополия субъектiсi.</w:t>
      </w:r>
    </w:p>
    <w:p>
      <w:pPr>
        <w:spacing w:after="0"/>
        <w:ind w:left="0"/>
        <w:jc w:val="both"/>
      </w:pPr>
      <w:r>
        <w:rPr>
          <w:rFonts w:ascii="Times New Roman"/>
          <w:b w:val="false"/>
          <w:i w:val="false"/>
          <w:color w:val="000000"/>
          <w:sz w:val="28"/>
        </w:rPr>
        <w:t>
      Қуаттылығы аз табиғи монополия субъектісіне кірісі күнтізбелік бір жыл ішінде табиғи монополия субъектісінің барлық реттеліп көрсетілетін қызметінен түсетін кірістің бес пайызынан аспайтын реттеліп көрсетілетін қызмет бойынша табиғи монополия субъектісі де жатады. Бұл ретте қалған реттеліп көрсетілетін қызметтер бойынша табиғи монополия субъектісі қуаттылығы аз табиғи монополия субъектісіне жатпайды;</w:t>
      </w:r>
    </w:p>
    <w:bookmarkStart w:name="z47" w:id="22"/>
    <w:p>
      <w:pPr>
        <w:spacing w:after="0"/>
        <w:ind w:left="0"/>
        <w:jc w:val="both"/>
      </w:pPr>
      <w:r>
        <w:rPr>
          <w:rFonts w:ascii="Times New Roman"/>
          <w:b w:val="false"/>
          <w:i w:val="false"/>
          <w:color w:val="000000"/>
          <w:sz w:val="28"/>
        </w:rPr>
        <w:t>
      9) қысқа мерзімді кезең - бір жылға дейінгі уақытты қоса алғанда уақыт аралығы;</w:t>
      </w:r>
    </w:p>
    <w:bookmarkEnd w:id="22"/>
    <w:bookmarkStart w:name="z48" w:id="23"/>
    <w:p>
      <w:pPr>
        <w:spacing w:after="0"/>
        <w:ind w:left="0"/>
        <w:jc w:val="both"/>
      </w:pPr>
      <w:r>
        <w:rPr>
          <w:rFonts w:ascii="Times New Roman"/>
          <w:b w:val="false"/>
          <w:i w:val="false"/>
          <w:color w:val="000000"/>
          <w:sz w:val="28"/>
        </w:rPr>
        <w:t>
      10) орташа мерзімді кезең – бір жылдан асатын төрт жылды қоса алғанға дейінгі уақыт аралығы;</w:t>
      </w:r>
    </w:p>
    <w:bookmarkEnd w:id="23"/>
    <w:bookmarkStart w:name="z49" w:id="24"/>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11) </w:t>
      </w:r>
      <w:r>
        <w:rPr>
          <w:rFonts w:ascii="Times New Roman"/>
          <w:b w:val="false"/>
          <w:i w:val="false"/>
          <w:color w:val="000000"/>
          <w:sz w:val="28"/>
        </w:rPr>
        <w:t xml:space="preserve">алып тасталды - ҚР 29.10.2015 </w:t>
      </w:r>
      <w:r>
        <w:rPr>
          <w:rFonts w:ascii="Times New Roman"/>
          <w:b w:val="false"/>
          <w:i w:val="false"/>
          <w:color w:val="000000"/>
          <w:sz w:val="28"/>
        </w:rPr>
        <w:t>№ 376-V</w:t>
      </w:r>
      <w:r>
        <w:rPr>
          <w:rFonts w:ascii="Times New Roman"/>
          <w:b w:val="false"/>
          <w:i w:val="false"/>
          <w:color w:val="000000"/>
          <w:sz w:val="28"/>
        </w:rPr>
        <w:t xml:space="preserve"> Заңымен (01.01.2017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bookmarkEnd w:id="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12) 01.01.2017 дейін </w:t>
      </w:r>
      <w:r>
        <w:rPr>
          <w:rFonts w:ascii="Times New Roman"/>
          <w:b w:val="false"/>
          <w:i w:val="false"/>
          <w:color w:val="ff0000"/>
          <w:sz w:val="28"/>
        </w:rPr>
        <w:t>қолданыста</w:t>
      </w:r>
      <w:r>
        <w:rPr>
          <w:rFonts w:ascii="Times New Roman"/>
          <w:b w:val="false"/>
          <w:i w:val="false"/>
          <w:color w:val="ff0000"/>
          <w:sz w:val="28"/>
        </w:rPr>
        <w:t xml:space="preserve"> болды - ҚР 09.07.1998 № 272 Заңымен.</w:t>
      </w:r>
      <w:r>
        <w:br/>
      </w:r>
      <w:r>
        <w:rPr>
          <w:rFonts w:ascii="Times New Roman"/>
          <w:b w:val="false"/>
          <w:i w:val="false"/>
          <w:color w:val="000000"/>
          <w:sz w:val="28"/>
        </w:rPr>
        <w:t>
</w:t>
      </w:r>
    </w:p>
    <w:bookmarkStart w:name="z252" w:id="25"/>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12-1)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(01.01.2016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bookmarkEnd w:id="25"/>
    <w:bookmarkStart w:name="z253" w:id="26"/>
    <w:p>
      <w:pPr>
        <w:spacing w:after="0"/>
        <w:ind w:left="0"/>
        <w:jc w:val="both"/>
      </w:pPr>
      <w:r>
        <w:rPr>
          <w:rFonts w:ascii="Times New Roman"/>
          <w:b w:val="false"/>
          <w:i w:val="false"/>
          <w:color w:val="000000"/>
          <w:sz w:val="28"/>
        </w:rPr>
        <w:t>
      12-2) сараланған тариф - табиғи монополия субъектісінің реттеліп көрсетілетін қызметтеріне арналған, уәкілетті орган тұтынушылардың топтары және (немесе) тұтыну көлемдері бойынша саралап  бекіткен тариф;</w:t>
      </w:r>
    </w:p>
    <w:bookmarkEnd w:id="26"/>
    <w:bookmarkStart w:name="z357" w:id="27"/>
    <w:p>
      <w:pPr>
        <w:spacing w:after="0"/>
        <w:ind w:left="0"/>
        <w:jc w:val="both"/>
      </w:pPr>
      <w:r>
        <w:rPr>
          <w:rFonts w:ascii="Times New Roman"/>
          <w:b w:val="false"/>
          <w:i w:val="false"/>
          <w:color w:val="000000"/>
          <w:sz w:val="28"/>
        </w:rPr>
        <w:t>
      12-3) сараптама кеңесі – табиғи монополиялар субъектілері тарифтерінің (бағаларының, алымдар мөлшерлемелерінің) және тарифтік сметаларының жобаларына талдау мен сараптама жүргізу мақсатында құрылатын, құрамына тәуелсіз сарапшылар кіретін орган;</w:t>
      </w:r>
    </w:p>
    <w:bookmarkEnd w:id="27"/>
    <w:bookmarkStart w:name="z51" w:id="28"/>
    <w:p>
      <w:pPr>
        <w:spacing w:after="0"/>
        <w:ind w:left="0"/>
        <w:jc w:val="both"/>
      </w:pPr>
      <w:r>
        <w:rPr>
          <w:rFonts w:ascii="Times New Roman"/>
          <w:b w:val="false"/>
          <w:i w:val="false"/>
          <w:color w:val="000000"/>
          <w:sz w:val="28"/>
        </w:rPr>
        <w:t>
      13) стратегиялық тауарлар – табиғи монополиялар субъектілері жылу энергиясын өндіру үшін отын ретінде пайдаланатын көмір, газ, мазут, дизель отыны, электр энергиясын беру, сумен жабдықтау және (немесе) су бұру салаларындағы табиғи монополиялар субъектiлерi үшiн – электр энергиясы, жылумен жабдықтау саласындағы табиғи монополиялар субъектілері үшін және жылу энергиясын беру және (немесе) тарату саласындағы нормативтік ысыраптар үшін – жылу энергиясы, газды немесе газ конденсатын магистральдық және (немесе) тарату құбыржолдары арқылы тасымалдау саласындағы табиғи монополиялар субъектілері үшін өз мұқтаждары мен ысыраптары үшін – газ, сумен жабдықтау, жылу энергиясын өндіру салаларындағы табиғи монополиялар субъектілері үшін – сатып алынатын су;</w:t>
      </w:r>
    </w:p>
    <w:bookmarkEnd w:id="28"/>
    <w:bookmarkStart w:name="z52" w:id="29"/>
    <w:p>
      <w:pPr>
        <w:spacing w:after="0"/>
        <w:ind w:left="0"/>
        <w:jc w:val="both"/>
      </w:pPr>
      <w:r>
        <w:rPr>
          <w:rFonts w:ascii="Times New Roman"/>
          <w:b w:val="false"/>
          <w:i w:val="false"/>
          <w:color w:val="000000"/>
          <w:sz w:val="28"/>
        </w:rPr>
        <w:t xml:space="preserve">
      14) стратегиялық тауарларды өндірушілер: </w:t>
      </w:r>
    </w:p>
    <w:bookmarkEnd w:id="29"/>
    <w:p>
      <w:pPr>
        <w:spacing w:after="0"/>
        <w:ind w:left="0"/>
        <w:jc w:val="both"/>
      </w:pPr>
      <w:r>
        <w:rPr>
          <w:rFonts w:ascii="Times New Roman"/>
          <w:b w:val="false"/>
          <w:i w:val="false"/>
          <w:color w:val="000000"/>
          <w:sz w:val="28"/>
        </w:rPr>
        <w:t xml:space="preserve">
      стратегиялық тауарларды өндіретін; </w:t>
      </w:r>
    </w:p>
    <w:p>
      <w:pPr>
        <w:spacing w:after="0"/>
        <w:ind w:left="0"/>
        <w:jc w:val="both"/>
      </w:pPr>
      <w:r>
        <w:rPr>
          <w:rFonts w:ascii="Times New Roman"/>
          <w:b w:val="false"/>
          <w:i w:val="false"/>
          <w:color w:val="000000"/>
          <w:sz w:val="28"/>
        </w:rPr>
        <w:t xml:space="preserve">
      стратегиялық тауарларды өндіруге (өңдеуге) арналған шикізаттың меншік иесі болып табылатын; </w:t>
      </w:r>
    </w:p>
    <w:p>
      <w:pPr>
        <w:spacing w:after="0"/>
        <w:ind w:left="0"/>
        <w:jc w:val="both"/>
      </w:pPr>
      <w:r>
        <w:rPr>
          <w:rFonts w:ascii="Times New Roman"/>
          <w:b w:val="false"/>
          <w:i w:val="false"/>
          <w:color w:val="000000"/>
          <w:sz w:val="28"/>
        </w:rPr>
        <w:t>
      Қазақстан Республикасының аумағында стратегиялық тауарларды тікелей шетелдік өндірушінің атынан өткізетін жеке және заңды тұлғалар;</w:t>
      </w:r>
    </w:p>
    <w:bookmarkStart w:name="z53" w:id="30"/>
    <w:p>
      <w:pPr>
        <w:spacing w:after="0"/>
        <w:ind w:left="0"/>
        <w:jc w:val="both"/>
      </w:pPr>
      <w:r>
        <w:rPr>
          <w:rFonts w:ascii="Times New Roman"/>
          <w:b w:val="false"/>
          <w:i w:val="false"/>
          <w:color w:val="000000"/>
          <w:sz w:val="28"/>
        </w:rPr>
        <w:t>
      15) табиғи монополия - көрсетілетін қызметтердің (тауарлардың, жұмыстардың) белгілі бір түрін өндіру мен ұсынудың технологиялық ерекшеліктеріне байланысты көрсетілетін қызметтердің (тауарлардың, жұмыстардың) осы түріне сұранысты қанағаттандыру үшін бәсекелестік жағдай жасау мүмкін болмайтын немесе экономикалық жағынан тиімсіз болатын көрсетілетін қызметтер (тауарлар, жұмыстар) нарығының жай-күйі;</w:t>
      </w:r>
    </w:p>
    <w:bookmarkEnd w:id="30"/>
    <w:bookmarkStart w:name="z54" w:id="31"/>
    <w:p>
      <w:pPr>
        <w:spacing w:after="0"/>
        <w:ind w:left="0"/>
        <w:jc w:val="both"/>
      </w:pPr>
      <w:r>
        <w:rPr>
          <w:rFonts w:ascii="Times New Roman"/>
          <w:b w:val="false"/>
          <w:i w:val="false"/>
          <w:color w:val="000000"/>
          <w:sz w:val="28"/>
        </w:rPr>
        <w:t>
      16) табиғи монополия саласы - дара кәсіпкер немесе заңды тұлға табиғи монополия субъектісі болып танылуы мүмкін көрсетілетін қызметтер (тауарлар, жұмыстар) нарығында туындайтын қоғамдық қатынастар саласы;</w:t>
      </w:r>
    </w:p>
    <w:bookmarkEnd w:id="31"/>
    <w:bookmarkStart w:name="z55" w:id="32"/>
    <w:p>
      <w:pPr>
        <w:spacing w:after="0"/>
        <w:ind w:left="0"/>
        <w:jc w:val="both"/>
      </w:pPr>
      <w:r>
        <w:rPr>
          <w:rFonts w:ascii="Times New Roman"/>
          <w:b w:val="false"/>
          <w:i w:val="false"/>
          <w:color w:val="000000"/>
          <w:sz w:val="28"/>
        </w:rPr>
        <w:t>
      17) табиғи монополия субъектісі - табиғи монополия жағдайында тауарлар өндірумен, жұмыстарды орындаумен және (немесе) тұтынушыларға қызметтер көрсетумен айналысатын дара кәсіпкер немесе заңды тұлға;</w:t>
      </w:r>
    </w:p>
    <w:bookmarkEnd w:id="32"/>
    <w:bookmarkStart w:name="z56" w:id="33"/>
    <w:p>
      <w:pPr>
        <w:spacing w:after="0"/>
        <w:ind w:left="0"/>
        <w:jc w:val="both"/>
      </w:pPr>
      <w:r>
        <w:rPr>
          <w:rFonts w:ascii="Times New Roman"/>
          <w:b w:val="false"/>
          <w:i w:val="false"/>
          <w:color w:val="000000"/>
          <w:sz w:val="28"/>
        </w:rPr>
        <w:t>
      18) табиғи монополия субъектісінің аффилиирленген тұлғасы - шешімді тікелей және (немесе) жанама айқындауға және (немесе) табиғи монополия субъектісі қабылдаған шешімге, оның ішінде шарттың, ауызша шартты немесе өзге мәмілені қоса алғанда, күшіне орай әсер ету мүмкіндігі бар (берілген өкілеттіктер шеңберінде оның қызметін реттеуді жүзеге асыратын мемлекеттік органдарды қоспағанда) тұлға, сондай-ақ оған қатысты табиғи монополия субъектісінің осындай құқығы бар кез келген тұлға;</w:t>
      </w:r>
    </w:p>
    <w:bookmarkEnd w:id="33"/>
    <w:bookmarkStart w:name="z57" w:id="34"/>
    <w:p>
      <w:pPr>
        <w:spacing w:after="0"/>
        <w:ind w:left="0"/>
        <w:jc w:val="both"/>
      </w:pPr>
      <w:r>
        <w:rPr>
          <w:rFonts w:ascii="Times New Roman"/>
          <w:b w:val="false"/>
          <w:i w:val="false"/>
          <w:color w:val="000000"/>
          <w:sz w:val="28"/>
        </w:rPr>
        <w:t>
      19) табиғи монополия субъектісінің реттеліп көрсетілетін қызметтері (тауарлары, жұмыстары) - табиғи монополия саласындағы табиғи монополия субъектісі ұсынатын және көрсетілетін қызметтерді (тауарларды, жұмыстарды) тұтынушыға белгілі бір тауар беру түрінде ұсыну жағдайларын қоса алғанда, уәкілетті органның мемлекеттік реттеуіне жататын көрсетілетін қызметтер (тауарлар, жұмыстар);</w:t>
      </w:r>
    </w:p>
    <w:bookmarkEnd w:id="34"/>
    <w:bookmarkStart w:name="z58" w:id="35"/>
    <w:p>
      <w:pPr>
        <w:spacing w:after="0"/>
        <w:ind w:left="0"/>
        <w:jc w:val="both"/>
      </w:pPr>
      <w:r>
        <w:rPr>
          <w:rFonts w:ascii="Times New Roman"/>
          <w:b w:val="false"/>
          <w:i w:val="false"/>
          <w:color w:val="000000"/>
          <w:sz w:val="28"/>
        </w:rPr>
        <w:t>
      20) тариф (баға, алым ставкасы) - табиғи монополия субъектісінің реттеліп көрсетілетін қызметтері (тауарлары, жұмыстары) құнының уәкілетті орган бекіткен ақшалай көрінісі;</w:t>
      </w:r>
    </w:p>
    <w:bookmarkEnd w:id="35"/>
    <w:bookmarkStart w:name="z59" w:id="36"/>
    <w:p>
      <w:pPr>
        <w:spacing w:after="0"/>
        <w:ind w:left="0"/>
        <w:jc w:val="both"/>
      </w:pPr>
      <w:r>
        <w:rPr>
          <w:rFonts w:ascii="Times New Roman"/>
          <w:b w:val="false"/>
          <w:i w:val="false"/>
          <w:color w:val="000000"/>
          <w:sz w:val="28"/>
        </w:rPr>
        <w:t>
      21) тарифтік смета - уәкілетті орган реттеліп көрсетілетін қызметтер (тауарлар, жұмыстар) бойынша бекітетін кірістер мен шығыстар баптары, реттеліп көрсетілетін қызметтер (тауарлар, жұмыстар) көлемдері туралы көрсеткіштер және уәкілетті орган бекіткен нысан бойынша табиғи монополия субъектісі қызметінің басқа да экономикалық көрсеткіштері;</w:t>
      </w:r>
    </w:p>
    <w:bookmarkEnd w:id="36"/>
    <w:bookmarkStart w:name="z60" w:id="37"/>
    <w:p>
      <w:pPr>
        <w:spacing w:after="0"/>
        <w:ind w:left="0"/>
        <w:jc w:val="both"/>
      </w:pPr>
      <w:r>
        <w:rPr>
          <w:rFonts w:ascii="Times New Roman"/>
          <w:b w:val="false"/>
          <w:i w:val="false"/>
          <w:color w:val="000000"/>
          <w:sz w:val="28"/>
        </w:rPr>
        <w:t>
      22) тарифтің (бағаның, алым мөлшерлемесінің) шекті деңгейі – ұзақ мерзімді кезеңге, ал қажет болған кезде – осындай ұзақ мерзімді кезең ішінде әрбір жылға бекітілетін, табиғи монополия субъектісінің реттеліп көрсетілетін қызметіне (тауарына, жұмысына) тарифтің (бағаның, алым мөлшерлемесінің) ең жоғары шамасы;</w:t>
      </w:r>
    </w:p>
    <w:bookmarkEnd w:id="37"/>
    <w:bookmarkStart w:name="z61" w:id="38"/>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23)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(01.01.2016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bookmarkEnd w:id="38"/>
    <w:bookmarkStart w:name="z62" w:id="39"/>
    <w:p>
      <w:pPr>
        <w:spacing w:after="0"/>
        <w:ind w:left="0"/>
        <w:jc w:val="both"/>
      </w:pPr>
      <w:r>
        <w:rPr>
          <w:rFonts w:ascii="Times New Roman"/>
          <w:b w:val="false"/>
          <w:i w:val="false"/>
          <w:color w:val="000000"/>
          <w:sz w:val="28"/>
        </w:rPr>
        <w:t>
      24) төтенше реттеуші шаралар – стратегиялық тауарлардың құны өскен немесе төтенше жағдайлар туындаған кезде табиғи монополия субъектiсiнің қызметiн тұрақтандыру және азаматтардың өмірін, денсаулығын, жеке және заңды тұлғалардың мүлкін, сондай-ақ қоршаған ортаны қорғау мақсатында уәкілетті орган қолданатын шаралар;</w:t>
      </w:r>
    </w:p>
    <w:bookmarkEnd w:id="39"/>
    <w:bookmarkStart w:name="z63" w:id="40"/>
    <w:p>
      <w:pPr>
        <w:spacing w:after="0"/>
        <w:ind w:left="0"/>
        <w:jc w:val="both"/>
      </w:pPr>
      <w:r>
        <w:rPr>
          <w:rFonts w:ascii="Times New Roman"/>
          <w:b w:val="false"/>
          <w:i w:val="false"/>
          <w:color w:val="000000"/>
          <w:sz w:val="28"/>
        </w:rPr>
        <w:t>
      25) тұлғалар тобы - табиғи монополия субъектісінің дауыс беретін акцияларының (қатысу үлестерінің) он және одан да көп процентін иеленуші, келісім нәтижесінде бірлесіп тікелей немесе жанама шешім белгілеуге және (немесе) табиғи монополия субъектісінің қабылдайтын шешімдеріне ықпал етуге құқығы бар жеке және (немесе) заңды тұлғалардың жиынтығы;</w:t>
      </w:r>
    </w:p>
    <w:bookmarkEnd w:id="40"/>
    <w:bookmarkStart w:name="z64" w:id="41"/>
    <w:p>
      <w:pPr>
        <w:spacing w:after="0"/>
        <w:ind w:left="0"/>
        <w:jc w:val="both"/>
      </w:pPr>
      <w:r>
        <w:rPr>
          <w:rFonts w:ascii="Times New Roman"/>
          <w:b w:val="false"/>
          <w:i w:val="false"/>
          <w:color w:val="000000"/>
          <w:sz w:val="28"/>
        </w:rPr>
        <w:t>
      26) тұтынушы - табиғи монополия субъектілерінің реттеліп көрсетілетін қызметтерін (тауарларын, жұмыстарын) пайдаланушы немесе пайдалануға ниеттенуші жеке немесе заңды тұлға;</w:t>
      </w:r>
    </w:p>
    <w:bookmarkEnd w:id="41"/>
    <w:bookmarkStart w:name="z254" w:id="42"/>
    <w:p>
      <w:pPr>
        <w:spacing w:after="0"/>
        <w:ind w:left="0"/>
        <w:jc w:val="both"/>
      </w:pPr>
      <w:r>
        <w:rPr>
          <w:rFonts w:ascii="Times New Roman"/>
          <w:b w:val="false"/>
          <w:i w:val="false"/>
          <w:color w:val="000000"/>
          <w:sz w:val="28"/>
        </w:rPr>
        <w:t>
      26-1) тұтынушылар тобы - табиғи монополиялар субъектілерінің реттеліп көрсетілетін қызметтері белгілерінің, қызметінің, оларды нысаналы пайдаланудың ортақ болуымен біріктірілген тұтынушылар жиынтығы;</w:t>
      </w:r>
    </w:p>
    <w:bookmarkEnd w:id="42"/>
    <w:bookmarkStart w:name="z65" w:id="43"/>
    <w:p>
      <w:pPr>
        <w:spacing w:after="0"/>
        <w:ind w:left="0"/>
        <w:jc w:val="both"/>
      </w:pPr>
      <w:r>
        <w:rPr>
          <w:rFonts w:ascii="Times New Roman"/>
          <w:b w:val="false"/>
          <w:i w:val="false"/>
          <w:color w:val="000000"/>
          <w:sz w:val="28"/>
        </w:rPr>
        <w:t>
      27) уақытша өтемдік тариф - табиғи монополия субъектісі тұтынушыларға келтірген залалдарына өтем жасау мақсатында уәкілетті орган белгілеген тариф (баға, алым ставкасы);</w:t>
      </w:r>
    </w:p>
    <w:bookmarkEnd w:id="43"/>
    <w:bookmarkStart w:name="z66" w:id="44"/>
    <w:p>
      <w:pPr>
        <w:spacing w:after="0"/>
        <w:ind w:left="0"/>
        <w:jc w:val="both"/>
      </w:pPr>
      <w:r>
        <w:rPr>
          <w:rFonts w:ascii="Times New Roman"/>
          <w:b w:val="false"/>
          <w:i w:val="false"/>
          <w:color w:val="000000"/>
          <w:sz w:val="28"/>
        </w:rPr>
        <w:t>
      28) уақытша төмендету коэффициенті - тұтынушылар мен табиғи монополия субъектісінің мүдделерін қорғау мақсатында уәкілетті орган белгілеген және тарифке (бағаға, алым ставкасына) қолданылатын шама;</w:t>
      </w:r>
    </w:p>
    <w:bookmarkEnd w:id="44"/>
    <w:bookmarkStart w:name="z296" w:id="45"/>
    <w:p>
      <w:pPr>
        <w:spacing w:after="0"/>
        <w:ind w:left="0"/>
        <w:jc w:val="both"/>
      </w:pPr>
      <w:r>
        <w:rPr>
          <w:rFonts w:ascii="Times New Roman"/>
          <w:b w:val="false"/>
          <w:i w:val="false"/>
          <w:color w:val="000000"/>
          <w:sz w:val="28"/>
        </w:rPr>
        <w:t>
      29) уәкілетті орган - табиғи монополиялар салаларындағы басшылықты жүзеге асыратын мемлекеттік орган;</w:t>
      </w:r>
    </w:p>
    <w:bookmarkEnd w:id="45"/>
    <w:bookmarkStart w:name="z297" w:id="46"/>
    <w:p>
      <w:pPr>
        <w:spacing w:after="0"/>
        <w:ind w:left="0"/>
        <w:jc w:val="both"/>
      </w:pPr>
      <w:r>
        <w:rPr>
          <w:rFonts w:ascii="Times New Roman"/>
          <w:b w:val="false"/>
          <w:i w:val="false"/>
          <w:color w:val="000000"/>
          <w:sz w:val="28"/>
        </w:rPr>
        <w:t>
      30) ұзақ мерзімді кезең – бес жыл және одан көп уақыт аралығы;</w:t>
      </w:r>
    </w:p>
    <w:bookmarkEnd w:id="46"/>
    <w:bookmarkStart w:name="z255" w:id="47"/>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31) </w:t>
      </w:r>
      <w:r>
        <w:rPr>
          <w:rFonts w:ascii="Times New Roman"/>
          <w:b w:val="false"/>
          <w:i w:val="false"/>
          <w:color w:val="000000"/>
          <w:sz w:val="28"/>
        </w:rPr>
        <w:t xml:space="preserve">алып тасталды - ҚР 29.10.2015 </w:t>
      </w:r>
      <w:r>
        <w:rPr>
          <w:rFonts w:ascii="Times New Roman"/>
          <w:b w:val="false"/>
          <w:i w:val="false"/>
          <w:color w:val="000000"/>
          <w:sz w:val="28"/>
        </w:rPr>
        <w:t>№ 376-V</w:t>
      </w:r>
      <w:r>
        <w:rPr>
          <w:rFonts w:ascii="Times New Roman"/>
          <w:b w:val="false"/>
          <w:i w:val="false"/>
          <w:color w:val="000000"/>
          <w:sz w:val="28"/>
        </w:rPr>
        <w:t xml:space="preserve"> Заңымен (01.01.2017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bookmarkEnd w:id="47"/>
    <w:bookmarkStart w:name="z423" w:id="48"/>
    <w:p>
      <w:pPr>
        <w:spacing w:after="0"/>
        <w:ind w:left="0"/>
        <w:jc w:val="both"/>
      </w:pPr>
      <w:r>
        <w:rPr>
          <w:rFonts w:ascii="Times New Roman"/>
          <w:b w:val="false"/>
          <w:i w:val="false"/>
          <w:color w:val="000000"/>
          <w:sz w:val="28"/>
        </w:rPr>
        <w:t>
      32) "электрондық үкіметтің" веб-порталы – нормативтік құқықтық базаны қоса алғанда, барлық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арналған техникалық шарттарды беру бойынша қызметтерге және квазимемлекеттік сектор субъектілерінің қызметтеріне қол жеткізудің "бірыңғай терезесін" білдіретін ақпараттық жүйе.</w:t>
      </w:r>
    </w:p>
    <w:bookmarkEnd w:id="4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3-бап жаңа редакцияда - ҚР 2008.12.29 </w:t>
      </w:r>
      <w:r>
        <w:rPr>
          <w:rFonts w:ascii="Times New Roman"/>
          <w:b w:val="false"/>
          <w:i w:val="false"/>
          <w:color w:val="000000"/>
          <w:sz w:val="28"/>
        </w:rPr>
        <w:t>N 116-IV</w:t>
      </w:r>
      <w:r>
        <w:rPr>
          <w:rFonts w:ascii="Times New Roman"/>
          <w:b w:val="false"/>
          <w:i w:val="false"/>
          <w:color w:val="ff0000"/>
          <w:sz w:val="28"/>
        </w:rPr>
        <w:t xml:space="preserve"> (2009.01.01 бастап қолданысқа енгізіледі) Заңымен; өзгерістер енгізілді - ҚР 2010.03.15 </w:t>
      </w:r>
      <w:r>
        <w:rPr>
          <w:rFonts w:ascii="Times New Roman"/>
          <w:b w:val="false"/>
          <w:i w:val="false"/>
          <w:color w:val="000000"/>
          <w:sz w:val="28"/>
        </w:rPr>
        <w:t>№ 255-IV</w:t>
      </w:r>
      <w:r>
        <w:rPr>
          <w:rFonts w:ascii="Times New Roman"/>
          <w:b w:val="false"/>
          <w:i w:val="false"/>
          <w:color w:val="ff0000"/>
          <w:sz w:val="28"/>
        </w:rPr>
        <w:t xml:space="preserve">; 2012.07.04 </w:t>
      </w:r>
      <w:r>
        <w:rPr>
          <w:rFonts w:ascii="Times New Roman"/>
          <w:b w:val="false"/>
          <w:i w:val="false"/>
          <w:color w:val="000000"/>
          <w:sz w:val="28"/>
        </w:rPr>
        <w:t>№ 25-V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06.03.2013 </w:t>
      </w:r>
      <w:r>
        <w:rPr>
          <w:rFonts w:ascii="Times New Roman"/>
          <w:b w:val="false"/>
          <w:i w:val="false"/>
          <w:color w:val="000000"/>
          <w:sz w:val="28"/>
        </w:rPr>
        <w:t>N 81-V</w:t>
      </w:r>
      <w:r>
        <w:rPr>
          <w:rFonts w:ascii="Times New Roman"/>
          <w:b w:val="false"/>
          <w:i w:val="false"/>
          <w:color w:val="ff0000"/>
          <w:sz w:val="28"/>
        </w:rPr>
        <w:t xml:space="preserve"> (алғашқы ресми жарияланғанынан кейін күнтізбелік он күн өткен соң қолданысқа енгiзiледi); 12.06.2014 </w:t>
      </w:r>
      <w:r>
        <w:rPr>
          <w:rFonts w:ascii="Times New Roman"/>
          <w:b w:val="false"/>
          <w:i w:val="false"/>
          <w:color w:val="000000"/>
          <w:sz w:val="28"/>
        </w:rPr>
        <w:t>№ 209-V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05.05.2015 </w:t>
      </w:r>
      <w:r>
        <w:rPr>
          <w:rFonts w:ascii="Times New Roman"/>
          <w:b w:val="false"/>
          <w:i w:val="false"/>
          <w:color w:val="000000"/>
          <w:sz w:val="28"/>
        </w:rPr>
        <w:t>№ 312-V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29.10.2015 </w:t>
      </w:r>
      <w:r>
        <w:rPr>
          <w:rFonts w:ascii="Times New Roman"/>
          <w:b w:val="false"/>
          <w:i w:val="false"/>
          <w:color w:val="ff0000"/>
          <w:sz w:val="28"/>
        </w:rPr>
        <w:t>№ 376-V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17.11.2015 </w:t>
      </w:r>
      <w:r>
        <w:rPr>
          <w:rFonts w:ascii="Times New Roman"/>
          <w:b w:val="false"/>
          <w:i w:val="false"/>
          <w:color w:val="000000"/>
          <w:sz w:val="28"/>
        </w:rPr>
        <w:t>№ 407-V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28.12.2016 </w:t>
      </w:r>
      <w:r>
        <w:rPr>
          <w:rFonts w:ascii="Times New Roman"/>
          <w:b w:val="false"/>
          <w:i w:val="false"/>
          <w:color w:val="000000"/>
          <w:sz w:val="28"/>
        </w:rPr>
        <w:t>№ 34-VI</w:t>
      </w:r>
      <w:r>
        <w:rPr>
          <w:rFonts w:ascii="Times New Roman"/>
          <w:b w:val="false"/>
          <w:i w:val="false"/>
          <w:color w:val="ff0000"/>
          <w:sz w:val="28"/>
        </w:rPr>
        <w:t xml:space="preserve"> (01.01.2017 бастап қолданысқа енгізіледі); 10.05.2017 </w:t>
      </w:r>
      <w:r>
        <w:rPr>
          <w:rFonts w:ascii="Times New Roman"/>
          <w:b w:val="false"/>
          <w:i w:val="false"/>
          <w:color w:val="000000"/>
          <w:sz w:val="28"/>
        </w:rPr>
        <w:t>№ 64-VI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11.07.2017 </w:t>
      </w:r>
      <w:r>
        <w:rPr>
          <w:rFonts w:ascii="Times New Roman"/>
          <w:b w:val="false"/>
          <w:i w:val="false"/>
          <w:color w:val="000000"/>
          <w:sz w:val="28"/>
        </w:rPr>
        <w:t>№ 89-VI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4-бап. Табиғи монополиялар аясы </w:t>
      </w:r>
    </w:p>
    <w:p>
      <w:pPr>
        <w:spacing w:after="0"/>
        <w:ind w:left="0"/>
        <w:jc w:val="both"/>
      </w:pPr>
      <w:r>
        <w:rPr>
          <w:rFonts w:ascii="Times New Roman"/>
          <w:b w:val="false"/>
          <w:i w:val="false"/>
          <w:color w:val="000000"/>
          <w:sz w:val="28"/>
        </w:rPr>
        <w:t>
      1. Қазақстан Республикасында табиғи монополиялар аясына мынадай қызмет көрсетулер (тауарлар, жұмыстар):</w:t>
      </w:r>
    </w:p>
    <w:bookmarkStart w:name="z67" w:id="49"/>
    <w:p>
      <w:pPr>
        <w:spacing w:after="0"/>
        <w:ind w:left="0"/>
        <w:jc w:val="both"/>
      </w:pPr>
      <w:r>
        <w:rPr>
          <w:rFonts w:ascii="Times New Roman"/>
          <w:b w:val="false"/>
          <w:i w:val="false"/>
          <w:color w:val="000000"/>
          <w:sz w:val="28"/>
        </w:rPr>
        <w:t>
      1) мұнайды және (немесе) мұнай өнімдерін, Қазақстан Республикасының аумағы арқылы транзиттеу және Қазақстан Республикасының шегінен тыс жерге экспорттау мақсатында оларды тасымалдауды қоспағанда, магистральдық құбыржолдар арқылы тасымалдау жөніндегі;</w:t>
      </w:r>
    </w:p>
    <w:bookmarkEnd w:id="49"/>
    <w:bookmarkStart w:name="z68" w:id="50"/>
    <w:p>
      <w:pPr>
        <w:spacing w:after="0"/>
        <w:ind w:left="0"/>
        <w:jc w:val="both"/>
      </w:pPr>
      <w:r>
        <w:rPr>
          <w:rFonts w:ascii="Times New Roman"/>
          <w:b w:val="false"/>
          <w:i w:val="false"/>
          <w:color w:val="000000"/>
          <w:sz w:val="28"/>
        </w:rPr>
        <w:t>
      2) Қазақстан Республикасының аумағы арқылы транзиттеу және Қазақстан Республикасының шегінен тыс жерге экспорттау мақсатында тауарлық газды сақтауды, тасымалдауды қоспағанда, тауарлық газды сақтау, жалғастырушы, магистральдық газ құбырлары және (немесе) газ тарату жүйелері арқылы тасымалдау, топтық резервуарлық қондырғыларды пайдалану, сондай-ақ шикі газды жалғастырушы газ құбырлары арқылы тасымалдау жөніндегі;</w:t>
      </w:r>
    </w:p>
    <w:bookmarkEnd w:id="50"/>
    <w:bookmarkStart w:name="z69" w:id="51"/>
    <w:p>
      <w:pPr>
        <w:spacing w:after="0"/>
        <w:ind w:left="0"/>
        <w:jc w:val="both"/>
      </w:pPr>
      <w:r>
        <w:rPr>
          <w:rFonts w:ascii="Times New Roman"/>
          <w:b w:val="false"/>
          <w:i w:val="false"/>
          <w:color w:val="000000"/>
          <w:sz w:val="28"/>
        </w:rPr>
        <w:t>
      3) электр энергиясын беру жөнiндегi;</w:t>
      </w:r>
    </w:p>
    <w:bookmarkEnd w:id="51"/>
    <w:bookmarkStart w:name="z70" w:id="52"/>
    <w:p>
      <w:pPr>
        <w:spacing w:after="0"/>
        <w:ind w:left="0"/>
        <w:jc w:val="both"/>
      </w:pPr>
      <w:r>
        <w:rPr>
          <w:rFonts w:ascii="Times New Roman"/>
          <w:b w:val="false"/>
          <w:i w:val="false"/>
          <w:color w:val="000000"/>
          <w:sz w:val="28"/>
        </w:rPr>
        <w:t>
      4) топырақтың жылуын, жерасты суларды, өзендерді, су айдындарын өнеркәсіптік кәсіпорындардың және электр станцияларының, кәріздік-тазарту құрылыстарының сарқынды суларын пайдалана отырып, өндірілген жылу энергиясын қоспағанда, жылу энергиясын өндіру, беру, бөлу және (немесе) онымен жабдықтау жөніндегі;</w:t>
      </w:r>
    </w:p>
    <w:bookmarkEnd w:id="52"/>
    <w:bookmarkStart w:name="z71" w:id="53"/>
    <w:p>
      <w:pPr>
        <w:spacing w:after="0"/>
        <w:ind w:left="0"/>
        <w:jc w:val="both"/>
      </w:pPr>
      <w:r>
        <w:rPr>
          <w:rFonts w:ascii="Times New Roman"/>
          <w:b w:val="false"/>
          <w:i w:val="false"/>
          <w:color w:val="000000"/>
          <w:sz w:val="28"/>
        </w:rPr>
        <w:t>
      5) электр энергиясын желiге берудi және тұтынуды техникалық диспетчерлендiру жөнiндегi;</w:t>
      </w:r>
    </w:p>
    <w:bookmarkEnd w:id="53"/>
    <w:bookmarkStart w:name="z298" w:id="54"/>
    <w:p>
      <w:pPr>
        <w:spacing w:after="0"/>
        <w:ind w:left="0"/>
        <w:jc w:val="both"/>
      </w:pPr>
      <w:r>
        <w:rPr>
          <w:rFonts w:ascii="Times New Roman"/>
          <w:b w:val="false"/>
          <w:i w:val="false"/>
          <w:color w:val="000000"/>
          <w:sz w:val="28"/>
        </w:rPr>
        <w:t>
      5-1) электр энергиясын өндірудің-тұтынудың теңгерілімін ұйымдастыру жөніндегі;</w:t>
      </w:r>
    </w:p>
    <w:bookmarkEnd w:id="54"/>
    <w:bookmarkStart w:name="z72" w:id="55"/>
    <w:p>
      <w:pPr>
        <w:spacing w:after="0"/>
        <w:ind w:left="0"/>
        <w:jc w:val="both"/>
      </w:pPr>
      <w:r>
        <w:rPr>
          <w:rFonts w:ascii="Times New Roman"/>
          <w:b w:val="false"/>
          <w:i w:val="false"/>
          <w:color w:val="000000"/>
          <w:sz w:val="28"/>
        </w:rPr>
        <w:t>
      6) контейнерлермен жүктерді тасымалдау, бос контейнерлерді тасымалдау және Қазақстан Республикасының аумағы арқылы жүктерді транзиттік тасымалдаулар кезінде магистральдық теміржол желісінің көрсетілетін қызметтерін қоспағанда, магистральдық теміржол желілерінің;</w:t>
      </w:r>
    </w:p>
    <w:bookmarkEnd w:id="55"/>
    <w:bookmarkStart w:name="z293" w:id="56"/>
    <w:p>
      <w:pPr>
        <w:spacing w:after="0"/>
        <w:ind w:left="0"/>
        <w:jc w:val="both"/>
      </w:pPr>
      <w:r>
        <w:rPr>
          <w:rFonts w:ascii="Times New Roman"/>
          <w:b w:val="false"/>
          <w:i w:val="false"/>
          <w:color w:val="000000"/>
          <w:sz w:val="28"/>
        </w:rPr>
        <w:t>
      6-1) бәсекелес теміржол болмаған кезде концессия шарттары бойынша теміржол көлігінің объектілері бар теміржолдардың көрсетілетін қызметтерінің;</w:t>
      </w:r>
    </w:p>
    <w:bookmarkEnd w:id="56"/>
    <w:bookmarkStart w:name="z73" w:id="57"/>
    <w:p>
      <w:pPr>
        <w:spacing w:after="0"/>
        <w:ind w:left="0"/>
        <w:jc w:val="both"/>
      </w:pPr>
      <w:r>
        <w:rPr>
          <w:rFonts w:ascii="Times New Roman"/>
          <w:b w:val="false"/>
          <w:i w:val="false"/>
          <w:color w:val="000000"/>
          <w:sz w:val="28"/>
        </w:rPr>
        <w:t>
      7) бәсекелес кірме жол болмаған кезде кірме жолдардың;</w:t>
      </w:r>
    </w:p>
    <w:bookmarkEnd w:id="57"/>
    <w:bookmarkStart w:name="z74" w:id="58"/>
    <w:p>
      <w:pPr>
        <w:spacing w:after="0"/>
        <w:ind w:left="0"/>
        <w:jc w:val="both"/>
      </w:pPr>
      <w:r>
        <w:rPr>
          <w:rFonts w:ascii="Times New Roman"/>
          <w:b w:val="false"/>
          <w:i w:val="false"/>
          <w:color w:val="000000"/>
          <w:sz w:val="28"/>
        </w:rPr>
        <w:t>
      8) халықаралық және транзиттік ұшуларға аэронавигациялық қызмет көрсетуді қоспағанда, аэронавигацияның;</w:t>
      </w:r>
    </w:p>
    <w:bookmarkEnd w:id="58"/>
    <w:bookmarkStart w:name="z75" w:id="59"/>
    <w:p>
      <w:pPr>
        <w:spacing w:after="0"/>
        <w:ind w:left="0"/>
        <w:jc w:val="both"/>
      </w:pPr>
      <w:r>
        <w:rPr>
          <w:rFonts w:ascii="Times New Roman"/>
          <w:b w:val="false"/>
          <w:i w:val="false"/>
          <w:color w:val="000000"/>
          <w:sz w:val="28"/>
        </w:rPr>
        <w:t>
      9) коммерциялық емес мақсаттарда Қазақстан Республикасының әуежайларында техникалық қонуларды жүзеге асырып, Қазақстан Республикасының әуе кеңістігі арқылы транзиттік ұшуларды жүзеге асыратын авиатасымалдарға қызмет көрсетуді қоспағанда, әуежайлардың;</w:t>
      </w:r>
    </w:p>
    <w:bookmarkEnd w:id="59"/>
    <w:p>
      <w:pPr>
        <w:spacing w:after="0"/>
        <w:ind w:left="0"/>
        <w:jc w:val="both"/>
      </w:pPr>
      <w:r>
        <w:rPr>
          <w:rFonts w:ascii="Times New Roman"/>
          <w:b w:val="false"/>
          <w:i w:val="false"/>
          <w:color w:val="000000"/>
          <w:sz w:val="28"/>
        </w:rPr>
        <w:t>
      9-1) порттардағы көрсетілетін қызметтер нарығында бәсекелестік болмаған кезде порттардың;</w:t>
      </w:r>
    </w:p>
    <w:bookmarkStart w:name="z76" w:id="60"/>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10) </w:t>
      </w:r>
      <w:r>
        <w:rPr>
          <w:rFonts w:ascii="Times New Roman"/>
          <w:b w:val="false"/>
          <w:i w:val="false"/>
          <w:color w:val="000000"/>
          <w:sz w:val="28"/>
        </w:rPr>
        <w:t xml:space="preserve">алып тасталды - ҚР 28.12.2016 </w:t>
      </w:r>
      <w:r>
        <w:rPr>
          <w:rFonts w:ascii="Times New Roman"/>
          <w:b w:val="false"/>
          <w:i w:val="false"/>
          <w:color w:val="000000"/>
          <w:sz w:val="28"/>
        </w:rPr>
        <w:t>№ 34-VI</w:t>
      </w:r>
      <w:r>
        <w:rPr>
          <w:rFonts w:ascii="Times New Roman"/>
          <w:b w:val="false"/>
          <w:i w:val="false"/>
          <w:color w:val="000000"/>
          <w:sz w:val="28"/>
        </w:rPr>
        <w:t xml:space="preserve"> (01.01.2017 бастап қолданысқа енгізіледі) Заңымен.</w:t>
      </w:r>
    </w:p>
    <w:bookmarkEnd w:id="60"/>
    <w:bookmarkStart w:name="z77" w:id="61"/>
    <w:p>
      <w:pPr>
        <w:spacing w:after="0"/>
        <w:ind w:left="0"/>
        <w:jc w:val="both"/>
      </w:pPr>
      <w:r>
        <w:rPr>
          <w:rFonts w:ascii="Times New Roman"/>
          <w:b w:val="false"/>
          <w:i w:val="false"/>
          <w:color w:val="000000"/>
          <w:sz w:val="28"/>
        </w:rPr>
        <w:t>
      11) кәбілдік кәрізді мүлiктiк жалдауға (жалға алуға) немесе пайдалануға беру жөнiндегi;</w:t>
      </w:r>
    </w:p>
    <w:bookmarkEnd w:id="61"/>
    <w:bookmarkStart w:name="z78" w:id="62"/>
    <w:p>
      <w:pPr>
        <w:spacing w:after="0"/>
        <w:ind w:left="0"/>
        <w:jc w:val="both"/>
      </w:pPr>
      <w:r>
        <w:rPr>
          <w:rFonts w:ascii="Times New Roman"/>
          <w:b w:val="false"/>
          <w:i w:val="false"/>
          <w:color w:val="000000"/>
          <w:sz w:val="28"/>
        </w:rPr>
        <w:t>
      12) сумен жабдықтаудың және (немесе) су бұрудың көрсетілетін қызметтері (тауарлары, жұмыстары) жатады.</w:t>
      </w:r>
    </w:p>
    <w:bookmarkEnd w:id="62"/>
    <w:bookmarkStart w:name="z79" w:id="63"/>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13) </w:t>
      </w:r>
      <w:r>
        <w:rPr>
          <w:rFonts w:ascii="Times New Roman"/>
          <w:b w:val="false"/>
          <w:i w:val="false"/>
          <w:color w:val="000000"/>
          <w:sz w:val="28"/>
        </w:rPr>
        <w:t xml:space="preserve">алып тасталды - ҚР 28.12.2016 </w:t>
      </w:r>
      <w:r>
        <w:rPr>
          <w:rFonts w:ascii="Times New Roman"/>
          <w:b w:val="false"/>
          <w:i w:val="false"/>
          <w:color w:val="000000"/>
          <w:sz w:val="28"/>
        </w:rPr>
        <w:t>№ 34-VI</w:t>
      </w:r>
      <w:r>
        <w:rPr>
          <w:rFonts w:ascii="Times New Roman"/>
          <w:b w:val="false"/>
          <w:i w:val="false"/>
          <w:color w:val="000000"/>
          <w:sz w:val="28"/>
        </w:rPr>
        <w:t xml:space="preserve"> (01.01.2017 бастап қолданысқа енгізіледі) Заңымен.</w:t>
      </w:r>
    </w:p>
    <w:bookmarkEnd w:id="63"/>
    <w:bookmarkStart w:name="z80" w:id="64"/>
    <w:p>
      <w:pPr>
        <w:spacing w:after="0"/>
        <w:ind w:left="0"/>
        <w:jc w:val="both"/>
      </w:pPr>
      <w:r>
        <w:rPr>
          <w:rFonts w:ascii="Times New Roman"/>
          <w:b w:val="false"/>
          <w:i w:val="false"/>
          <w:color w:val="000000"/>
          <w:sz w:val="28"/>
        </w:rPr>
        <w:t>
      2. Уәкiлеттi орган осы баптың 1-тармағында тiзiп көрсетiлген табиғи монополиялар аясының табиғи монополия субъектiлерi осы сала шеңберiнде көрсетiлетiн қызметтердi (тауарларды, жұмыстарды) реттелiп көрсетiлетiн қызметтер қатарына жатқызу мәнiне талдау жасауды жүзеге асырады.</w:t>
      </w:r>
    </w:p>
    <w:bookmarkEnd w:id="64"/>
    <w:p>
      <w:pPr>
        <w:spacing w:after="0"/>
        <w:ind w:left="0"/>
        <w:jc w:val="both"/>
      </w:pPr>
      <w:r>
        <w:rPr>
          <w:rFonts w:ascii="Times New Roman"/>
          <w:b w:val="false"/>
          <w:i w:val="false"/>
          <w:color w:val="000000"/>
          <w:sz w:val="28"/>
        </w:rPr>
        <w:t>
      Реттелiп көрсетiлетiн қызметтердiң (тауарлардың, жұмыстардың) тiзбесiн уәкiлеттi орган бекiтедi.</w:t>
      </w:r>
    </w:p>
    <w:bookmarkStart w:name="z81" w:id="65"/>
    <w:p>
      <w:pPr>
        <w:spacing w:after="0"/>
        <w:ind w:left="0"/>
        <w:jc w:val="both"/>
      </w:pPr>
      <w:r>
        <w:rPr>
          <w:rFonts w:ascii="Times New Roman"/>
          <w:b w:val="false"/>
          <w:i w:val="false"/>
          <w:color w:val="000000"/>
          <w:sz w:val="28"/>
        </w:rPr>
        <w:t xml:space="preserve">
      3. Табиғи монополиялар субъектiлерi республикалық және жергiлiктi бөлiмдерден тұратын Табиғи монополия субъектiлерiнiң мемлекеттiк тiркелiмiне, реттелiп көрсетiлетiн қызметтердiң (тауарлардың, жұмыстардың) нақты түрлерiн көрсете отырып енгiзiлуге жатады. </w:t>
      </w:r>
    </w:p>
    <w:bookmarkEnd w:id="65"/>
    <w:p>
      <w:pPr>
        <w:spacing w:after="0"/>
        <w:ind w:left="0"/>
        <w:jc w:val="both"/>
      </w:pPr>
      <w:r>
        <w:rPr>
          <w:rFonts w:ascii="Times New Roman"/>
          <w:b w:val="false"/>
          <w:i w:val="false"/>
          <w:color w:val="000000"/>
          <w:sz w:val="28"/>
        </w:rPr>
        <w:t xml:space="preserve">
      Табиғи монополиялар субъектiлерiн Мемлекеттiк тiркелiмге енгiзу және одан шығару тәртiбiн уәкiлеттi орган белгiлейдi. </w:t>
      </w:r>
    </w:p>
    <w:p>
      <w:pPr>
        <w:spacing w:after="0"/>
        <w:ind w:left="0"/>
        <w:jc w:val="both"/>
      </w:pPr>
      <w:r>
        <w:rPr>
          <w:rFonts w:ascii="Times New Roman"/>
          <w:b w:val="false"/>
          <w:i w:val="false"/>
          <w:color w:val="000000"/>
          <w:sz w:val="28"/>
        </w:rPr>
        <w:t>
      4. Табиғи монополиялар салаларын кеңейту Қазақстан Республикасы ратификациялаған халықаралық шарттарға сәйкес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4-бап жаңа редакцияда - ҚР 2004.12.09 </w:t>
      </w:r>
      <w:r>
        <w:rPr>
          <w:rFonts w:ascii="Times New Roman"/>
          <w:b w:val="false"/>
          <w:i w:val="false"/>
          <w:color w:val="000000"/>
          <w:sz w:val="28"/>
        </w:rPr>
        <w:t>N 9</w:t>
      </w:r>
      <w:r>
        <w:rPr>
          <w:rFonts w:ascii="Times New Roman"/>
          <w:b w:val="false"/>
          <w:i w:val="false"/>
          <w:color w:val="ff0000"/>
          <w:sz w:val="28"/>
        </w:rPr>
        <w:t xml:space="preserve"> Заңымен; өзгерістер енгізілді - ҚР 2004.12.20 </w:t>
      </w:r>
      <w:r>
        <w:rPr>
          <w:rFonts w:ascii="Times New Roman"/>
          <w:b w:val="false"/>
          <w:i w:val="false"/>
          <w:color w:val="000000"/>
          <w:sz w:val="28"/>
        </w:rPr>
        <w:t>N 13</w:t>
      </w:r>
      <w:r>
        <w:rPr>
          <w:rFonts w:ascii="Times New Roman"/>
          <w:b w:val="false"/>
          <w:i w:val="false"/>
          <w:color w:val="ff0000"/>
          <w:sz w:val="28"/>
        </w:rPr>
        <w:t xml:space="preserve"> (01.01.2005 бастап қолданысқа енгiзiледi), 2006.01.14 </w:t>
      </w:r>
      <w:r>
        <w:rPr>
          <w:rFonts w:ascii="Times New Roman"/>
          <w:b w:val="false"/>
          <w:i w:val="false"/>
          <w:color w:val="000000"/>
          <w:sz w:val="28"/>
        </w:rPr>
        <w:t>N 120</w:t>
      </w:r>
      <w:r>
        <w:rPr>
          <w:rFonts w:ascii="Times New Roman"/>
          <w:b w:val="false"/>
          <w:i w:val="false"/>
          <w:color w:val="ff0000"/>
          <w:sz w:val="28"/>
        </w:rPr>
        <w:t xml:space="preserve">, 2008.07.05 </w:t>
      </w:r>
      <w:r>
        <w:rPr>
          <w:rFonts w:ascii="Times New Roman"/>
          <w:b w:val="false"/>
          <w:i w:val="false"/>
          <w:color w:val="000000"/>
          <w:sz w:val="28"/>
        </w:rPr>
        <w:t>N 66-IV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2008.12.29 </w:t>
      </w:r>
      <w:r>
        <w:rPr>
          <w:rFonts w:ascii="Times New Roman"/>
          <w:b w:val="false"/>
          <w:i w:val="false"/>
          <w:color w:val="000000"/>
          <w:sz w:val="28"/>
        </w:rPr>
        <w:t>N 116-IV</w:t>
      </w:r>
      <w:r>
        <w:rPr>
          <w:rFonts w:ascii="Times New Roman"/>
          <w:b w:val="false"/>
          <w:i w:val="false"/>
          <w:color w:val="ff0000"/>
          <w:sz w:val="28"/>
        </w:rPr>
        <w:t xml:space="preserve"> (01.01.2009 бастап қолданысқа енгізіледі), 2012.01.09 </w:t>
      </w:r>
      <w:r>
        <w:rPr>
          <w:rFonts w:ascii="Times New Roman"/>
          <w:b w:val="false"/>
          <w:i w:val="false"/>
          <w:color w:val="000000"/>
          <w:sz w:val="28"/>
        </w:rPr>
        <w:t>№ 533-IV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2012.01.13 </w:t>
      </w:r>
      <w:r>
        <w:rPr>
          <w:rFonts w:ascii="Times New Roman"/>
          <w:b w:val="false"/>
          <w:i w:val="false"/>
          <w:color w:val="ff0000"/>
          <w:sz w:val="28"/>
        </w:rPr>
        <w:t>N 542-IV</w:t>
      </w:r>
      <w:r>
        <w:rPr>
          <w:rFonts w:ascii="Times New Roman"/>
          <w:b w:val="false"/>
          <w:i w:val="false"/>
          <w:color w:val="ff0000"/>
          <w:sz w:val="28"/>
        </w:rPr>
        <w:t xml:space="preserve"> (алғашқы ресми жарияланғанынан кейін алты ай өткен соң қолданысқа енгiзiледі); 06.03.2013 </w:t>
      </w:r>
      <w:r>
        <w:rPr>
          <w:rFonts w:ascii="Times New Roman"/>
          <w:b w:val="false"/>
          <w:i w:val="false"/>
          <w:color w:val="000000"/>
          <w:sz w:val="28"/>
        </w:rPr>
        <w:t>N 81-V</w:t>
      </w:r>
      <w:r>
        <w:rPr>
          <w:rFonts w:ascii="Times New Roman"/>
          <w:b w:val="false"/>
          <w:i w:val="false"/>
          <w:color w:val="ff0000"/>
          <w:sz w:val="28"/>
        </w:rPr>
        <w:t xml:space="preserve"> (алғашқы ресми жарияланғанынан кейін күнтізбелік он күн өткен соң қолданысқа енгiзiледi); 03.07.2014 </w:t>
      </w:r>
      <w:r>
        <w:rPr>
          <w:rFonts w:ascii="Times New Roman"/>
          <w:b w:val="false"/>
          <w:i w:val="false"/>
          <w:color w:val="000000"/>
          <w:sz w:val="28"/>
        </w:rPr>
        <w:t>N 230-V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05.05.2015 </w:t>
      </w:r>
      <w:r>
        <w:rPr>
          <w:rFonts w:ascii="Times New Roman"/>
          <w:b w:val="false"/>
          <w:i w:val="false"/>
          <w:color w:val="000000"/>
          <w:sz w:val="28"/>
        </w:rPr>
        <w:t>№ 312-V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27.10.2015 </w:t>
      </w:r>
      <w:r>
        <w:rPr>
          <w:rFonts w:ascii="Times New Roman"/>
          <w:b w:val="false"/>
          <w:i w:val="false"/>
          <w:color w:val="000000"/>
          <w:sz w:val="28"/>
        </w:rPr>
        <w:t>№ 363-V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(01.01.2016 бастап қолданысқа енгізіледі); 24.11.2015 </w:t>
      </w:r>
      <w:r>
        <w:rPr>
          <w:rFonts w:ascii="Times New Roman"/>
          <w:b w:val="false"/>
          <w:i w:val="false"/>
          <w:color w:val="000000"/>
          <w:sz w:val="28"/>
        </w:rPr>
        <w:t>№ 419-V</w:t>
      </w:r>
      <w:r>
        <w:rPr>
          <w:rFonts w:ascii="Times New Roman"/>
          <w:b w:val="false"/>
          <w:i w:val="false"/>
          <w:color w:val="ff0000"/>
          <w:sz w:val="28"/>
        </w:rPr>
        <w:t xml:space="preserve"> (01.01.2016 бастап қолданысқа енгізіледі); 28.12.2016 </w:t>
      </w:r>
      <w:r>
        <w:rPr>
          <w:rFonts w:ascii="Times New Roman"/>
          <w:b w:val="false"/>
          <w:i w:val="false"/>
          <w:color w:val="000000"/>
          <w:sz w:val="28"/>
        </w:rPr>
        <w:t>№ 34-VI</w:t>
      </w:r>
      <w:r>
        <w:rPr>
          <w:rFonts w:ascii="Times New Roman"/>
          <w:b w:val="false"/>
          <w:i w:val="false"/>
          <w:color w:val="ff0000"/>
          <w:sz w:val="28"/>
        </w:rPr>
        <w:t xml:space="preserve"> (01.01.2017 бастап қолданысқа енгізіледі); 11.07.2017 </w:t>
      </w:r>
      <w:r>
        <w:rPr>
          <w:rFonts w:ascii="Times New Roman"/>
          <w:b w:val="false"/>
          <w:i w:val="false"/>
          <w:color w:val="000000"/>
          <w:sz w:val="28"/>
        </w:rPr>
        <w:t>№ 89-VI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05.10.2018 </w:t>
      </w:r>
      <w:r>
        <w:rPr>
          <w:rFonts w:ascii="Times New Roman"/>
          <w:b w:val="false"/>
          <w:i w:val="false"/>
          <w:color w:val="000000"/>
          <w:sz w:val="28"/>
        </w:rPr>
        <w:t>№ 184-VI</w:t>
      </w:r>
      <w:r>
        <w:rPr>
          <w:rFonts w:ascii="Times New Roman"/>
          <w:b w:val="false"/>
          <w:i w:val="false"/>
          <w:color w:val="ff0000"/>
          <w:sz w:val="28"/>
        </w:rPr>
        <w:t xml:space="preserve"> (алғашқы ресми жарияланған күнінен кейін алты ай өткен соң </w:t>
      </w:r>
      <w:r>
        <w:rPr>
          <w:rFonts w:ascii="Times New Roman"/>
          <w:b w:val="false"/>
          <w:i w:val="false"/>
          <w:color w:val="000000"/>
          <w:sz w:val="28"/>
        </w:rPr>
        <w:t>қолданысқа</w:t>
      </w:r>
      <w:r>
        <w:rPr>
          <w:rFonts w:ascii="Times New Roman"/>
          <w:b w:val="false"/>
          <w:i w:val="false"/>
          <w:color w:val="ff0000"/>
          <w:sz w:val="28"/>
        </w:rPr>
        <w:t xml:space="preserve">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5-бап. Табиғи монополиялар субъектiлерiнiң қызметiн шектеу </w:t>
      </w:r>
    </w:p>
    <w:p>
      <w:pPr>
        <w:spacing w:after="0"/>
        <w:ind w:left="0"/>
        <w:jc w:val="both"/>
      </w:pPr>
      <w:r>
        <w:rPr>
          <w:rFonts w:ascii="Times New Roman"/>
          <w:b w:val="false"/>
          <w:i w:val="false"/>
          <w:color w:val="000000"/>
          <w:sz w:val="28"/>
        </w:rPr>
        <w:t>
      1. Табиғи монополия субъектiсiне:</w:t>
      </w:r>
    </w:p>
    <w:bookmarkStart w:name="z82" w:id="66"/>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(01.01.2017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bookmarkEnd w:id="66"/>
    <w:bookmarkStart w:name="z83" w:id="67"/>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(01.01.2017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bookmarkEnd w:id="67"/>
    <w:bookmarkStart w:name="z84" w:id="68"/>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(01.01.2017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bookmarkEnd w:id="68"/>
    <w:bookmarkStart w:name="z85" w:id="69"/>
    <w:p>
      <w:pPr>
        <w:spacing w:after="0"/>
        <w:ind w:left="0"/>
        <w:jc w:val="both"/>
      </w:pPr>
      <w:r>
        <w:rPr>
          <w:rFonts w:ascii="Times New Roman"/>
          <w:b w:val="false"/>
          <w:i w:val="false"/>
          <w:color w:val="000000"/>
          <w:sz w:val="28"/>
        </w:rPr>
        <w:t>
      4) уәкiлеттi орган белгiлеген мөлшерден асатын реттелiп көрсетiлетiн қызметтер (тауарлар, жұмыстар) үшiн ақы алуға;</w:t>
      </w:r>
    </w:p>
    <w:bookmarkEnd w:id="69"/>
    <w:bookmarkStart w:name="z299" w:id="70"/>
    <w:p>
      <w:pPr>
        <w:spacing w:after="0"/>
        <w:ind w:left="0"/>
        <w:jc w:val="both"/>
      </w:pPr>
      <w:r>
        <w:rPr>
          <w:rFonts w:ascii="Times New Roman"/>
          <w:b w:val="false"/>
          <w:i w:val="false"/>
          <w:color w:val="000000"/>
          <w:sz w:val="28"/>
        </w:rPr>
        <w:t>
      4-1) осы Заңда көзделмеген қосымша ақы алуға немесе өзінің мазмұны бойынша реттеліп көрсетілетін қызметтердің мәніне қатысы жоқ (қаржылық қаражаттарды және өзге де мүлікті, мүліктік құқықтарды және басқаны беру) қосымша міндеттемелерді өзге түрде тануға;</w:t>
      </w:r>
    </w:p>
    <w:bookmarkEnd w:id="70"/>
    <w:bookmarkStart w:name="z300" w:id="71"/>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4-2)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bookmarkEnd w:id="71"/>
    <w:bookmarkStart w:name="z86" w:id="72"/>
    <w:p>
      <w:pPr>
        <w:spacing w:after="0"/>
        <w:ind w:left="0"/>
        <w:jc w:val="both"/>
      </w:pPr>
      <w:r>
        <w:rPr>
          <w:rFonts w:ascii="Times New Roman"/>
          <w:b w:val="false"/>
          <w:i w:val="false"/>
          <w:color w:val="000000"/>
          <w:sz w:val="28"/>
        </w:rPr>
        <w:t>
      5) табиғи монополиялар субъектiлерiнiң реттелiп көрсетiлетiн қызметтерiне (тауарларына, жұмыстарына) қол жеткiзу шарттарын күштеп таңуға немесе тұтынушыларды кемсiтуге әкеп соғатын өзге де iс-әрекеттер жасауға;</w:t>
      </w:r>
    </w:p>
    <w:bookmarkEnd w:id="72"/>
    <w:bookmarkStart w:name="z87" w:id="73"/>
    <w:p>
      <w:pPr>
        <w:spacing w:after="0"/>
        <w:ind w:left="0"/>
        <w:jc w:val="both"/>
      </w:pPr>
      <w:r>
        <w:rPr>
          <w:rFonts w:ascii="Times New Roman"/>
          <w:b w:val="false"/>
          <w:i w:val="false"/>
          <w:color w:val="000000"/>
          <w:sz w:val="28"/>
        </w:rPr>
        <w:t>
      5-1) "Электр энергетикасы туралы" Қазақстан Республикасы Заңының 13-1-бабының 1 және 2-тармақтарында көзделген жағдайларды қоспағанда, реттелiп көрсетiлетiн қызметтердi (тауарларды, жұмыстарды) өндiрген және (немесе) ұсынған кезде технологиялық циклда пайдаланылатын, меншiк құқығымен немесе өзге де заңды негiзде тиесiлi мүлiктi сенiмгерлiк басқаруға, лизингтi қоса алғанда, мүлiктiк жалдауға (жалға) беруге;</w:t>
      </w:r>
    </w:p>
    <w:bookmarkEnd w:id="73"/>
    <w:bookmarkStart w:name="z88" w:id="74"/>
    <w:p>
      <w:pPr>
        <w:spacing w:after="0"/>
        <w:ind w:left="0"/>
        <w:jc w:val="both"/>
      </w:pPr>
      <w:r>
        <w:rPr>
          <w:rFonts w:ascii="Times New Roman"/>
          <w:b w:val="false"/>
          <w:i w:val="false"/>
          <w:color w:val="000000"/>
          <w:sz w:val="28"/>
        </w:rPr>
        <w:t>
      6) табиғи монополия субъектісінің реттелетін қызметтеріне (тауарларына, жұмыстарына) тарифтердің (бағалардың, алым ставкаларының) жоғарылауына әкеп соқтырмаған жағдайда, арнайы қаржы компаниясының жобалық қаржыландыру және секьюритилендіру туралы мәмілелері бойынша талап ету құқықтарын басқаға беруді қоспағанда, ұсынылатын реттелетін қызметтерге (тауарларға, жұмыстарға) байланысты талап ету құқығын басқаға беруге;</w:t>
      </w:r>
    </w:p>
    <w:bookmarkEnd w:id="74"/>
    <w:bookmarkStart w:name="z89" w:id="75"/>
    <w:p>
      <w:pPr>
        <w:spacing w:after="0"/>
        <w:ind w:left="0"/>
        <w:jc w:val="both"/>
      </w:pPr>
      <w:r>
        <w:rPr>
          <w:rFonts w:ascii="Times New Roman"/>
          <w:b w:val="false"/>
          <w:i w:val="false"/>
          <w:color w:val="000000"/>
          <w:sz w:val="28"/>
        </w:rPr>
        <w:t>
      7) реттелiп көрсетiлетiн қызметтердiң (тауарлардың, жұмыстардың) көлемiн жосықсыз тұтынушылардың төлемеуiне байланысты адал тұтынушыларға реттелiп көрсетiлетiн қызметтер (тауарлар, жұмыстар) ұсынудан бас тартуға;</w:t>
      </w:r>
    </w:p>
    <w:bookmarkEnd w:id="75"/>
    <w:bookmarkStart w:name="z90" w:id="76"/>
    <w:p>
      <w:pPr>
        <w:spacing w:after="0"/>
        <w:ind w:left="0"/>
        <w:jc w:val="both"/>
      </w:pPr>
      <w:r>
        <w:rPr>
          <w:rFonts w:ascii="Times New Roman"/>
          <w:b w:val="false"/>
          <w:i w:val="false"/>
          <w:color w:val="000000"/>
          <w:sz w:val="28"/>
        </w:rPr>
        <w:t>
      8) реттелiп көрсетiлетiн қызметтерге (тауарларға, жұмыстарға) байланысты емес шығындарды олардың тарифтерiне (бағаларға, алымдар ставкаларына) немесе олардың шектi деңгейiн енгiзуге;</w:t>
      </w:r>
    </w:p>
    <w:bookmarkEnd w:id="76"/>
    <w:bookmarkStart w:name="z301" w:id="77"/>
    <w:p>
      <w:pPr>
        <w:spacing w:after="0"/>
        <w:ind w:left="0"/>
        <w:jc w:val="both"/>
      </w:pPr>
      <w:r>
        <w:rPr>
          <w:rFonts w:ascii="Times New Roman"/>
          <w:b w:val="false"/>
          <w:i w:val="false"/>
          <w:color w:val="000000"/>
          <w:sz w:val="28"/>
        </w:rPr>
        <w:t>
      8-1) белгіленген тәртіппен бекітілген инвестициялық бағдарламаларда (жобаларда) көзделген қаражатты мақсатсыз пайдалануға жол беруге;</w:t>
      </w:r>
    </w:p>
    <w:bookmarkEnd w:id="77"/>
    <w:bookmarkStart w:name="z91" w:id="78"/>
    <w:p>
      <w:pPr>
        <w:spacing w:after="0"/>
        <w:ind w:left="0"/>
        <w:jc w:val="both"/>
      </w:pPr>
      <w:r>
        <w:rPr>
          <w:rFonts w:ascii="Times New Roman"/>
          <w:b w:val="false"/>
          <w:i w:val="false"/>
          <w:color w:val="000000"/>
          <w:sz w:val="28"/>
        </w:rPr>
        <w:t>
      9) мемлекеттiк органдар өздерiнiң құзыретi шегiнде белгiлеген, реттелiп көрсетiлетiн қызметтердiң (тауарлардың, жұмыстардың) сапасына қойылатын талаптарға сәйкес келмейтiн реттелiп көрсетiлетiн қызметтерге (тауарларға, жұмыстарға) ақы талап етуге;</w:t>
      </w:r>
    </w:p>
    <w:bookmarkEnd w:id="78"/>
    <w:bookmarkStart w:name="z92" w:id="79"/>
    <w:p>
      <w:pPr>
        <w:spacing w:after="0"/>
        <w:ind w:left="0"/>
        <w:jc w:val="both"/>
      </w:pPr>
      <w:r>
        <w:rPr>
          <w:rFonts w:ascii="Times New Roman"/>
          <w:b w:val="false"/>
          <w:i w:val="false"/>
          <w:color w:val="000000"/>
          <w:sz w:val="28"/>
        </w:rPr>
        <w:t xml:space="preserve">
      10) мыналар: </w:t>
      </w:r>
    </w:p>
    <w:bookmarkEnd w:id="79"/>
    <w:p>
      <w:pPr>
        <w:spacing w:after="0"/>
        <w:ind w:left="0"/>
        <w:jc w:val="both"/>
      </w:pPr>
      <w:r>
        <w:rPr>
          <w:rFonts w:ascii="Times New Roman"/>
          <w:b w:val="false"/>
          <w:i w:val="false"/>
          <w:color w:val="000000"/>
          <w:sz w:val="28"/>
        </w:rPr>
        <w:t xml:space="preserve">
      тарифтiк сметада қамтылатын; </w:t>
      </w:r>
    </w:p>
    <w:p>
      <w:pPr>
        <w:spacing w:after="0"/>
        <w:ind w:left="0"/>
        <w:jc w:val="both"/>
      </w:pPr>
      <w:r>
        <w:rPr>
          <w:rFonts w:ascii="Times New Roman"/>
          <w:b w:val="false"/>
          <w:i w:val="false"/>
          <w:color w:val="000000"/>
          <w:sz w:val="28"/>
        </w:rPr>
        <w:t xml:space="preserve">
      реттелiп көрсетiлетiн коммуналдық қызметтердiң есептеу аспаптарын сатып алу мен орнату шығындары және ақы алу тетiгi, реттелiп көрсетiлетiн коммуналдық қызметтердiң есептеу аспаптарын сатып алу және орнату туралы; </w:t>
      </w:r>
    </w:p>
    <w:p>
      <w:pPr>
        <w:spacing w:after="0"/>
        <w:ind w:left="0"/>
        <w:jc w:val="both"/>
      </w:pPr>
      <w:r>
        <w:rPr>
          <w:rFonts w:ascii="Times New Roman"/>
          <w:b w:val="false"/>
          <w:i w:val="false"/>
          <w:color w:val="000000"/>
          <w:sz w:val="28"/>
        </w:rPr>
        <w:t>
      ұсынылатын реттелiп көрсетiлетiн коммуналдық қызметтер (тауарлар, жұмыстар) туралы ақпаратты коммерциялық құпия деп тануға;</w:t>
      </w:r>
    </w:p>
    <w:bookmarkStart w:name="z424" w:id="80"/>
    <w:p>
      <w:pPr>
        <w:spacing w:after="0"/>
        <w:ind w:left="0"/>
        <w:jc w:val="both"/>
      </w:pPr>
      <w:r>
        <w:rPr>
          <w:rFonts w:ascii="Times New Roman"/>
          <w:b w:val="false"/>
          <w:i w:val="false"/>
          <w:color w:val="000000"/>
          <w:sz w:val="28"/>
        </w:rPr>
        <w:t>
      11) табиғи монополиялар субъектілерінің реттеліп көрсетілетін қызметтеріне қолжетімділік үшін төлемақы талап етуге;</w:t>
      </w:r>
    </w:p>
    <w:bookmarkEnd w:id="80"/>
    <w:bookmarkStart w:name="z425" w:id="81"/>
    <w:p>
      <w:pPr>
        <w:spacing w:after="0"/>
        <w:ind w:left="0"/>
        <w:jc w:val="both"/>
      </w:pPr>
      <w:r>
        <w:rPr>
          <w:rFonts w:ascii="Times New Roman"/>
          <w:b w:val="false"/>
          <w:i w:val="false"/>
          <w:color w:val="000000"/>
          <w:sz w:val="28"/>
        </w:rPr>
        <w:t>
      12) тұтынушылардан осы Заңның 7-бабы бірінші бөлігінің 24) тармақшасында көзделген ақпаратты бергені үшін төлемақы алуға;</w:t>
      </w:r>
    </w:p>
    <w:bookmarkEnd w:id="81"/>
    <w:bookmarkStart w:name="z426" w:id="82"/>
    <w:p>
      <w:pPr>
        <w:spacing w:after="0"/>
        <w:ind w:left="0"/>
        <w:jc w:val="both"/>
      </w:pPr>
      <w:r>
        <w:rPr>
          <w:rFonts w:ascii="Times New Roman"/>
          <w:b w:val="false"/>
          <w:i w:val="false"/>
          <w:color w:val="000000"/>
          <w:sz w:val="28"/>
        </w:rPr>
        <w:t xml:space="preserve">
      13) тұтынушылардан қосымша материалдарды, ақпаратты сұратуға және Қазақстан Республикасының заңнамасында көзделмеген қосымша талаптар қоюға; </w:t>
      </w:r>
    </w:p>
    <w:bookmarkEnd w:id="82"/>
    <w:bookmarkStart w:name="z427" w:id="83"/>
    <w:p>
      <w:pPr>
        <w:spacing w:after="0"/>
        <w:ind w:left="0"/>
        <w:jc w:val="both"/>
      </w:pPr>
      <w:r>
        <w:rPr>
          <w:rFonts w:ascii="Times New Roman"/>
          <w:b w:val="false"/>
          <w:i w:val="false"/>
          <w:color w:val="000000"/>
          <w:sz w:val="28"/>
        </w:rPr>
        <w:t>
      14) табиғи монополия субъектісі немесе оның үлестес тұлғалары табиғи монополиялар субъектілерінің реттеліп көрсетілетін қызметтеріне қосу үшін техникалық шарттарға сәйкес жұмыстар жүргізетін тұтынушыларға артықшылықтар жасауға;</w:t>
      </w:r>
    </w:p>
    <w:bookmarkEnd w:id="83"/>
    <w:bookmarkStart w:name="z428" w:id="84"/>
    <w:p>
      <w:pPr>
        <w:spacing w:after="0"/>
        <w:ind w:left="0"/>
        <w:jc w:val="both"/>
      </w:pPr>
      <w:r>
        <w:rPr>
          <w:rFonts w:ascii="Times New Roman"/>
          <w:b w:val="false"/>
          <w:i w:val="false"/>
          <w:color w:val="000000"/>
          <w:sz w:val="28"/>
        </w:rPr>
        <w:t>
      15) жұмыстарды техникалық шарттарға сәйкес жүзеге асыратын нарық субъектілерінің қызметін шектеуге тыйым салынады.</w:t>
      </w:r>
    </w:p>
    <w:bookmarkEnd w:id="84"/>
    <w:bookmarkStart w:name="z93" w:id="85"/>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1-1.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(01.01.2017 бастап қолданысқа енгізіледі).</w:t>
      </w:r>
    </w:p>
    <w:bookmarkEnd w:id="85"/>
    <w:bookmarkStart w:name="z369" w:id="86"/>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1-2.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(01.01.2017 бастап қолданысқа енгізіледі).</w:t>
      </w:r>
    </w:p>
    <w:bookmarkEnd w:id="86"/>
    <w:bookmarkStart w:name="z94" w:id="87"/>
    <w:p>
      <w:pPr>
        <w:spacing w:after="0"/>
        <w:ind w:left="0"/>
        <w:jc w:val="both"/>
      </w:pPr>
      <w:r>
        <w:rPr>
          <w:rFonts w:ascii="Times New Roman"/>
          <w:b w:val="false"/>
          <w:i w:val="false"/>
          <w:color w:val="000000"/>
          <w:sz w:val="28"/>
        </w:rPr>
        <w:t xml:space="preserve">
      2. Осы баптың 1-тармағының 5-1) тармақшасында көзделген шектеулер осы Заңның 4-бабы 1-тармағының 11) тармақшасына сәйкес реттелiп көрсетiлетiн қызметтердi (тауарларды, жұмыстарды) ұсынатын табиғи монополиялар субъектiлерiне қолданылмайды. </w:t>
      </w:r>
    </w:p>
    <w:bookmarkEnd w:id="8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5-бап жаңа редакцияда - ҚР 2002.12.26 N </w:t>
      </w:r>
      <w:r>
        <w:rPr>
          <w:rFonts w:ascii="Times New Roman"/>
          <w:b w:val="false"/>
          <w:i w:val="false"/>
          <w:color w:val="000000"/>
          <w:sz w:val="28"/>
        </w:rPr>
        <w:t>364</w:t>
      </w:r>
      <w:r>
        <w:rPr>
          <w:rFonts w:ascii="Times New Roman"/>
          <w:b w:val="false"/>
          <w:i w:val="false"/>
          <w:color w:val="ff0000"/>
          <w:sz w:val="28"/>
        </w:rPr>
        <w:t xml:space="preserve"> Заңымен; өзгерістер енгізілді - ҚР 2004.12.09 </w:t>
      </w:r>
      <w:r>
        <w:rPr>
          <w:rFonts w:ascii="Times New Roman"/>
          <w:b w:val="false"/>
          <w:i w:val="false"/>
          <w:color w:val="000000"/>
          <w:sz w:val="28"/>
        </w:rPr>
        <w:t>N 9</w:t>
      </w:r>
      <w:r>
        <w:rPr>
          <w:rFonts w:ascii="Times New Roman"/>
          <w:b w:val="false"/>
          <w:i w:val="false"/>
          <w:color w:val="ff0000"/>
          <w:sz w:val="28"/>
        </w:rPr>
        <w:t xml:space="preserve">, 2006.02.20 </w:t>
      </w:r>
      <w:r>
        <w:rPr>
          <w:rFonts w:ascii="Times New Roman"/>
          <w:b w:val="false"/>
          <w:i w:val="false"/>
          <w:color w:val="000000"/>
          <w:sz w:val="28"/>
        </w:rPr>
        <w:t>N 127</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2006.07.05 N  </w:t>
      </w:r>
      <w:r>
        <w:rPr>
          <w:rFonts w:ascii="Times New Roman"/>
          <w:b w:val="false"/>
          <w:i w:val="false"/>
          <w:color w:val="000000"/>
          <w:sz w:val="28"/>
        </w:rPr>
        <w:t>166</w:t>
      </w:r>
      <w:r>
        <w:rPr>
          <w:rFonts w:ascii="Times New Roman"/>
          <w:b w:val="false"/>
          <w:i w:val="false"/>
          <w:color w:val="ff0000"/>
          <w:sz w:val="28"/>
        </w:rPr>
        <w:t xml:space="preserve">, 2008.12.29 </w:t>
      </w:r>
      <w:r>
        <w:rPr>
          <w:rFonts w:ascii="Times New Roman"/>
          <w:b w:val="false"/>
          <w:i w:val="false"/>
          <w:color w:val="000000"/>
          <w:sz w:val="28"/>
        </w:rPr>
        <w:t>N 116-IV</w:t>
      </w:r>
      <w:r>
        <w:rPr>
          <w:rFonts w:ascii="Times New Roman"/>
          <w:b w:val="false"/>
          <w:i w:val="false"/>
          <w:color w:val="ff0000"/>
          <w:sz w:val="28"/>
        </w:rPr>
        <w:t xml:space="preserve"> (2009 жылғы 1 қаңтардан бастап қолданысқа енгізіледі), 2010.03.15 </w:t>
      </w:r>
      <w:r>
        <w:rPr>
          <w:rFonts w:ascii="Times New Roman"/>
          <w:b w:val="false"/>
          <w:i w:val="false"/>
          <w:color w:val="000000"/>
          <w:sz w:val="28"/>
        </w:rPr>
        <w:t>№ 255-IV</w:t>
      </w:r>
      <w:r>
        <w:rPr>
          <w:rFonts w:ascii="Times New Roman"/>
          <w:b w:val="false"/>
          <w:i w:val="false"/>
          <w:color w:val="ff0000"/>
          <w:sz w:val="28"/>
        </w:rPr>
        <w:t xml:space="preserve">, 2012.01.12 </w:t>
      </w:r>
      <w:r>
        <w:rPr>
          <w:rFonts w:ascii="Times New Roman"/>
          <w:b w:val="false"/>
          <w:i w:val="false"/>
          <w:color w:val="000000"/>
          <w:sz w:val="28"/>
        </w:rPr>
        <w:t>N 539-IV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21.06.2013 </w:t>
      </w:r>
      <w:r>
        <w:rPr>
          <w:rFonts w:ascii="Times New Roman"/>
          <w:b w:val="false"/>
          <w:i w:val="false"/>
          <w:color w:val="000000"/>
          <w:sz w:val="28"/>
        </w:rPr>
        <w:t>N 106-V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04.07.2013 </w:t>
      </w:r>
      <w:r>
        <w:rPr>
          <w:rFonts w:ascii="Times New Roman"/>
          <w:b w:val="false"/>
          <w:i w:val="false"/>
          <w:color w:val="000000"/>
          <w:sz w:val="28"/>
        </w:rPr>
        <w:t>№ 128-V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04.07.2013 </w:t>
      </w:r>
      <w:r>
        <w:rPr>
          <w:rFonts w:ascii="Times New Roman"/>
          <w:b w:val="false"/>
          <w:i w:val="false"/>
          <w:color w:val="000000"/>
          <w:sz w:val="28"/>
        </w:rPr>
        <w:t>№ 132-V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05.05.2015 </w:t>
      </w:r>
      <w:r>
        <w:rPr>
          <w:rFonts w:ascii="Times New Roman"/>
          <w:b w:val="false"/>
          <w:i w:val="false"/>
          <w:color w:val="000000"/>
          <w:sz w:val="28"/>
        </w:rPr>
        <w:t>№ 312-V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12.11.2015 </w:t>
      </w:r>
      <w:r>
        <w:rPr>
          <w:rFonts w:ascii="Times New Roman"/>
          <w:b w:val="false"/>
          <w:i w:val="false"/>
          <w:color w:val="000000"/>
          <w:sz w:val="28"/>
        </w:rPr>
        <w:t>№ 394-V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11.07.2017 </w:t>
      </w:r>
      <w:r>
        <w:rPr>
          <w:rFonts w:ascii="Times New Roman"/>
          <w:b w:val="false"/>
          <w:i w:val="false"/>
          <w:color w:val="000000"/>
          <w:sz w:val="28"/>
        </w:rPr>
        <w:t>№ 89-VI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6-бап. Табиғи монополия субъектiсiнiң құқықтары </w:t>
      </w:r>
    </w:p>
    <w:p>
      <w:pPr>
        <w:spacing w:after="0"/>
        <w:ind w:left="0"/>
        <w:jc w:val="both"/>
      </w:pPr>
      <w:r>
        <w:rPr>
          <w:rFonts w:ascii="Times New Roman"/>
          <w:b w:val="false"/>
          <w:i w:val="false"/>
          <w:color w:val="000000"/>
          <w:sz w:val="28"/>
        </w:rPr>
        <w:t>
      Табиғи монополия субъектiсiнiң:</w:t>
      </w:r>
    </w:p>
    <w:bookmarkStart w:name="z95" w:id="88"/>
    <w:p>
      <w:pPr>
        <w:spacing w:after="0"/>
        <w:ind w:left="0"/>
        <w:jc w:val="both"/>
      </w:pPr>
      <w:r>
        <w:rPr>
          <w:rFonts w:ascii="Times New Roman"/>
          <w:b w:val="false"/>
          <w:i w:val="false"/>
          <w:color w:val="000000"/>
          <w:sz w:val="28"/>
        </w:rPr>
        <w:t>
      1) заңдарға сәйкес тұтынушылар сақтауға мiндеттi техникалық талаптар белгiлеуге;</w:t>
      </w:r>
    </w:p>
    <w:bookmarkEnd w:id="88"/>
    <w:bookmarkStart w:name="z96" w:id="89"/>
    <w:p>
      <w:pPr>
        <w:spacing w:after="0"/>
        <w:ind w:left="0"/>
        <w:jc w:val="both"/>
      </w:pPr>
      <w:r>
        <w:rPr>
          <w:rFonts w:ascii="Times New Roman"/>
          <w:b w:val="false"/>
          <w:i w:val="false"/>
          <w:color w:val="000000"/>
          <w:sz w:val="28"/>
        </w:rPr>
        <w:t>
      1-1) барлық тұтынушылар үшiн реттелiп көрсетiлетiн қызметтерге (тауарларға, жұмыстарға) тарифтердi (бағаларды, алымдар ставкаларын) тарифтердiң (бағалардың, алымдар ставкаларының) қолданылуы кезеңiнде уәкiлеттi орган бекiткен тәртiппен төмендетуге;</w:t>
      </w:r>
    </w:p>
    <w:bookmarkEnd w:id="89"/>
    <w:bookmarkStart w:name="z97" w:id="90"/>
    <w:p>
      <w:pPr>
        <w:spacing w:after="0"/>
        <w:ind w:left="0"/>
        <w:jc w:val="both"/>
      </w:pPr>
      <w:r>
        <w:rPr>
          <w:rFonts w:ascii="Times New Roman"/>
          <w:b w:val="false"/>
          <w:i w:val="false"/>
          <w:color w:val="000000"/>
          <w:sz w:val="28"/>
        </w:rPr>
        <w:t>
      1-2) Қазақстан Республикасының заңдарында белгiленген тәртiппен техникалық қызмет көрсетудi жүргiзуге және есептеу аспаптарын тексерудi ұйымдастыруға;</w:t>
      </w:r>
    </w:p>
    <w:bookmarkEnd w:id="90"/>
    <w:bookmarkStart w:name="z98" w:id="91"/>
    <w:p>
      <w:pPr>
        <w:spacing w:after="0"/>
        <w:ind w:left="0"/>
        <w:jc w:val="both"/>
      </w:pPr>
      <w:r>
        <w:rPr>
          <w:rFonts w:ascii="Times New Roman"/>
          <w:b w:val="false"/>
          <w:i w:val="false"/>
          <w:color w:val="000000"/>
          <w:sz w:val="28"/>
        </w:rPr>
        <w:t>
      1-3) реттелiп көрсетiлетiн қызметтерге (тауарларға, жұмыстарға) тарифтi (бағаны, алым ставкасын) немесе оның шектi деңгейiн бекiтуге арналған өтiнiмдi уәкiлеттi органның қарауына уәкілетті орган белгілеген жағдайларда және тәртіппен ұсынуға;</w:t>
      </w:r>
    </w:p>
    <w:bookmarkEnd w:id="91"/>
    <w:bookmarkStart w:name="z99" w:id="92"/>
    <w:p>
      <w:pPr>
        <w:spacing w:after="0"/>
        <w:ind w:left="0"/>
        <w:jc w:val="both"/>
      </w:pPr>
      <w:r>
        <w:rPr>
          <w:rFonts w:ascii="Times New Roman"/>
          <w:b w:val="false"/>
          <w:i w:val="false"/>
          <w:color w:val="000000"/>
          <w:sz w:val="28"/>
        </w:rPr>
        <w:t>
      1-4) реттелiп көрсетiлетiн коммуналдық қызметтердi есептеу аспаптарын сатып алу мен орнату үшiн тұтынушылардан уәкiлеттi органмен келiсiлген ақы алуға;</w:t>
      </w:r>
    </w:p>
    <w:bookmarkEnd w:id="92"/>
    <w:bookmarkStart w:name="z100" w:id="93"/>
    <w:p>
      <w:pPr>
        <w:spacing w:after="0"/>
        <w:ind w:left="0"/>
        <w:jc w:val="both"/>
      </w:pPr>
      <w:r>
        <w:rPr>
          <w:rFonts w:ascii="Times New Roman"/>
          <w:b w:val="false"/>
          <w:i w:val="false"/>
          <w:color w:val="000000"/>
          <w:sz w:val="28"/>
        </w:rPr>
        <w:t>
      2) уәкiлеттi орган шешiмдер қабылдаған кезде өзiнiң iс-әрекетi мен құқықтық мәртебесi мәселелерiн қозғайтын ұсыныстар енгiзуге;</w:t>
      </w:r>
    </w:p>
    <w:bookmarkEnd w:id="93"/>
    <w:bookmarkStart w:name="z101" w:id="94"/>
    <w:p>
      <w:pPr>
        <w:spacing w:after="0"/>
        <w:ind w:left="0"/>
        <w:jc w:val="both"/>
      </w:pPr>
      <w:r>
        <w:rPr>
          <w:rFonts w:ascii="Times New Roman"/>
          <w:b w:val="false"/>
          <w:i w:val="false"/>
          <w:color w:val="000000"/>
          <w:sz w:val="28"/>
        </w:rPr>
        <w:t>
      3) уәкiлеттi органның Қазақстан Республикасының заңдарына қайшы келетiн әрекетiне (әрекетсiздiгiне) сотқа шағымдануға;</w:t>
      </w:r>
    </w:p>
    <w:bookmarkEnd w:id="94"/>
    <w:bookmarkStart w:name="z102" w:id="95"/>
    <w:p>
      <w:pPr>
        <w:spacing w:after="0"/>
        <w:ind w:left="0"/>
        <w:jc w:val="both"/>
      </w:pPr>
      <w:r>
        <w:rPr>
          <w:rFonts w:ascii="Times New Roman"/>
          <w:b w:val="false"/>
          <w:i w:val="false"/>
          <w:color w:val="000000"/>
          <w:sz w:val="28"/>
        </w:rPr>
        <w:t>
      4) басқа субъектiлердiң өз iс-әрекетiне, табысына, меншiгiне немесе құқықтық мәртебесiне әсер ететiн әрекеттерiне (әрекетсiздiгiне) уәкiлеттi органға немесе сотқа шағымдануға;</w:t>
      </w:r>
    </w:p>
    <w:bookmarkEnd w:id="95"/>
    <w:bookmarkStart w:name="z103" w:id="96"/>
    <w:p>
      <w:pPr>
        <w:spacing w:after="0"/>
        <w:ind w:left="0"/>
        <w:jc w:val="both"/>
      </w:pPr>
      <w:r>
        <w:rPr>
          <w:rFonts w:ascii="Times New Roman"/>
          <w:b w:val="false"/>
          <w:i w:val="false"/>
          <w:color w:val="000000"/>
          <w:sz w:val="28"/>
        </w:rPr>
        <w:t>
      5) заң белгiленген тәртiппен өзiн Табиғи монополиялар субъектiлерiнiң мемлекеттiк тiркелiмiнен шығару туралы уәкiлеттi органға өтiнiш жасауға;</w:t>
      </w:r>
    </w:p>
    <w:bookmarkEnd w:id="96"/>
    <w:bookmarkStart w:name="z104" w:id="97"/>
    <w:p>
      <w:pPr>
        <w:spacing w:after="0"/>
        <w:ind w:left="0"/>
        <w:jc w:val="both"/>
      </w:pPr>
      <w:r>
        <w:rPr>
          <w:rFonts w:ascii="Times New Roman"/>
          <w:b w:val="false"/>
          <w:i w:val="false"/>
          <w:color w:val="000000"/>
          <w:sz w:val="28"/>
        </w:rPr>
        <w:t>
      5-1) Қазақстан Республикасының салық заңдары тиiсiнше өзгертiлiп, нәтижесiнде табиғи монополия субъектiсi шығынының құны көбейтiлсе, барлық тұтынушылар үшiн реттелiп көрсетiлетiн қызметтердi (тауарларды, жұмыстарды) ұсынуға тарифтердi (бағаларды, алым ставкаларын) немесе олардың шектi деңгейлерiн уәкiлеттi орган белгiлеген тәртiппен өсiруге;</w:t>
      </w:r>
    </w:p>
    <w:bookmarkEnd w:id="97"/>
    <w:bookmarkStart w:name="z105" w:id="98"/>
    <w:p>
      <w:pPr>
        <w:spacing w:after="0"/>
        <w:ind w:left="0"/>
        <w:jc w:val="both"/>
      </w:pPr>
      <w:r>
        <w:rPr>
          <w:rFonts w:ascii="Times New Roman"/>
          <w:b w:val="false"/>
          <w:i w:val="false"/>
          <w:color w:val="000000"/>
          <w:sz w:val="28"/>
        </w:rPr>
        <w:t>
      5-2) осы Заңның 7-бабы бірінші бөлігінің 4-1) тармақшасына сәйкес пайдаланылатын қаражатты қоспағанда, неғұрлым тиімді әдістер мен технологияларды қолдануға, энергия аудитінің қорытындылары бойынша әзірленген энергия үнемдеу және энергия тиімділігін арттыру жөніндегі іс-шаралар жоспарын іске асыруға, нормативтік техникалық ысыраптарды төмендету жөніндегі іс-шараларды өткізуге немесе реттеліп көрсетілетін қызметтердің көлемдерін табиғи монополия субъектісіне байланысты емес себептер немесе конкурстық (тендерлік) рәсімдерді өткізу нәтижелері бойынша қысқартуға байланысты шығындарды үнемдеу нәтижесінде туындаған тарифтік сметаға салынған шығындардың толық пайдаланылмаған бөлігіне дербес иелік етуге;</w:t>
      </w:r>
    </w:p>
    <w:bookmarkEnd w:id="98"/>
    <w:p>
      <w:pPr>
        <w:spacing w:after="0"/>
        <w:ind w:left="0"/>
        <w:jc w:val="both"/>
      </w:pPr>
      <w:r>
        <w:rPr>
          <w:rFonts w:ascii="Times New Roman"/>
          <w:b w:val="false"/>
          <w:i w:val="false"/>
          <w:color w:val="000000"/>
          <w:sz w:val="28"/>
        </w:rPr>
        <w:t>
      5-3) уәкілетті органға тарифтік сметаларды, тарифтерді (бағаларды, алымдар мөлшерлемелерін) немесе олардың шекті деңгейлерін бекіту тәртібіне сәйкес тарифтік сметаны түзетуге өтініш жасауға;</w:t>
      </w:r>
    </w:p>
    <w:bookmarkStart w:name="z230" w:id="99"/>
    <w:p>
      <w:pPr>
        <w:spacing w:after="0"/>
        <w:ind w:left="0"/>
        <w:jc w:val="both"/>
      </w:pPr>
      <w:r>
        <w:rPr>
          <w:rFonts w:ascii="Times New Roman"/>
          <w:b w:val="false"/>
          <w:i w:val="false"/>
          <w:color w:val="000000"/>
          <w:sz w:val="28"/>
        </w:rPr>
        <w:t>
      5-4) уәкілетті органға тарифтерді (бағаларды, алымдар мөлшерлемелерін) және тарифтік сметаларды оңайлатылған тәртіппен бекіту тәртібіне сәйкес тарифтік сметаны түзетуге өтініш жасауға;</w:t>
      </w:r>
    </w:p>
    <w:bookmarkEnd w:id="99"/>
    <w:bookmarkStart w:name="z106" w:id="100"/>
    <w:p>
      <w:pPr>
        <w:spacing w:after="0"/>
        <w:ind w:left="0"/>
        <w:jc w:val="both"/>
      </w:pPr>
      <w:r>
        <w:rPr>
          <w:rFonts w:ascii="Times New Roman"/>
          <w:b w:val="false"/>
          <w:i w:val="false"/>
          <w:color w:val="000000"/>
          <w:sz w:val="28"/>
        </w:rPr>
        <w:t xml:space="preserve">
      6) Қазақстан Республикасының заң актiлерiнде көзделген өзге де құқықтарының болуына хақылы. </w:t>
      </w:r>
    </w:p>
    <w:bookmarkEnd w:id="10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6-бапқа өзгерістер енгізілді - ҚР 2002.12.26 N </w:t>
      </w:r>
      <w:r>
        <w:rPr>
          <w:rFonts w:ascii="Times New Roman"/>
          <w:b w:val="false"/>
          <w:i w:val="false"/>
          <w:color w:val="000000"/>
          <w:sz w:val="28"/>
        </w:rPr>
        <w:t>364</w:t>
      </w:r>
      <w:r>
        <w:rPr>
          <w:rFonts w:ascii="Times New Roman"/>
          <w:b w:val="false"/>
          <w:i w:val="false"/>
          <w:color w:val="ff0000"/>
          <w:sz w:val="28"/>
        </w:rPr>
        <w:t xml:space="preserve">; 2004.12.09 </w:t>
      </w:r>
      <w:r>
        <w:rPr>
          <w:rFonts w:ascii="Times New Roman"/>
          <w:b w:val="false"/>
          <w:i w:val="false"/>
          <w:color w:val="000000"/>
          <w:sz w:val="28"/>
        </w:rPr>
        <w:t>N 9</w:t>
      </w:r>
      <w:r>
        <w:rPr>
          <w:rFonts w:ascii="Times New Roman"/>
          <w:b w:val="false"/>
          <w:i w:val="false"/>
          <w:color w:val="ff0000"/>
          <w:sz w:val="28"/>
        </w:rPr>
        <w:t xml:space="preserve">; 2006.07.05 N </w:t>
      </w:r>
      <w:r>
        <w:rPr>
          <w:rFonts w:ascii="Times New Roman"/>
          <w:b w:val="false"/>
          <w:i w:val="false"/>
          <w:color w:val="000000"/>
          <w:sz w:val="28"/>
        </w:rPr>
        <w:t>166</w:t>
      </w:r>
      <w:r>
        <w:rPr>
          <w:rFonts w:ascii="Times New Roman"/>
          <w:b w:val="false"/>
          <w:i w:val="false"/>
          <w:color w:val="ff0000"/>
          <w:sz w:val="28"/>
        </w:rPr>
        <w:t xml:space="preserve">, 2007.07.27 </w:t>
      </w:r>
      <w:r>
        <w:rPr>
          <w:rFonts w:ascii="Times New Roman"/>
          <w:b w:val="false"/>
          <w:i w:val="false"/>
          <w:color w:val="000000"/>
          <w:sz w:val="28"/>
        </w:rPr>
        <w:t>N 316</w:t>
      </w:r>
      <w:r>
        <w:rPr>
          <w:rFonts w:ascii="Times New Roman"/>
          <w:b w:val="false"/>
          <w:i w:val="false"/>
          <w:color w:val="ff0000"/>
          <w:sz w:val="28"/>
        </w:rPr>
        <w:t xml:space="preserve"> (ресми жарияланған күнінен бастап қолданысқа енгізіледі); 06.03.2013 </w:t>
      </w:r>
      <w:r>
        <w:rPr>
          <w:rFonts w:ascii="Times New Roman"/>
          <w:b w:val="false"/>
          <w:i w:val="false"/>
          <w:color w:val="000000"/>
          <w:sz w:val="28"/>
        </w:rPr>
        <w:t>N 81-V</w:t>
      </w:r>
      <w:r>
        <w:rPr>
          <w:rFonts w:ascii="Times New Roman"/>
          <w:b w:val="false"/>
          <w:i w:val="false"/>
          <w:color w:val="ff0000"/>
          <w:sz w:val="28"/>
        </w:rPr>
        <w:t xml:space="preserve"> (алғашқы ресми жарияланғанынан кейін күнтізбелік он күн өткен соң қолданысқа енгiзiледi); 05.05.2015 </w:t>
      </w:r>
      <w:r>
        <w:rPr>
          <w:rFonts w:ascii="Times New Roman"/>
          <w:b w:val="false"/>
          <w:i w:val="false"/>
          <w:color w:val="000000"/>
          <w:sz w:val="28"/>
        </w:rPr>
        <w:t>№ 312-V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17.11.2015 </w:t>
      </w:r>
      <w:r>
        <w:rPr>
          <w:rFonts w:ascii="Times New Roman"/>
          <w:b w:val="false"/>
          <w:i w:val="false"/>
          <w:color w:val="000000"/>
          <w:sz w:val="28"/>
        </w:rPr>
        <w:t>№ 407-V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28.12.2016 </w:t>
      </w:r>
      <w:r>
        <w:rPr>
          <w:rFonts w:ascii="Times New Roman"/>
          <w:b w:val="false"/>
          <w:i w:val="false"/>
          <w:color w:val="000000"/>
          <w:sz w:val="28"/>
        </w:rPr>
        <w:t>№ 34-VI</w:t>
      </w:r>
      <w:r>
        <w:rPr>
          <w:rFonts w:ascii="Times New Roman"/>
          <w:b w:val="false"/>
          <w:i w:val="false"/>
          <w:color w:val="ff0000"/>
          <w:sz w:val="28"/>
        </w:rPr>
        <w:t xml:space="preserve"> (01.01.2017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7-бап. Табиғи монополия субъектiлерiнiң мiндеттерi </w:t>
      </w:r>
    </w:p>
    <w:p>
      <w:pPr>
        <w:spacing w:after="0"/>
        <w:ind w:left="0"/>
        <w:jc w:val="both"/>
      </w:pPr>
      <w:r>
        <w:rPr>
          <w:rFonts w:ascii="Times New Roman"/>
          <w:b w:val="false"/>
          <w:i w:val="false"/>
          <w:color w:val="000000"/>
          <w:sz w:val="28"/>
        </w:rPr>
        <w:t>
      Табиғи монополия субъектiсi:</w:t>
      </w:r>
    </w:p>
    <w:bookmarkStart w:name="z107" w:id="101"/>
    <w:p>
      <w:pPr>
        <w:spacing w:after="0"/>
        <w:ind w:left="0"/>
        <w:jc w:val="both"/>
      </w:pPr>
      <w:r>
        <w:rPr>
          <w:rFonts w:ascii="Times New Roman"/>
          <w:b w:val="false"/>
          <w:i w:val="false"/>
          <w:color w:val="000000"/>
          <w:sz w:val="28"/>
        </w:rPr>
        <w:t>
      1) уәкiлеттi органның Қазақстан Республикасының заңдарына қайшы келмейтiн шешiмдерiн орындауға;</w:t>
      </w:r>
    </w:p>
    <w:bookmarkEnd w:id="101"/>
    <w:bookmarkStart w:name="z108" w:id="102"/>
    <w:p>
      <w:pPr>
        <w:spacing w:after="0"/>
        <w:ind w:left="0"/>
        <w:jc w:val="both"/>
      </w:pPr>
      <w:r>
        <w:rPr>
          <w:rFonts w:ascii="Times New Roman"/>
          <w:b w:val="false"/>
          <w:i w:val="false"/>
          <w:color w:val="000000"/>
          <w:sz w:val="28"/>
        </w:rPr>
        <w:t>
      2) осы бөліктің 2-3) тармақшасында көзделген жағдайларды қоспағанда, реттеліп көрсетілетін қызметтерді (тауарларды, жұмыстарды) уәкілетті орган бекіткен тарифтер (бағалар, алымдар ставкалары) бойынша ұсынуға;</w:t>
      </w:r>
    </w:p>
    <w:bookmarkEnd w:id="102"/>
    <w:bookmarkStart w:name="z109" w:id="103"/>
    <w:p>
      <w:pPr>
        <w:spacing w:after="0"/>
        <w:ind w:left="0"/>
        <w:jc w:val="both"/>
      </w:pPr>
      <w:r>
        <w:rPr>
          <w:rFonts w:ascii="Times New Roman"/>
          <w:b w:val="false"/>
          <w:i w:val="false"/>
          <w:color w:val="000000"/>
          <w:sz w:val="28"/>
        </w:rPr>
        <w:t xml:space="preserve">
      2-1) тұтынушыларға ұсынылатын реттеліп көрсетілетін коммуналдық қызметтер (тауарлар, жұмыстар) үшiн олардан өз кассалары, сондай-ақ банктер және банк операцияларының жекелеген түрлерiн жүзеге асыратын ұйымдар, интернет-ресурстар және (немесе) терминалдар арқылы төлемдер қабылдауды қамтамасыз етуге мiндеттi. Бұл талап осы Заңның 15-бабының </w:t>
      </w:r>
      <w:r>
        <w:rPr>
          <w:rFonts w:ascii="Times New Roman"/>
          <w:b w:val="false"/>
          <w:i w:val="false"/>
          <w:color w:val="000000"/>
          <w:sz w:val="28"/>
        </w:rPr>
        <w:t>3-тармағында</w:t>
      </w:r>
      <w:r>
        <w:rPr>
          <w:rFonts w:ascii="Times New Roman"/>
          <w:b w:val="false"/>
          <w:i w:val="false"/>
          <w:color w:val="000000"/>
          <w:sz w:val="28"/>
        </w:rPr>
        <w:t xml:space="preserve"> көрсетiлген табиғи монополиялар субъектiлерiне қолданылмайды;</w:t>
      </w:r>
    </w:p>
    <w:bookmarkEnd w:id="103"/>
    <w:bookmarkStart w:name="z345" w:id="104"/>
    <w:p>
      <w:pPr>
        <w:spacing w:after="0"/>
        <w:ind w:left="0"/>
        <w:jc w:val="both"/>
      </w:pPr>
      <w:r>
        <w:rPr>
          <w:rFonts w:ascii="Times New Roman"/>
          <w:b w:val="false"/>
          <w:i w:val="false"/>
          <w:color w:val="000000"/>
          <w:sz w:val="28"/>
        </w:rPr>
        <w:t>
      2-2) реттеліп көрсетілетін қызметтердің (тауарлардың, жұмыстардың) тұтынушыларына реттеліп көрсетілетін қызметтердің (тауарлардың, жұмыстардың) сапасына қойылатын, мемлекеттік органдар өздерінің құзыреті шегінде белгілеген талаптарға сәйкес жалпыға бірдей қызмет көрсетілуін қамтамасыз етуге;</w:t>
      </w:r>
    </w:p>
    <w:bookmarkEnd w:id="104"/>
    <w:bookmarkStart w:name="z346" w:id="105"/>
    <w:p>
      <w:pPr>
        <w:spacing w:after="0"/>
        <w:ind w:left="0"/>
        <w:jc w:val="both"/>
      </w:pPr>
      <w:r>
        <w:rPr>
          <w:rFonts w:ascii="Times New Roman"/>
          <w:b w:val="false"/>
          <w:i w:val="false"/>
          <w:color w:val="000000"/>
          <w:sz w:val="28"/>
        </w:rPr>
        <w:t>
      2-3) осы бөліктің 3-1) тармақшасында көзделген жағдайды ескере отырып, уәкілетті орган бекіткен тарифтердің (бағалардың, алымдар мөлшерлемелерінің) шекті деңгейлері бойынша реттеліп көрсетілетін қызметтер ұсынуға;</w:t>
      </w:r>
    </w:p>
    <w:bookmarkEnd w:id="105"/>
    <w:bookmarkStart w:name="z110" w:id="106"/>
    <w:p>
      <w:pPr>
        <w:spacing w:after="0"/>
        <w:ind w:left="0"/>
        <w:jc w:val="both"/>
      </w:pPr>
      <w:r>
        <w:rPr>
          <w:rFonts w:ascii="Times New Roman"/>
          <w:b w:val="false"/>
          <w:i w:val="false"/>
          <w:color w:val="000000"/>
          <w:sz w:val="28"/>
        </w:rPr>
        <w:t xml:space="preserve">
      3) тәртібі "Магистральдық құбыр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белгіленетін өнімді магистральдық құбыржолдары арқылы тасымалдау жөніндегі көрсетілетін қызметтерге қол жеткізуді қоспағанда, Қазақстан Республикасының заңнамасында белгiленген жеңiлдiктер мен артықшылықтар ескеріле отырып, реттелiп көрсетiлетiн қызметтерді (тауарларды, жұмыстарды) ұсыну жағдайларынан басқа кезде, реттелiп көрсетiлетiн қызметтердi (тауарларды, жұмыстарды) тұтынушыларға тең жағдайларды, оның iшiнде уәкілетті орган бекiткен тәртiппен реттелiп көрсетiлетiн қызметтерге (тауарларға, жұмыстарға) қол жеткізудің тең жағдайларын ұсынуға;</w:t>
      </w:r>
    </w:p>
    <w:bookmarkEnd w:id="106"/>
    <w:bookmarkStart w:name="z111" w:id="107"/>
    <w:p>
      <w:pPr>
        <w:spacing w:after="0"/>
        <w:ind w:left="0"/>
        <w:jc w:val="both"/>
      </w:pPr>
      <w:r>
        <w:rPr>
          <w:rFonts w:ascii="Times New Roman"/>
          <w:b w:val="false"/>
          <w:i w:val="false"/>
          <w:color w:val="000000"/>
          <w:sz w:val="28"/>
        </w:rPr>
        <w:t>
      3-1) тарифтiң (бағаның, алым ставкасының) шектi деңгейi бекiтiлген жағдайда, барлық тұтынушылар үшiн реттелiп көрсетiлетiн қызметтердi (тауарларды, жұмыстарды) тарифтiң (бағаның, алым ставкасының) шектi деңгейiнен аспайтын бiрыңғай тарифтер (бағалар, алым ставкалары) деңгейлерi бойынша ұсынуға;</w:t>
      </w:r>
    </w:p>
    <w:bookmarkEnd w:id="107"/>
    <w:bookmarkStart w:name="z112" w:id="108"/>
    <w:p>
      <w:pPr>
        <w:spacing w:after="0"/>
        <w:ind w:left="0"/>
        <w:jc w:val="both"/>
      </w:pPr>
      <w:r>
        <w:rPr>
          <w:rFonts w:ascii="Times New Roman"/>
          <w:b w:val="false"/>
          <w:i w:val="false"/>
          <w:color w:val="000000"/>
          <w:sz w:val="28"/>
        </w:rPr>
        <w:t>
      4) осы Заңда және Қазақстан Республикасының өзге де заңнамалық актiлерiнде белгiленген тәртiппен, шығындары табиғи монополия субъектiсiнiң реттелiп көрсетiлетiн қызметтерiне (тауарларына, жұмыстарына) тарифтi (бағаны, алым мөлшерлемесін) немесе оның шектi деңгейiн және тарифтiк сметаларды бекiту кезiнде ескерiлетiн көрсетілетін қызметтердi (тaуapлapды, жұмыстарды) сатып алуды жүзеге асыруға;</w:t>
      </w:r>
    </w:p>
    <w:bookmarkEnd w:id="108"/>
    <w:bookmarkStart w:name="z378" w:id="109"/>
    <w:p>
      <w:pPr>
        <w:spacing w:after="0"/>
        <w:ind w:left="0"/>
        <w:jc w:val="both"/>
      </w:pPr>
      <w:r>
        <w:rPr>
          <w:rFonts w:ascii="Times New Roman"/>
          <w:b w:val="false"/>
          <w:i w:val="false"/>
          <w:color w:val="000000"/>
          <w:sz w:val="28"/>
        </w:rPr>
        <w:t>
      4-1) неғұрлым тиімді әдістер мен технологияларды қолдануға, энергия аудитінің қорытындылары бойынша әзірленген энергия үнемдеу және энергия тиімділігін арттыру жөніндегі іс-шаралар жоспарын іске асыруға, нормативтік техникалық ысыраптарды төмендету жөніндегі іс-шараларды өткізуге немесе реттеліп көрсетілетін қызметтердің көлемдерін табиғи монополия субъектісіне байланысты емес себептер бойынша қысқартуға байланысты немесе конкурстық (тендерлік) рәсімдерді өткізу нәтижелері бойынша шығындарды үнемдеу нәтижесінде туындаған, тарифтік сметаға салынған шығындардың толық пайдаланылмаған бөлігінің кемінде елу пайызын энергия үнемдеуді және энергия тиімділігін арттыруды қамтамасыз етуге, жаңа өндірістік активтерді жасауға, кеңейтуге, қалпына келтіруге, жаңартуға, қолдауға, реконструкциялауға және техникалық қайта жарақтандыруға бағыттауға;</w:t>
      </w:r>
    </w:p>
    <w:bookmarkEnd w:id="109"/>
    <w:bookmarkStart w:name="z113" w:id="110"/>
    <w:p>
      <w:pPr>
        <w:spacing w:after="0"/>
        <w:ind w:left="0"/>
        <w:jc w:val="both"/>
      </w:pPr>
      <w:r>
        <w:rPr>
          <w:rFonts w:ascii="Times New Roman"/>
          <w:b w:val="false"/>
          <w:i w:val="false"/>
          <w:color w:val="000000"/>
          <w:sz w:val="28"/>
        </w:rPr>
        <w:t>
      5) уәкілетті органның талап етуі бойынша қаржылық есептілік пен өзге де қажетті ақпаратты уәкілетті орган белгілеген, табиғи монополия субъектісі тиісті талапты алған күннен бастап бес жұмыс күнінен кем болмайтын мерзімде уәкілетті органның ақпараттық жүйесі арқылы электрондық құжатты орналастыру жолымен қағаз немесе электрондық жеткізгіште беруге;</w:t>
      </w:r>
    </w:p>
    <w:bookmarkEnd w:id="110"/>
    <w:bookmarkStart w:name="z114" w:id="111"/>
    <w:p>
      <w:pPr>
        <w:spacing w:after="0"/>
        <w:ind w:left="0"/>
        <w:jc w:val="both"/>
      </w:pPr>
      <w:r>
        <w:rPr>
          <w:rFonts w:ascii="Times New Roman"/>
          <w:b w:val="false"/>
          <w:i w:val="false"/>
          <w:color w:val="000000"/>
          <w:sz w:val="28"/>
        </w:rPr>
        <w:t>
      6) қоғамдық, экологиялық қауiпсiздiк және азаматтар денсаулығы үшiн қауiпсiздiк принциптерiн сақтай отырып, табиғи монополияның қызметтер өндiруi мен ұсынуының неғұрлым тиiмдi әдiстерi мен технологияларын таңдап алуға;</w:t>
      </w:r>
    </w:p>
    <w:bookmarkEnd w:id="111"/>
    <w:bookmarkStart w:name="z115" w:id="112"/>
    <w:p>
      <w:pPr>
        <w:spacing w:after="0"/>
        <w:ind w:left="0"/>
        <w:jc w:val="both"/>
      </w:pPr>
      <w:r>
        <w:rPr>
          <w:rFonts w:ascii="Times New Roman"/>
          <w:b w:val="false"/>
          <w:i w:val="false"/>
          <w:color w:val="000000"/>
          <w:sz w:val="28"/>
        </w:rPr>
        <w:t>
      7) акционерлік қоғамдар болып табылатын табиғи монополиялар субъектілері үшін аудиторлық ұйымдармен жыл сайынғы міндетті аудит жүргізуге міндетті. Аудиторлық есеп және жылдық қаржылық есептілік Қазақстан Республикасының заңнамасында белгіленген тәртіппен жылдық қаржылық есептілік бекітілген кезден бастап күнтізбелік бес күннен кешіктірілмей табиғи монополия субъектісінің интернет-ресурсында орналастырылуға және табиғи монополия субъектісі өз қызметін жүзеге асыратын әкімшілік-аумақтық бірліктің тиісті аумағында таратылатын мерзімді баспасөз басылымдарында күнтізбелік отыз күннен кешіктірілмей жариялануға тиіс;</w:t>
      </w:r>
    </w:p>
    <w:bookmarkEnd w:id="112"/>
    <w:bookmarkStart w:name="z116" w:id="113"/>
    <w:p>
      <w:pPr>
        <w:spacing w:after="0"/>
        <w:ind w:left="0"/>
        <w:jc w:val="both"/>
      </w:pPr>
      <w:r>
        <w:rPr>
          <w:rFonts w:ascii="Times New Roman"/>
          <w:b w:val="false"/>
          <w:i w:val="false"/>
          <w:color w:val="000000"/>
          <w:sz w:val="28"/>
        </w:rPr>
        <w:t>
      7-1) реттелiп көрсетiлетiн қызметтердiң (тауарлардың, жұмыстардың) әрбiр түрi бойынша және тұтас алғанда уәкiлеттi орган бекiткен тәртiппен өзге де қызмет бойынша кiрiстердiң, шығындар мен қолданысқа енгiзiлген активтердiң бөлек есебiн жүргiзуге;</w:t>
      </w:r>
    </w:p>
    <w:bookmarkEnd w:id="113"/>
    <w:bookmarkStart w:name="z117" w:id="114"/>
    <w:p>
      <w:pPr>
        <w:spacing w:after="0"/>
        <w:ind w:left="0"/>
        <w:jc w:val="both"/>
      </w:pPr>
      <w:r>
        <w:rPr>
          <w:rFonts w:ascii="Times New Roman"/>
          <w:b w:val="false"/>
          <w:i w:val="false"/>
          <w:color w:val="000000"/>
          <w:sz w:val="28"/>
        </w:rPr>
        <w:t>
      7-2) осы Заңның 6-бабының 5-2) тармақшасында көзделген жағдайды қоспағанда, тарифтiк сметаны орындауға;</w:t>
      </w:r>
    </w:p>
    <w:bookmarkEnd w:id="114"/>
    <w:bookmarkStart w:name="z118" w:id="115"/>
    <w:p>
      <w:pPr>
        <w:spacing w:after="0"/>
        <w:ind w:left="0"/>
        <w:jc w:val="both"/>
      </w:pPr>
      <w:r>
        <w:rPr>
          <w:rFonts w:ascii="Times New Roman"/>
          <w:b w:val="false"/>
          <w:i w:val="false"/>
          <w:color w:val="000000"/>
          <w:sz w:val="28"/>
        </w:rPr>
        <w:t>
      7-3) тұтынушылар және өзге де мүдделі тұлғалар алдында реттеліп көрсетілетін қызметтерді (тауарларды, жұмыстарды) ұсыну жөніндегі қызметі туралы жыл сайын негіздемелерімен есеп беруге;</w:t>
      </w:r>
    </w:p>
    <w:bookmarkEnd w:id="115"/>
    <w:bookmarkStart w:name="z347" w:id="116"/>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7-4)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(01.01.2016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bookmarkEnd w:id="116"/>
    <w:bookmarkStart w:name="z279" w:id="117"/>
    <w:p>
      <w:pPr>
        <w:spacing w:after="0"/>
        <w:ind w:left="0"/>
        <w:jc w:val="both"/>
      </w:pPr>
      <w:r>
        <w:rPr>
          <w:rFonts w:ascii="Times New Roman"/>
          <w:b w:val="false"/>
          <w:i w:val="false"/>
          <w:color w:val="000000"/>
          <w:sz w:val="28"/>
        </w:rPr>
        <w:t>
      7-5) уәкілетті орган айқындайтын тәртіппен, инвестициялық бағдарламаны (жобаны) іске асыру кезеңінде жыл сайын, есепті кезеңнен кейінгі жылдың 1 мамырынан кешіктірмей уәкілетті органға инвестициялық бағдарламаның (жобаның) орындалуы туралы есепті ұсынуға және есепті кезеңнен кейінгі жылдың 1 шілдесінен кешіктірілмейтін мерзімде инвестициялық бағдарламаның (жобаның) орындалуы туралы есепті бұқаралық ақпарат құралдарында, оның ішінде өзінің интернет-ресурсында не уәкілетті органның интернет-ресурсында орналастыруға;</w:t>
      </w:r>
    </w:p>
    <w:bookmarkEnd w:id="117"/>
    <w:bookmarkStart w:name="z379" w:id="118"/>
    <w:p>
      <w:pPr>
        <w:spacing w:after="0"/>
        <w:ind w:left="0"/>
        <w:jc w:val="both"/>
      </w:pPr>
      <w:r>
        <w:rPr>
          <w:rFonts w:ascii="Times New Roman"/>
          <w:b w:val="false"/>
          <w:i w:val="false"/>
          <w:color w:val="000000"/>
          <w:sz w:val="28"/>
        </w:rPr>
        <w:t>
      7-6) уәкілетті орган айқындайтын тәртіппен тұтынушыларды инвестициялық бағдарламалардың (жобалардың), тарифтік сметалардың орындалу барысы туралы өзінің интернет-ресурсы не уәкілетті органның интернет-ресурсы арқылы жарты жылда бір рет хабардар етуге;</w:t>
      </w:r>
    </w:p>
    <w:bookmarkEnd w:id="118"/>
    <w:bookmarkStart w:name="z380" w:id="119"/>
    <w:p>
      <w:pPr>
        <w:spacing w:after="0"/>
        <w:ind w:left="0"/>
        <w:jc w:val="both"/>
      </w:pPr>
      <w:r>
        <w:rPr>
          <w:rFonts w:ascii="Times New Roman"/>
          <w:b w:val="false"/>
          <w:i w:val="false"/>
          <w:color w:val="000000"/>
          <w:sz w:val="28"/>
        </w:rPr>
        <w:t>
      7-7) уәкілетті орган айқындайтын тәртіппен өзінің интернет-ресурсында не уәкілетті органның интернет-ресурсында тарифтік сметаның орындалуы туралы есепті орналастыруға;</w:t>
      </w:r>
    </w:p>
    <w:bookmarkEnd w:id="119"/>
    <w:p>
      <w:pPr>
        <w:spacing w:after="0"/>
        <w:ind w:left="0"/>
        <w:jc w:val="both"/>
      </w:pPr>
      <w:r>
        <w:rPr>
          <w:rFonts w:ascii="Times New Roman"/>
          <w:b w:val="false"/>
          <w:i w:val="false"/>
          <w:color w:val="000000"/>
          <w:sz w:val="28"/>
        </w:rPr>
        <w:t>
      7-8) реттеліп көрсетілетін қызметтерге (тауарларға, жұмыстарға) тарифтер туралы ақпаратты және тарифтік сметаларды олардың бекітілген күнінен бастап күнтізбелік бес күннен кешіктірмей уәкілетті орган айқындаған тәртіппен өзінің интернет-ресурсында, техникалық мүмкіндіктер болмаған жағдайда – жергілікті атқарушы органның интернет-ресурсында не уәкілетті органның интернет-ресурсында орналастыруға;</w:t>
      </w:r>
    </w:p>
    <w:bookmarkStart w:name="z268" w:id="120"/>
    <w:p>
      <w:pPr>
        <w:spacing w:after="0"/>
        <w:ind w:left="0"/>
        <w:jc w:val="both"/>
      </w:pPr>
      <w:r>
        <w:rPr>
          <w:rFonts w:ascii="Times New Roman"/>
          <w:b w:val="false"/>
          <w:i w:val="false"/>
          <w:color w:val="000000"/>
          <w:sz w:val="28"/>
        </w:rPr>
        <w:t>
      7-9) тұтынушылар және өзге де мүдделі тұлғалар алдында реттеліп көрсетілетін қызметтерді (тауарларды, жұмыстарды) ұсыну жөніндегі қызметі туралы есепті есеп беру өткізілген кезден бастап күнтізбелік бес күннен кешіктірмей уәкілетті орган айқындаған тәртіппен бұқаралық ақпарат құралдарында, оның ішінде өзінің интернет-ресурсында не уәкілетті органның интернет-ресурсында жыл сайын орналастыруға;</w:t>
      </w:r>
    </w:p>
    <w:bookmarkEnd w:id="120"/>
    <w:bookmarkStart w:name="z269" w:id="121"/>
    <w:p>
      <w:pPr>
        <w:spacing w:after="0"/>
        <w:ind w:left="0"/>
        <w:jc w:val="both"/>
      </w:pPr>
      <w:r>
        <w:rPr>
          <w:rFonts w:ascii="Times New Roman"/>
          <w:b w:val="false"/>
          <w:i w:val="false"/>
          <w:color w:val="000000"/>
          <w:sz w:val="28"/>
        </w:rPr>
        <w:t>
      7-10) тұтынушылар және өзге де мүдделі тұлғалар алдында реттеліп көрсетілетін коммуналдық қызметтерді (тауарларды, жұмыстарды) ұсыну жөніндегі қызметі туралы есепті есеп беру өткізілген кезден бастап күнтізбелік бес күннен кешіктірмей уәкілетті орган айқындаған тәртіппен мерзімді баспасөз басылымында, өзінің интернет-ресурсында не уәкілетті органның интернет-ресурсында жыл сайын орналастыруға;</w:t>
      </w:r>
    </w:p>
    <w:bookmarkEnd w:id="121"/>
    <w:bookmarkStart w:name="z119" w:id="122"/>
    <w:p>
      <w:pPr>
        <w:spacing w:after="0"/>
        <w:ind w:left="0"/>
        <w:jc w:val="both"/>
      </w:pPr>
      <w:r>
        <w:rPr>
          <w:rFonts w:ascii="Times New Roman"/>
          <w:b w:val="false"/>
          <w:i w:val="false"/>
          <w:color w:val="000000"/>
          <w:sz w:val="28"/>
        </w:rPr>
        <w:t>
      8) уәкілетті орган бекiткен үлгi шарттарға сәйкес реттелiп көрсетiлетiн коммуналдық қызметтердiң (тауарлардың, жұмыстардың) әрбiр түрiне, сондай-ақ реттелiп көрсетiлетiн өзге де қызметтердiң (тауарлардың, жұмыстардың) әрбiр түрiне және (немесе) жиынтығына тұтынушылармен жеке шарттар жасасуға;</w:t>
      </w:r>
    </w:p>
    <w:bookmarkEnd w:id="122"/>
    <w:bookmarkStart w:name="z317" w:id="123"/>
    <w:p>
      <w:pPr>
        <w:spacing w:after="0"/>
        <w:ind w:left="0"/>
        <w:jc w:val="both"/>
      </w:pPr>
      <w:r>
        <w:rPr>
          <w:rFonts w:ascii="Times New Roman"/>
          <w:b w:val="false"/>
          <w:i w:val="false"/>
          <w:color w:val="000000"/>
          <w:sz w:val="28"/>
        </w:rPr>
        <w:t>
      8-1) Қазақстан Республикасының Үкіметі бекіткен ынтымақтастықтың үлгі шарттарына сәйкес кондоминиум объектісін басқару органымен оларға реттеліп көрсетілетін коммуналдық қызметтердің (тауарлардың, жұмыстардың) әрбір түріне ынтымақтастық шарттарын жасасуға;</w:t>
      </w:r>
    </w:p>
    <w:bookmarkEnd w:id="123"/>
    <w:bookmarkStart w:name="z120" w:id="124"/>
    <w:p>
      <w:pPr>
        <w:spacing w:after="0"/>
        <w:ind w:left="0"/>
        <w:jc w:val="both"/>
      </w:pPr>
      <w:r>
        <w:rPr>
          <w:rFonts w:ascii="Times New Roman"/>
          <w:b w:val="false"/>
          <w:i w:val="false"/>
          <w:color w:val="000000"/>
          <w:sz w:val="28"/>
        </w:rPr>
        <w:t>
      9) тұтынушылармен жасалған шарттарға сәйкес реттелiп көрсетiлетiн коммуналдық қызметтердi (тауарларды, жұмыстарды) есептеу аспаптарын сатып алуға және оларды тұтынушыларға орнатуға;</w:t>
      </w:r>
    </w:p>
    <w:bookmarkEnd w:id="124"/>
    <w:bookmarkStart w:name="z121" w:id="125"/>
    <w:p>
      <w:pPr>
        <w:spacing w:after="0"/>
        <w:ind w:left="0"/>
        <w:jc w:val="both"/>
      </w:pPr>
      <w:r>
        <w:rPr>
          <w:rFonts w:ascii="Times New Roman"/>
          <w:b w:val="false"/>
          <w:i w:val="false"/>
          <w:color w:val="000000"/>
          <w:sz w:val="28"/>
        </w:rPr>
        <w:t>
      9-1) есептеу аспабы iстен шыққан жағдайда, есептеу аспаптарының орташа айлық көрсеткiштерi бойынша реттелiп көрсетiлетiн коммуналдық қызметтер (тауарлар, жұмыстар) үшін уәкiлеттi орган белгiлеген тәртiппен ақы өндiрiп алуға;</w:t>
      </w:r>
    </w:p>
    <w:bookmarkEnd w:id="125"/>
    <w:bookmarkStart w:name="z122" w:id="126"/>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10)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bookmarkEnd w:id="126"/>
    <w:bookmarkStart w:name="z123" w:id="127"/>
    <w:p>
      <w:pPr>
        <w:spacing w:after="0"/>
        <w:ind w:left="0"/>
        <w:jc w:val="both"/>
      </w:pPr>
      <w:r>
        <w:rPr>
          <w:rFonts w:ascii="Times New Roman"/>
          <w:b w:val="false"/>
          <w:i w:val="false"/>
          <w:color w:val="000000"/>
          <w:sz w:val="28"/>
        </w:rPr>
        <w:t>
      11) тарифтік сметаның орындалуы туралы есепті жыл сайын, есепті кезеңнен кейінгі жылдың 1 мамырынан кешіктірмей ұсынуға;</w:t>
      </w:r>
    </w:p>
    <w:bookmarkEnd w:id="127"/>
    <w:bookmarkStart w:name="z124" w:id="128"/>
    <w:p>
      <w:pPr>
        <w:spacing w:after="0"/>
        <w:ind w:left="0"/>
        <w:jc w:val="both"/>
      </w:pPr>
      <w:r>
        <w:rPr>
          <w:rFonts w:ascii="Times New Roman"/>
          <w:b w:val="false"/>
          <w:i w:val="false"/>
          <w:color w:val="000000"/>
          <w:sz w:val="28"/>
        </w:rPr>
        <w:t>
      12) реттелiп көрсетiлетiн қызметтер (тауарлар, жұмыстар) ұсынуға шарттар жасасу кезiнде тұтынушылар құқықтарының бұзылуына жол бермеуге;</w:t>
      </w:r>
    </w:p>
    <w:bookmarkEnd w:id="128"/>
    <w:bookmarkStart w:name="z125" w:id="129"/>
    <w:p>
      <w:pPr>
        <w:spacing w:after="0"/>
        <w:ind w:left="0"/>
        <w:jc w:val="both"/>
      </w:pPr>
      <w:r>
        <w:rPr>
          <w:rFonts w:ascii="Times New Roman"/>
          <w:b w:val="false"/>
          <w:i w:val="false"/>
          <w:color w:val="000000"/>
          <w:sz w:val="28"/>
        </w:rPr>
        <w:t>
      13) тарифтердi (бағаларды, алымдар ставкаларын) төмендету туралы оларды қолданысқа енгiзгенге дейiн он күннен кешiктiрмей уәкiлеттi орган мен тұтынушыларды хабардар етуге;</w:t>
      </w:r>
    </w:p>
    <w:bookmarkEnd w:id="129"/>
    <w:bookmarkStart w:name="z382" w:id="130"/>
    <w:p>
      <w:pPr>
        <w:spacing w:after="0"/>
        <w:ind w:left="0"/>
        <w:jc w:val="both"/>
      </w:pPr>
      <w:r>
        <w:rPr>
          <w:rFonts w:ascii="Times New Roman"/>
          <w:b w:val="false"/>
          <w:i w:val="false"/>
          <w:color w:val="000000"/>
          <w:sz w:val="28"/>
        </w:rPr>
        <w:t>
      13-1) "Бәсекелестік туралы" Қазақстан Республикасының Заңында көзделген тәртіппен монополияға қарсы органды реттеліп көрсетілетін қызметтерге (тауарларға, жұмыстарға) жатпайтын қызметтің жүзеге асырылуының басталғаны туралы хабардар етуге;</w:t>
      </w:r>
    </w:p>
    <w:bookmarkEnd w:id="130"/>
    <w:bookmarkStart w:name="z381" w:id="131"/>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14) </w:t>
      </w:r>
      <w:r>
        <w:rPr>
          <w:rFonts w:ascii="Times New Roman"/>
          <w:b w:val="false"/>
          <w:i w:val="false"/>
          <w:color w:val="000000"/>
          <w:sz w:val="28"/>
        </w:rPr>
        <w:t xml:space="preserve">Алынып тасталды - ҚР 2006.01.14 </w:t>
      </w:r>
      <w:r>
        <w:rPr>
          <w:rFonts w:ascii="Times New Roman"/>
          <w:b w:val="false"/>
          <w:i w:val="false"/>
          <w:color w:val="000000"/>
          <w:sz w:val="28"/>
        </w:rPr>
        <w:t>N 120</w:t>
      </w:r>
      <w:r>
        <w:rPr>
          <w:rFonts w:ascii="Times New Roman"/>
          <w:b w:val="false"/>
          <w:i w:val="false"/>
          <w:color w:val="000000"/>
          <w:sz w:val="28"/>
        </w:rPr>
        <w:t xml:space="preserve"> Заңымен.</w:t>
      </w:r>
    </w:p>
    <w:bookmarkEnd w:id="131"/>
    <w:bookmarkStart w:name="z280" w:id="132"/>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14-1)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(01.01.2016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bookmarkEnd w:id="132"/>
    <w:bookmarkStart w:name="z126" w:id="133"/>
    <w:p>
      <w:pPr>
        <w:spacing w:after="0"/>
        <w:ind w:left="0"/>
        <w:jc w:val="both"/>
      </w:pPr>
      <w:r>
        <w:rPr>
          <w:rFonts w:ascii="Times New Roman"/>
          <w:b w:val="false"/>
          <w:i w:val="false"/>
          <w:color w:val="000000"/>
          <w:sz w:val="28"/>
        </w:rPr>
        <w:t>
      15) Қазақстан Республикасының салық заңдары тиiсiнше өзгертiлiп, соның нәтижесiнде табиғи монополия субъектiсi шығындарының құны азайған жағдайда, барлық тұтынушылар үшiн реттелiп көрсетiлетiн қызметтерге (тауарларға, жұмыстарға) тарифтердi (бағаларды, алым ставкаларын) немесе олардың шектi деңгейлерiн аталған өзгерiстер қолданысқа енгiзiлген күннен бастап уәкiлеттi орган бекiткен тәртiппен төмендетуге;</w:t>
      </w:r>
    </w:p>
    <w:bookmarkEnd w:id="133"/>
    <w:bookmarkStart w:name="z127" w:id="134"/>
    <w:p>
      <w:pPr>
        <w:spacing w:after="0"/>
        <w:ind w:left="0"/>
        <w:jc w:val="both"/>
      </w:pPr>
      <w:r>
        <w:rPr>
          <w:rFonts w:ascii="Times New Roman"/>
          <w:b w:val="false"/>
          <w:i w:val="false"/>
          <w:color w:val="000000"/>
          <w:sz w:val="28"/>
        </w:rPr>
        <w:t>
      16) мүлікті мемлекет меншігіне беру, сондай-ақ "Электр энергетикасы туралы" Қазақстан Республикасы Заңының 13-1-бабының 1-тармағында аталған, электр энергиясын беру жөніндегі қызметті көрсететін табиғи монополия субъектілерінің электр желілерін беру жағдайларын қоспағанда, реттелiп көрсетiлетiн қызметтердi (тауарларды, жұмыстарды) өндiруге және ұсынуға арналған мүлiктi тендер нысанындағы сауда-саттықта иелiктен шығаруға міндетті.</w:t>
      </w:r>
    </w:p>
    <w:bookmarkEnd w:id="134"/>
    <w:bookmarkStart w:name="z36" w:id="135"/>
    <w:p>
      <w:pPr>
        <w:spacing w:after="0"/>
        <w:ind w:left="0"/>
        <w:jc w:val="both"/>
      </w:pPr>
      <w:r>
        <w:rPr>
          <w:rFonts w:ascii="Times New Roman"/>
          <w:b w:val="false"/>
          <w:i w:val="false"/>
          <w:color w:val="000000"/>
          <w:sz w:val="28"/>
        </w:rPr>
        <w:t>
      Көрсетілетін қызметтері табиғи монополиялар саласына жатқызылатын кірме жолды иеліктен шығарған жағдайда, осы кірме жолдың иесі тендерлік өтінімдерде ұсынылған сатып алудың шарттары мен сомасы бірдей болған жағдайда, жұмыс істеп тұрған тұтынушыға үшінші тұлғалар алдында оны сатып алудың басым құқығын беруге міндетті.</w:t>
      </w:r>
    </w:p>
    <w:bookmarkEnd w:id="135"/>
    <w:p>
      <w:pPr>
        <w:spacing w:after="0"/>
        <w:ind w:left="0"/>
        <w:jc w:val="both"/>
      </w:pPr>
      <w:r>
        <w:rPr>
          <w:rFonts w:ascii="Times New Roman"/>
          <w:b w:val="false"/>
          <w:i w:val="false"/>
          <w:color w:val="000000"/>
          <w:sz w:val="28"/>
        </w:rPr>
        <w:t>
      Жұмыс істеп тұрған тұтынушылар екі және одан көп болған кезде басым құқық тендерлік өтінімдерде ұсынылған сатып алудың шарттары мен сомасы бірдей болған жағдайда, соңғы 12 айда көрсетілетін қызметтердің көбірек көлемін (мың вагон/км, вагон/сағат) алған тұтынушыға беріледі;</w:t>
      </w:r>
    </w:p>
    <w:bookmarkStart w:name="z128" w:id="136"/>
    <w:p>
      <w:pPr>
        <w:spacing w:after="0"/>
        <w:ind w:left="0"/>
        <w:jc w:val="both"/>
      </w:pPr>
      <w:r>
        <w:rPr>
          <w:rFonts w:ascii="Times New Roman"/>
          <w:b w:val="false"/>
          <w:i w:val="false"/>
          <w:color w:val="000000"/>
          <w:sz w:val="28"/>
        </w:rPr>
        <w:t>
      17) уәкiлеттi орган айқындаған тәртiппен табиғи монополиялар субъектiлерiнiң реттелетiн қызмет түрлерi бойынша кiрiстердi, шығындар мен тартылған активтердi бөлек есепке алуды жүргізу әдiстемесiн әзiрлеуге;</w:t>
      </w:r>
    </w:p>
    <w:bookmarkEnd w:id="136"/>
    <w:bookmarkStart w:name="z129" w:id="137"/>
    <w:p>
      <w:pPr>
        <w:spacing w:after="0"/>
        <w:ind w:left="0"/>
        <w:jc w:val="both"/>
      </w:pPr>
      <w:r>
        <w:rPr>
          <w:rFonts w:ascii="Times New Roman"/>
          <w:b w:val="false"/>
          <w:i w:val="false"/>
          <w:color w:val="000000"/>
          <w:sz w:val="28"/>
        </w:rPr>
        <w:t>
      18) белгіленген тәртіппен бекітілген инвестициялық бағдарламаларды (жобаларды) орындауға және инвестициялық бағдарламада (жобада) көзделген қаражатты табиғи монополия субъектісінің энергия үнемдеу және энергия тиімділігін арттыру жөніндегі іс-шараларды, олар тарифтердің (бағалардың, алымдар мөлшерлемелерінің) немесе табиғи монополия субъектісінің реттеліп көрсететін қызметтеріне (тауарларына, жұмыстарына) арналған шекті деңгейлерінің өсуіне әкеп соқпайтын жағдайда, іске асыруға, сондай-ақ қолда бар активтерін қалпына келтіруге, жаңартуға, кеңейтуге, қолдауға, негізгі құралдарын реконструкциялауға, техникалық қайта жарақтандыруға басымдықпен бағыттауға;</w:t>
      </w:r>
    </w:p>
    <w:bookmarkEnd w:id="137"/>
    <w:bookmarkStart w:name="z302" w:id="138"/>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19)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bookmarkEnd w:id="138"/>
    <w:bookmarkStart w:name="z303" w:id="139"/>
    <w:p>
      <w:pPr>
        <w:spacing w:after="0"/>
        <w:ind w:left="0"/>
        <w:jc w:val="both"/>
      </w:pPr>
      <w:r>
        <w:rPr>
          <w:rFonts w:ascii="Times New Roman"/>
          <w:b w:val="false"/>
          <w:i w:val="false"/>
          <w:color w:val="000000"/>
          <w:sz w:val="28"/>
        </w:rPr>
        <w:t>
      20) нормативтен тыс ысыраптардың болуына жол бермеуге;</w:t>
      </w:r>
    </w:p>
    <w:bookmarkEnd w:id="139"/>
    <w:bookmarkStart w:name="z304" w:id="140"/>
    <w:p>
      <w:pPr>
        <w:spacing w:after="0"/>
        <w:ind w:left="0"/>
        <w:jc w:val="both"/>
      </w:pPr>
      <w:r>
        <w:rPr>
          <w:rFonts w:ascii="Times New Roman"/>
          <w:b w:val="false"/>
          <w:i w:val="false"/>
          <w:color w:val="000000"/>
          <w:sz w:val="28"/>
        </w:rPr>
        <w:t>
      21) нормативтік техникалық ысыраптардың деңгейін уәкілетті орган белгілеген шамаға және мерзімге төмендетуге;</w:t>
      </w:r>
    </w:p>
    <w:bookmarkEnd w:id="140"/>
    <w:bookmarkStart w:name="z305" w:id="141"/>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22)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bookmarkEnd w:id="141"/>
    <w:bookmarkStart w:name="z429" w:id="142"/>
    <w:p>
      <w:pPr>
        <w:spacing w:after="0"/>
        <w:ind w:left="0"/>
        <w:jc w:val="both"/>
      </w:pPr>
      <w:r>
        <w:rPr>
          <w:rFonts w:ascii="Times New Roman"/>
          <w:b w:val="false"/>
          <w:i w:val="false"/>
          <w:color w:val="000000"/>
          <w:sz w:val="28"/>
        </w:rPr>
        <w:t>
      23) табиғи монополия субъектісі коммуналдық қызметтер көрсеткен жағдайда, мемлекет қатысатын кредиттік бюроға кредиттік ақпаратты табыс етуге;</w:t>
      </w:r>
    </w:p>
    <w:bookmarkEnd w:id="142"/>
    <w:bookmarkStart w:name="z430" w:id="143"/>
    <w:p>
      <w:pPr>
        <w:spacing w:after="0"/>
        <w:ind w:left="0"/>
        <w:jc w:val="both"/>
      </w:pPr>
      <w:r>
        <w:rPr>
          <w:rFonts w:ascii="Times New Roman"/>
          <w:b w:val="false"/>
          <w:i w:val="false"/>
          <w:color w:val="000000"/>
          <w:sz w:val="28"/>
        </w:rPr>
        <w:t>
      24) Қазақстан Республикасының заңдарына сәйкес мемлекеттік құпияларға және өзге де қорғалатын құпияға жататын мәліметтерді қоспағанда, бос және қолжетімді қуаттылықтардың, сыйымдылықтың, орындардың, желілердің өткізу қабілетінің бар екендігі, сондай-ақ реттеліп көрсетілетін коммуналдық қызметтердің (тауарлардың, жұмыстардың) инженерлік коммуникацияларының схемалары туралы тоқсан сайын жаңартылатын ақпаратты өзінің интернет-ресурсында орналастыруға не өзінің интернет-ресурсы болмаған жағдайда, интернет-ресурсында орналастыру үшін уәкілетті органға беруге;</w:t>
      </w:r>
    </w:p>
    <w:bookmarkEnd w:id="143"/>
    <w:bookmarkStart w:name="z431" w:id="144"/>
    <w:p>
      <w:pPr>
        <w:spacing w:after="0"/>
        <w:ind w:left="0"/>
        <w:jc w:val="both"/>
      </w:pPr>
      <w:r>
        <w:rPr>
          <w:rFonts w:ascii="Times New Roman"/>
          <w:b w:val="false"/>
          <w:i w:val="false"/>
          <w:color w:val="000000"/>
          <w:sz w:val="28"/>
        </w:rPr>
        <w:t xml:space="preserve">
      25) сауалдар бойынша, оның ішінде өзінің интернет-ресурсында инженерлік коммуникациялар туралы мәліметтерді "Жеке және заңды тұлғалардың өтініштерін қарау тәртібі тәртібі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мерзімдерде "Мемлекеттік құпиялар туралы" Қазақстан Республикасының Заңына сәйкес беруді қамтамасыз етуге;</w:t>
      </w:r>
    </w:p>
    <w:bookmarkEnd w:id="144"/>
    <w:bookmarkStart w:name="z383" w:id="145"/>
    <w:p>
      <w:pPr>
        <w:spacing w:after="0"/>
        <w:ind w:left="0"/>
        <w:jc w:val="both"/>
      </w:pPr>
      <w:r>
        <w:rPr>
          <w:rFonts w:ascii="Times New Roman"/>
          <w:b w:val="false"/>
          <w:i w:val="false"/>
          <w:color w:val="000000"/>
          <w:sz w:val="28"/>
        </w:rPr>
        <w:t>
      26) уәкілетті орган айқындайтын тәртіппен, сыртқы ауаның нақты температурасын ескере отырып, жылумен жабдықтау бойынша көрсетілетін қызметтердің құнын қайта есептеуден алынған қаражатты тікелей тұтынушыларға не тұтынушының тұрған жерін анықтау мүмкін болмаған жағдайда жылумен жабдықтау бойынша көрсетілетін қызметтерге ақы төлеу кезінде тарифті (бағаны, алым мөлшерлемесін) төмендету жолымен қайтаруға;</w:t>
      </w:r>
    </w:p>
    <w:bookmarkEnd w:id="145"/>
    <w:bookmarkStart w:name="z384" w:id="146"/>
    <w:p>
      <w:pPr>
        <w:spacing w:after="0"/>
        <w:ind w:left="0"/>
        <w:jc w:val="both"/>
      </w:pPr>
      <w:r>
        <w:rPr>
          <w:rFonts w:ascii="Times New Roman"/>
          <w:b w:val="false"/>
          <w:i w:val="false"/>
          <w:color w:val="000000"/>
          <w:sz w:val="28"/>
        </w:rPr>
        <w:t>
      27) тұтынушыларға қызметтер көрсету стандарттарын сақтауға міндетті.</w:t>
      </w:r>
    </w:p>
    <w:bookmarkEnd w:id="146"/>
    <w:bookmarkStart w:name="z306" w:id="147"/>
    <w:p>
      <w:pPr>
        <w:spacing w:after="0"/>
        <w:ind w:left="0"/>
        <w:jc w:val="both"/>
      </w:pPr>
      <w:r>
        <w:rPr>
          <w:rFonts w:ascii="Times New Roman"/>
          <w:b w:val="false"/>
          <w:i w:val="false"/>
          <w:color w:val="000000"/>
          <w:sz w:val="28"/>
        </w:rPr>
        <w:t>
      Осы баптың бірінші бөлігінің 4), 7-1), 7-3), 7-8), 17), 18) және 24) тармақшаларында көзделген міндеттер қуаттылығы аз табиғи монополиялар субъектілеріне қолданылмайды.</w:t>
      </w:r>
    </w:p>
    <w:bookmarkEnd w:id="147"/>
    <w:p>
      <w:pPr>
        <w:spacing w:after="0"/>
        <w:ind w:left="0"/>
        <w:jc w:val="both"/>
      </w:pPr>
      <w:r>
        <w:rPr>
          <w:rFonts w:ascii="Times New Roman"/>
          <w:b w:val="false"/>
          <w:i w:val="false"/>
          <w:color w:val="000000"/>
          <w:sz w:val="28"/>
        </w:rPr>
        <w:t xml:space="preserve">
      Осы баптың бiрiншi бөлiгiнiң </w:t>
      </w:r>
      <w:r>
        <w:rPr>
          <w:rFonts w:ascii="Times New Roman"/>
          <w:b w:val="false"/>
          <w:i w:val="false"/>
          <w:color w:val="000000"/>
          <w:sz w:val="28"/>
        </w:rPr>
        <w:t>2-3) тармақшасында</w:t>
      </w:r>
      <w:r>
        <w:rPr>
          <w:rFonts w:ascii="Times New Roman"/>
          <w:b w:val="false"/>
          <w:i w:val="false"/>
          <w:color w:val="000000"/>
          <w:sz w:val="28"/>
        </w:rPr>
        <w:t xml:space="preserve"> көзделген мiндет қуаттылығы аз табиғи монополиялар субъектiлерiне, жаңадан құрылған табиғи монополиялар субъектілеріне қолданылмайды.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өзгерістер енгізілді - ҚР 2002.12.26 N </w:t>
      </w:r>
      <w:r>
        <w:rPr>
          <w:rFonts w:ascii="Times New Roman"/>
          <w:b w:val="false"/>
          <w:i w:val="false"/>
          <w:color w:val="000000"/>
          <w:sz w:val="28"/>
        </w:rPr>
        <w:t>364</w:t>
      </w:r>
      <w:r>
        <w:rPr>
          <w:rFonts w:ascii="Times New Roman"/>
          <w:b w:val="false"/>
          <w:i w:val="false"/>
          <w:color w:val="ff0000"/>
          <w:sz w:val="28"/>
        </w:rPr>
        <w:t xml:space="preserve">; 2004.12.09 </w:t>
      </w:r>
      <w:r>
        <w:rPr>
          <w:rFonts w:ascii="Times New Roman"/>
          <w:b w:val="false"/>
          <w:i w:val="false"/>
          <w:color w:val="000000"/>
          <w:sz w:val="28"/>
        </w:rPr>
        <w:t>N 9</w:t>
      </w:r>
      <w:r>
        <w:rPr>
          <w:rFonts w:ascii="Times New Roman"/>
          <w:b w:val="false"/>
          <w:i w:val="false"/>
          <w:color w:val="ff0000"/>
          <w:sz w:val="28"/>
        </w:rPr>
        <w:t xml:space="preserve">, 2004.12.20 </w:t>
      </w:r>
      <w:r>
        <w:rPr>
          <w:rFonts w:ascii="Times New Roman"/>
          <w:b w:val="false"/>
          <w:i w:val="false"/>
          <w:color w:val="000000"/>
          <w:sz w:val="28"/>
        </w:rPr>
        <w:t>N 13</w:t>
      </w:r>
      <w:r>
        <w:rPr>
          <w:rFonts w:ascii="Times New Roman"/>
          <w:b w:val="false"/>
          <w:i w:val="false"/>
          <w:color w:val="ff0000"/>
          <w:sz w:val="28"/>
        </w:rPr>
        <w:t xml:space="preserve"> (01.01.2005 бастап қолданысқа енгiзiледi), 2006.01.14 </w:t>
      </w:r>
      <w:r>
        <w:rPr>
          <w:rFonts w:ascii="Times New Roman"/>
          <w:b w:val="false"/>
          <w:i w:val="false"/>
          <w:color w:val="000000"/>
          <w:sz w:val="28"/>
        </w:rPr>
        <w:t>N 120</w:t>
      </w:r>
      <w:r>
        <w:rPr>
          <w:rFonts w:ascii="Times New Roman"/>
          <w:b w:val="false"/>
          <w:i w:val="false"/>
          <w:color w:val="ff0000"/>
          <w:sz w:val="28"/>
        </w:rPr>
        <w:t xml:space="preserve">, 05.05.2006 N </w:t>
      </w:r>
      <w:r>
        <w:rPr>
          <w:rFonts w:ascii="Times New Roman"/>
          <w:b w:val="false"/>
          <w:i w:val="false"/>
          <w:color w:val="000000"/>
          <w:sz w:val="28"/>
        </w:rPr>
        <w:t>N 139</w:t>
      </w:r>
      <w:r>
        <w:rPr>
          <w:rFonts w:ascii="Times New Roman"/>
          <w:b w:val="false"/>
          <w:i w:val="false"/>
          <w:color w:val="ff0000"/>
          <w:sz w:val="28"/>
        </w:rPr>
        <w:t xml:space="preserve"> (қолданысқа енгізілу тәртібін ҚР № 139 Заңының </w:t>
      </w:r>
      <w:r>
        <w:rPr>
          <w:rFonts w:ascii="Times New Roman"/>
          <w:b w:val="false"/>
          <w:i w:val="false"/>
          <w:color w:val="000000"/>
          <w:sz w:val="28"/>
        </w:rPr>
        <w:t>2-б.</w:t>
      </w:r>
      <w:r>
        <w:rPr>
          <w:rFonts w:ascii="Times New Roman"/>
          <w:b w:val="false"/>
          <w:i w:val="false"/>
          <w:color w:val="ff0000"/>
          <w:sz w:val="28"/>
        </w:rPr>
        <w:t xml:space="preserve"> қараңыз), 2006.07.05 N </w:t>
      </w:r>
      <w:r>
        <w:rPr>
          <w:rFonts w:ascii="Times New Roman"/>
          <w:b w:val="false"/>
          <w:i w:val="false"/>
          <w:color w:val="000000"/>
          <w:sz w:val="28"/>
        </w:rPr>
        <w:t>166</w:t>
      </w:r>
      <w:r>
        <w:rPr>
          <w:rFonts w:ascii="Times New Roman"/>
          <w:b w:val="false"/>
          <w:i w:val="false"/>
          <w:color w:val="ff0000"/>
          <w:sz w:val="28"/>
        </w:rPr>
        <w:t xml:space="preserve">, 2007.07.27 </w:t>
      </w:r>
      <w:r>
        <w:rPr>
          <w:rFonts w:ascii="Times New Roman"/>
          <w:b w:val="false"/>
          <w:i w:val="false"/>
          <w:color w:val="000000"/>
          <w:sz w:val="28"/>
        </w:rPr>
        <w:t>N 316</w:t>
      </w:r>
      <w:r>
        <w:rPr>
          <w:rFonts w:ascii="Times New Roman"/>
          <w:b w:val="false"/>
          <w:i w:val="false"/>
          <w:color w:val="ff0000"/>
          <w:sz w:val="28"/>
        </w:rPr>
        <w:t xml:space="preserve"> (ресми жарияланған күнінен бастап қолданысқа енгізіледі), 2008.12.29 </w:t>
      </w:r>
      <w:r>
        <w:rPr>
          <w:rFonts w:ascii="Times New Roman"/>
          <w:b w:val="false"/>
          <w:i w:val="false"/>
          <w:color w:val="000000"/>
          <w:sz w:val="28"/>
        </w:rPr>
        <w:t>N 116-IV</w:t>
      </w:r>
      <w:r>
        <w:rPr>
          <w:rFonts w:ascii="Times New Roman"/>
          <w:b w:val="false"/>
          <w:i w:val="false"/>
          <w:color w:val="ff0000"/>
          <w:sz w:val="28"/>
        </w:rPr>
        <w:t xml:space="preserve"> (01.01.2009 бастап қолданысқа енгізіледі), 2009.06.08 </w:t>
      </w:r>
      <w:r>
        <w:rPr>
          <w:rFonts w:ascii="Times New Roman"/>
          <w:b w:val="false"/>
          <w:i w:val="false"/>
          <w:color w:val="000000"/>
          <w:sz w:val="28"/>
        </w:rPr>
        <w:t>N 163-IV</w:t>
      </w:r>
      <w:r>
        <w:rPr>
          <w:rFonts w:ascii="Times New Roman"/>
          <w:b w:val="false"/>
          <w:i w:val="false"/>
          <w:color w:val="ff0000"/>
          <w:sz w:val="28"/>
        </w:rPr>
        <w:t xml:space="preserve">, 2010.03.15 </w:t>
      </w:r>
      <w:r>
        <w:rPr>
          <w:rFonts w:ascii="Times New Roman"/>
          <w:b w:val="false"/>
          <w:i w:val="false"/>
          <w:color w:val="000000"/>
          <w:sz w:val="28"/>
        </w:rPr>
        <w:t>№ 255-IV</w:t>
      </w:r>
      <w:r>
        <w:rPr>
          <w:rFonts w:ascii="Times New Roman"/>
          <w:b w:val="false"/>
          <w:i w:val="false"/>
          <w:color w:val="ff0000"/>
          <w:sz w:val="28"/>
        </w:rPr>
        <w:t xml:space="preserve">, 2011.07.05 </w:t>
      </w:r>
      <w:r>
        <w:rPr>
          <w:rFonts w:ascii="Times New Roman"/>
          <w:b w:val="false"/>
          <w:i w:val="false"/>
          <w:color w:val="000000"/>
          <w:sz w:val="28"/>
        </w:rPr>
        <w:t>N 452-IV</w:t>
      </w:r>
      <w:r>
        <w:rPr>
          <w:rFonts w:ascii="Times New Roman"/>
          <w:b w:val="false"/>
          <w:i w:val="false"/>
          <w:color w:val="ff0000"/>
          <w:sz w:val="28"/>
        </w:rPr>
        <w:t xml:space="preserve"> (2011.10.13 қолданысқа енгізіледі), 2012.06.22 </w:t>
      </w:r>
      <w:r>
        <w:rPr>
          <w:rFonts w:ascii="Times New Roman"/>
          <w:b w:val="false"/>
          <w:i w:val="false"/>
          <w:color w:val="000000"/>
          <w:sz w:val="28"/>
        </w:rPr>
        <w:t>N 21-I</w:t>
      </w:r>
      <w:r>
        <w:rPr>
          <w:rFonts w:ascii="Times New Roman"/>
          <w:b w:val="false"/>
          <w:i w:val="false"/>
          <w:color w:val="ff0000"/>
          <w:sz w:val="28"/>
        </w:rPr>
        <w:t xml:space="preserve"> (алғашқы ресми жарияланғанынан кейін күнтізбелік он күн өткен соң қолданысқа енгiзiледi), 2012.07.04 </w:t>
      </w:r>
      <w:r>
        <w:rPr>
          <w:rFonts w:ascii="Times New Roman"/>
          <w:b w:val="false"/>
          <w:i w:val="false"/>
          <w:color w:val="000000"/>
          <w:sz w:val="28"/>
        </w:rPr>
        <w:t>№ 25-V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06.03.2013 </w:t>
      </w:r>
      <w:r>
        <w:rPr>
          <w:rFonts w:ascii="Times New Roman"/>
          <w:b w:val="false"/>
          <w:i w:val="false"/>
          <w:color w:val="000000"/>
          <w:sz w:val="28"/>
        </w:rPr>
        <w:t>N 81-V</w:t>
      </w:r>
      <w:r>
        <w:rPr>
          <w:rFonts w:ascii="Times New Roman"/>
          <w:b w:val="false"/>
          <w:i w:val="false"/>
          <w:color w:val="ff0000"/>
          <w:sz w:val="28"/>
        </w:rPr>
        <w:t xml:space="preserve"> (алғашқы ресми жарияланғанынан кейін күнтізбелік он күн өткен соң қолданысқа енгiзiледi); 12.06.2014 </w:t>
      </w:r>
      <w:r>
        <w:rPr>
          <w:rFonts w:ascii="Times New Roman"/>
          <w:b w:val="false"/>
          <w:i w:val="false"/>
          <w:color w:val="000000"/>
          <w:sz w:val="28"/>
        </w:rPr>
        <w:t>№ 209-V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05.05.2015 </w:t>
      </w:r>
      <w:r>
        <w:rPr>
          <w:rFonts w:ascii="Times New Roman"/>
          <w:b w:val="false"/>
          <w:i w:val="false"/>
          <w:color w:val="000000"/>
          <w:sz w:val="28"/>
        </w:rPr>
        <w:t>№ 312-V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17.11.2015 </w:t>
      </w:r>
      <w:r>
        <w:rPr>
          <w:rFonts w:ascii="Times New Roman"/>
          <w:b w:val="false"/>
          <w:i w:val="false"/>
          <w:color w:val="000000"/>
          <w:sz w:val="28"/>
        </w:rPr>
        <w:t>№ 407-V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28.12.2016 </w:t>
      </w:r>
      <w:r>
        <w:rPr>
          <w:rFonts w:ascii="Times New Roman"/>
          <w:b w:val="false"/>
          <w:i w:val="false"/>
          <w:color w:val="000000"/>
          <w:sz w:val="28"/>
        </w:rPr>
        <w:t>№ 34-VI</w:t>
      </w:r>
      <w:r>
        <w:rPr>
          <w:rFonts w:ascii="Times New Roman"/>
          <w:b w:val="false"/>
          <w:i w:val="false"/>
          <w:color w:val="ff0000"/>
          <w:sz w:val="28"/>
        </w:rPr>
        <w:t xml:space="preserve"> (01.01.2017 бастап қолданысқа енгізіледі); 27.02.2017 </w:t>
      </w:r>
      <w:r>
        <w:rPr>
          <w:rFonts w:ascii="Times New Roman"/>
          <w:b w:val="false"/>
          <w:i w:val="false"/>
          <w:color w:val="000000"/>
          <w:sz w:val="28"/>
        </w:rPr>
        <w:t>№ 49-VI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05.05.2017 </w:t>
      </w:r>
      <w:r>
        <w:rPr>
          <w:rFonts w:ascii="Times New Roman"/>
          <w:b w:val="false"/>
          <w:i w:val="false"/>
          <w:color w:val="000000"/>
          <w:sz w:val="28"/>
        </w:rPr>
        <w:t>№ 59-VI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11.07.2017 </w:t>
      </w:r>
      <w:r>
        <w:rPr>
          <w:rFonts w:ascii="Times New Roman"/>
          <w:b w:val="false"/>
          <w:i w:val="false"/>
          <w:color w:val="000000"/>
          <w:sz w:val="28"/>
        </w:rPr>
        <w:t>№ 89-VI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7-1-бап. Реттелетін нарықтардағы бағаларды мемлекеттік реттеу </w:t>
      </w:r>
    </w:p>
    <w:p>
      <w:pPr>
        <w:spacing w:after="0"/>
        <w:ind w:left="0"/>
        <w:jc w:val="both"/>
      </w:pPr>
      <w:r>
        <w:rPr>
          <w:rFonts w:ascii="Times New Roman"/>
          <w:b w:val="false"/>
          <w:i w:val="false"/>
          <w:color w:val="ff0000"/>
          <w:sz w:val="28"/>
        </w:rPr>
        <w:t xml:space="preserve">
      Ескерту. Алып тасталды - ҚР 29.10.2015 </w:t>
      </w:r>
      <w:r>
        <w:rPr>
          <w:rFonts w:ascii="Times New Roman"/>
          <w:b w:val="false"/>
          <w:i w:val="false"/>
          <w:color w:val="ff0000"/>
          <w:sz w:val="28"/>
        </w:rPr>
        <w:t>№ 376-V</w:t>
      </w:r>
      <w:r>
        <w:rPr>
          <w:rFonts w:ascii="Times New Roman"/>
          <w:b w:val="false"/>
          <w:i w:val="false"/>
          <w:color w:val="ff0000"/>
          <w:sz w:val="28"/>
        </w:rPr>
        <w:t xml:space="preserve"> Заңымен (01.01.2017 бастап қолданысқа енгізіледі).</w:t>
      </w:r>
    </w:p>
    <w:p>
      <w:pPr>
        <w:spacing w:after="0"/>
        <w:ind w:left="0"/>
        <w:jc w:val="both"/>
      </w:pPr>
      <w:r>
        <w:rPr>
          <w:rFonts w:ascii="Times New Roman"/>
          <w:b/>
          <w:i w:val="false"/>
          <w:color w:val="000000"/>
          <w:sz w:val="28"/>
        </w:rPr>
        <w:t>7-2-бап. Реттелетін нарықтардағы бағаны белгілеу тәртібі</w:t>
      </w:r>
    </w:p>
    <w:p>
      <w:pPr>
        <w:spacing w:after="0"/>
        <w:ind w:left="0"/>
        <w:jc w:val="both"/>
      </w:pPr>
      <w:r>
        <w:rPr>
          <w:rFonts w:ascii="Times New Roman"/>
          <w:b w:val="false"/>
          <w:i w:val="false"/>
          <w:color w:val="ff0000"/>
          <w:sz w:val="28"/>
        </w:rPr>
        <w:t xml:space="preserve">
      Ескерту. Алып тасталды - ҚР 29.10.2015 </w:t>
      </w:r>
      <w:r>
        <w:rPr>
          <w:rFonts w:ascii="Times New Roman"/>
          <w:b w:val="false"/>
          <w:i w:val="false"/>
          <w:color w:val="ff0000"/>
          <w:sz w:val="28"/>
        </w:rPr>
        <w:t>№ 376-V</w:t>
      </w:r>
      <w:r>
        <w:rPr>
          <w:rFonts w:ascii="Times New Roman"/>
          <w:b w:val="false"/>
          <w:i w:val="false"/>
          <w:color w:val="ff0000"/>
          <w:sz w:val="28"/>
        </w:rPr>
        <w:t xml:space="preserve"> Заңымен (01.01.2017 бастап қолданысқа енгізіледі).</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7-3-бап. Реттелетін нарық субъектілерінің міндеттері </w:t>
      </w:r>
    </w:p>
    <w:p>
      <w:pPr>
        <w:spacing w:after="0"/>
        <w:ind w:left="0"/>
        <w:jc w:val="both"/>
      </w:pPr>
      <w:r>
        <w:rPr>
          <w:rFonts w:ascii="Times New Roman"/>
          <w:b w:val="false"/>
          <w:i w:val="false"/>
          <w:color w:val="ff0000"/>
          <w:sz w:val="28"/>
        </w:rPr>
        <w:t xml:space="preserve">
      Ескерту. Алып тасталды - ҚР 29.10.2015 </w:t>
      </w:r>
      <w:r>
        <w:rPr>
          <w:rFonts w:ascii="Times New Roman"/>
          <w:b w:val="false"/>
          <w:i w:val="false"/>
          <w:color w:val="ff0000"/>
          <w:sz w:val="28"/>
        </w:rPr>
        <w:t>№ 376-V</w:t>
      </w:r>
      <w:r>
        <w:rPr>
          <w:rFonts w:ascii="Times New Roman"/>
          <w:b w:val="false"/>
          <w:i w:val="false"/>
          <w:color w:val="ff0000"/>
          <w:sz w:val="28"/>
        </w:rPr>
        <w:t xml:space="preserve"> Заңымен (01.01.2017 бастап қолданысқа енгізіледі).</w:t>
      </w:r>
    </w:p>
    <w:p>
      <w:pPr>
        <w:spacing w:after="0"/>
        <w:ind w:left="0"/>
        <w:jc w:val="both"/>
      </w:pPr>
      <w:r>
        <w:rPr>
          <w:rFonts w:ascii="Times New Roman"/>
          <w:b/>
          <w:i w:val="false"/>
          <w:color w:val="000000"/>
          <w:sz w:val="28"/>
        </w:rPr>
        <w:t xml:space="preserve"> </w:t>
      </w:r>
      <w:r>
        <w:rPr>
          <w:rFonts w:ascii="Times New Roman"/>
          <w:b/>
          <w:i w:val="false"/>
          <w:color w:val="000000"/>
          <w:sz w:val="28"/>
        </w:rPr>
        <w:t>7-4-бап. Табиғи монополиялар субъектілерінің қаржылық есептілігін, есептерін, хабарламалары мен ақпаратын қабылдау</w:t>
      </w:r>
    </w:p>
    <w:p>
      <w:pPr>
        <w:spacing w:after="0"/>
        <w:ind w:left="0"/>
        <w:jc w:val="both"/>
      </w:pPr>
      <w:r>
        <w:rPr>
          <w:rFonts w:ascii="Times New Roman"/>
          <w:b w:val="false"/>
          <w:i w:val="false"/>
          <w:color w:val="ff0000"/>
          <w:sz w:val="28"/>
        </w:rPr>
        <w:t xml:space="preserve">
      Ескерту. 7-4-баптың тақырыбына өзгеріс енгізілді - ҚР 29.10.2015 </w:t>
      </w:r>
      <w:r>
        <w:rPr>
          <w:rFonts w:ascii="Times New Roman"/>
          <w:b w:val="false"/>
          <w:i w:val="false"/>
          <w:color w:val="ff0000"/>
          <w:sz w:val="28"/>
        </w:rPr>
        <w:t>№ 376-V</w:t>
      </w:r>
      <w:r>
        <w:rPr>
          <w:rFonts w:ascii="Times New Roman"/>
          <w:b w:val="false"/>
          <w:i w:val="false"/>
          <w:color w:val="ff0000"/>
          <w:sz w:val="28"/>
        </w:rPr>
        <w:t xml:space="preserve"> Заңымен (01.01.2017 бастап қолданысқа енгізіледі).</w:t>
      </w:r>
    </w:p>
    <w:bookmarkStart w:name="z258" w:id="148"/>
    <w:p>
      <w:pPr>
        <w:spacing w:after="0"/>
        <w:ind w:left="0"/>
        <w:jc w:val="both"/>
      </w:pPr>
      <w:r>
        <w:rPr>
          <w:rFonts w:ascii="Times New Roman"/>
          <w:b w:val="false"/>
          <w:i w:val="false"/>
          <w:color w:val="000000"/>
          <w:sz w:val="28"/>
        </w:rPr>
        <w:t>
       1. Табиғи монополиялар субъектілерінің қаржылық есептілігі, есептері, хабарламалары мен ақпараты уәкілетті органға осы Заңда белгіленген мерзімдерде беріледі.</w:t>
      </w:r>
    </w:p>
    <w:bookmarkEnd w:id="148"/>
    <w:bookmarkStart w:name="z259" w:id="149"/>
    <w:p>
      <w:pPr>
        <w:spacing w:after="0"/>
        <w:ind w:left="0"/>
        <w:jc w:val="both"/>
      </w:pPr>
      <w:r>
        <w:rPr>
          <w:rFonts w:ascii="Times New Roman"/>
          <w:b w:val="false"/>
          <w:i w:val="false"/>
          <w:color w:val="000000"/>
          <w:sz w:val="28"/>
        </w:rPr>
        <w:t>
      2. Қаржылық есептілікті, есептерді, хабарламалар мен ақпаратты уәкілетті органға берген күн олардың берілу тәсіліне қарай:</w:t>
      </w:r>
    </w:p>
    <w:bookmarkEnd w:id="149"/>
    <w:bookmarkStart w:name="z260" w:id="150"/>
    <w:p>
      <w:pPr>
        <w:spacing w:after="0"/>
        <w:ind w:left="0"/>
        <w:jc w:val="both"/>
      </w:pPr>
      <w:r>
        <w:rPr>
          <w:rFonts w:ascii="Times New Roman"/>
          <w:b w:val="false"/>
          <w:i w:val="false"/>
          <w:color w:val="000000"/>
          <w:sz w:val="28"/>
        </w:rPr>
        <w:t>
      1) келу тәртібімен - уәкілетті органның қабылдау туралы белгі қойған күні;</w:t>
      </w:r>
    </w:p>
    <w:bookmarkEnd w:id="150"/>
    <w:bookmarkStart w:name="z261" w:id="151"/>
    <w:p>
      <w:pPr>
        <w:spacing w:after="0"/>
        <w:ind w:left="0"/>
        <w:jc w:val="both"/>
      </w:pPr>
      <w:r>
        <w:rPr>
          <w:rFonts w:ascii="Times New Roman"/>
          <w:b w:val="false"/>
          <w:i w:val="false"/>
          <w:color w:val="000000"/>
          <w:sz w:val="28"/>
        </w:rPr>
        <w:t>
      2) пошта арқылы хабарламасы бар тапсырысты хатпен - пошта немесе өзге де байланыс ұйымының қабылдау туралы белгі қойған күні;</w:t>
      </w:r>
    </w:p>
    <w:bookmarkEnd w:id="151"/>
    <w:bookmarkStart w:name="z262" w:id="152"/>
    <w:p>
      <w:pPr>
        <w:spacing w:after="0"/>
        <w:ind w:left="0"/>
        <w:jc w:val="both"/>
      </w:pPr>
      <w:r>
        <w:rPr>
          <w:rFonts w:ascii="Times New Roman"/>
          <w:b w:val="false"/>
          <w:i w:val="false"/>
          <w:color w:val="000000"/>
          <w:sz w:val="28"/>
        </w:rPr>
        <w:t>
      3) электрондық құжат түрінде – қабылдау туралы электрондық хабарламада көрсетілген, электрондық құжат айналымы жүйесі арқылы қабылдаған күн болып табылады.</w:t>
      </w:r>
    </w:p>
    <w:bookmarkEnd w:id="152"/>
    <w:bookmarkStart w:name="z263" w:id="153"/>
    <w:p>
      <w:pPr>
        <w:spacing w:after="0"/>
        <w:ind w:left="0"/>
        <w:jc w:val="both"/>
      </w:pPr>
      <w:r>
        <w:rPr>
          <w:rFonts w:ascii="Times New Roman"/>
          <w:b w:val="false"/>
          <w:i w:val="false"/>
          <w:color w:val="000000"/>
          <w:sz w:val="28"/>
        </w:rPr>
        <w:t>
      3. Пошта ұйымына немесе өзге де байланыс ұйымына осы Заңда белгіленген мерзімнің соңғы күнінің жиырма төрт сағатына дейін тапсырылған қағаз жеткізгіштегі қаржылық есептілік, есептер, хабарламалар мен ақпарат пошта немесе өзге де байланыс ұйымының қабылдау уақыты мен күнінің белгісі болған кезде мерзімінде берілді деп есептеледі.</w:t>
      </w:r>
    </w:p>
    <w:bookmarkEnd w:id="153"/>
    <w:p>
      <w:pPr>
        <w:spacing w:after="0"/>
        <w:ind w:left="0"/>
        <w:jc w:val="both"/>
      </w:pPr>
      <w:r>
        <w:rPr>
          <w:rFonts w:ascii="Times New Roman"/>
          <w:b w:val="false"/>
          <w:i w:val="false"/>
          <w:color w:val="000000"/>
          <w:sz w:val="28"/>
        </w:rPr>
        <w:t>
      Уәкілетті органға осы Заңда белгіленген мерзімнің соңғы күнінің жиырма төрт сағатына дейін электрондық құжат айналымы жүйесі арқылы берілген, электрондық құжат түріндегі қаржылық есептілік, есептер, хабарламалар мен ақпарат мерзімінде берілді деп есептеледі.</w:t>
      </w:r>
    </w:p>
    <w:bookmarkStart w:name="z264" w:id="154"/>
    <w:p>
      <w:pPr>
        <w:spacing w:after="0"/>
        <w:ind w:left="0"/>
        <w:jc w:val="both"/>
      </w:pPr>
      <w:r>
        <w:rPr>
          <w:rFonts w:ascii="Times New Roman"/>
          <w:b w:val="false"/>
          <w:i w:val="false"/>
          <w:color w:val="000000"/>
          <w:sz w:val="28"/>
        </w:rPr>
        <w:t>
      4. Қаржылық есептілік, есептер, хабарламалар мен ақпарат электрондық құжат түрінде берілген кезде уәкілетті орган бұлар электрондық құжат айналымы жүйесі арқылы қабылданған кезден бастап екі жұмыс күнінен кешіктірмей табиғи монополия субъектісіне қабылдағаны туралы электрондық хабарлама жіберуге міндетті.</w:t>
      </w:r>
    </w:p>
    <w:bookmarkEnd w:id="15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7-4-баппен толықтырылды - ҚР 2010.03.15 </w:t>
      </w:r>
      <w:r>
        <w:rPr>
          <w:rFonts w:ascii="Times New Roman"/>
          <w:b w:val="false"/>
          <w:i w:val="false"/>
          <w:color w:val="000000"/>
          <w:sz w:val="28"/>
        </w:rPr>
        <w:t>№ 255-IV</w:t>
      </w:r>
      <w:r>
        <w:rPr>
          <w:rFonts w:ascii="Times New Roman"/>
          <w:b w:val="false"/>
          <w:i w:val="false"/>
          <w:color w:val="ff0000"/>
          <w:sz w:val="28"/>
        </w:rPr>
        <w:t xml:space="preserve"> Заңымен; өзгеріс енгізілді - ҚР 05.05.2015 </w:t>
      </w:r>
      <w:r>
        <w:rPr>
          <w:rFonts w:ascii="Times New Roman"/>
          <w:b w:val="false"/>
          <w:i w:val="false"/>
          <w:color w:val="000000"/>
          <w:sz w:val="28"/>
        </w:rPr>
        <w:t>№ 312-V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29.10.2015 </w:t>
      </w:r>
      <w:r>
        <w:rPr>
          <w:rFonts w:ascii="Times New Roman"/>
          <w:b w:val="false"/>
          <w:i w:val="false"/>
          <w:color w:val="000000"/>
          <w:sz w:val="28"/>
        </w:rPr>
        <w:t>№ 376-V</w:t>
      </w:r>
      <w:r>
        <w:rPr>
          <w:rFonts w:ascii="Times New Roman"/>
          <w:b w:val="false"/>
          <w:i w:val="false"/>
          <w:color w:val="ff0000"/>
          <w:sz w:val="28"/>
        </w:rPr>
        <w:t xml:space="preserve"> (01.01.2017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7-5-бап. Техникалық шарттар беру және табиғи монополиялар субъектілерінің реттеліп көрсетілетін қызметтеріне қосу </w:t>
      </w:r>
    </w:p>
    <w:bookmarkStart w:name="z433" w:id="155"/>
    <w:p>
      <w:pPr>
        <w:spacing w:after="0"/>
        <w:ind w:left="0"/>
        <w:jc w:val="both"/>
      </w:pPr>
      <w:r>
        <w:rPr>
          <w:rFonts w:ascii="Times New Roman"/>
          <w:b w:val="false"/>
          <w:i w:val="false"/>
          <w:color w:val="000000"/>
          <w:sz w:val="28"/>
        </w:rPr>
        <w:t>
      1. Электрмен жабдықтау, жылумен жабдықтау, газбен жабдықтау, сумен жабдықтау және су бұру желілеріне қосу мынадай кезеңдерден тұрады:</w:t>
      </w:r>
    </w:p>
    <w:bookmarkEnd w:id="155"/>
    <w:p>
      <w:pPr>
        <w:spacing w:after="0"/>
        <w:ind w:left="0"/>
        <w:jc w:val="both"/>
      </w:pPr>
      <w:r>
        <w:rPr>
          <w:rFonts w:ascii="Times New Roman"/>
          <w:b w:val="false"/>
          <w:i w:val="false"/>
          <w:color w:val="000000"/>
          <w:sz w:val="28"/>
        </w:rPr>
        <w:t>
      1) өтініш берушінің техникалық шарттарды беру туралы өтініш беруі;</w:t>
      </w:r>
    </w:p>
    <w:p>
      <w:pPr>
        <w:spacing w:after="0"/>
        <w:ind w:left="0"/>
        <w:jc w:val="both"/>
      </w:pPr>
      <w:r>
        <w:rPr>
          <w:rFonts w:ascii="Times New Roman"/>
          <w:b w:val="false"/>
          <w:i w:val="false"/>
          <w:color w:val="000000"/>
          <w:sz w:val="28"/>
        </w:rPr>
        <w:t>
      2) табиғи монополия субъектісінің өтінішті және қоса берілетін құжаттарды олардың толықтығы тұрғысында қарауы;</w:t>
      </w:r>
    </w:p>
    <w:p>
      <w:pPr>
        <w:spacing w:after="0"/>
        <w:ind w:left="0"/>
        <w:jc w:val="both"/>
      </w:pPr>
      <w:r>
        <w:rPr>
          <w:rFonts w:ascii="Times New Roman"/>
          <w:b w:val="false"/>
          <w:i w:val="false"/>
          <w:color w:val="000000"/>
          <w:sz w:val="28"/>
        </w:rPr>
        <w:t>
      3) табиғи монополия субъектісінің тұтынушының техникалық шарттарды беру туралы өтінішін қарауы;</w:t>
      </w:r>
    </w:p>
    <w:p>
      <w:pPr>
        <w:spacing w:after="0"/>
        <w:ind w:left="0"/>
        <w:jc w:val="both"/>
      </w:pPr>
      <w:r>
        <w:rPr>
          <w:rFonts w:ascii="Times New Roman"/>
          <w:b w:val="false"/>
          <w:i w:val="false"/>
          <w:color w:val="000000"/>
          <w:sz w:val="28"/>
        </w:rPr>
        <w:t>
      4) табиғи монополия субъектісінің техникалық шарттарды беруі;</w:t>
      </w:r>
    </w:p>
    <w:p>
      <w:pPr>
        <w:spacing w:after="0"/>
        <w:ind w:left="0"/>
        <w:jc w:val="both"/>
      </w:pPr>
      <w:r>
        <w:rPr>
          <w:rFonts w:ascii="Times New Roman"/>
          <w:b w:val="false"/>
          <w:i w:val="false"/>
          <w:color w:val="000000"/>
          <w:sz w:val="28"/>
        </w:rPr>
        <w:t>
      5) өтініш берушінің техникалық шарттарға сәйкес жұмыстар жүргізуі;</w:t>
      </w:r>
    </w:p>
    <w:p>
      <w:pPr>
        <w:spacing w:after="0"/>
        <w:ind w:left="0"/>
        <w:jc w:val="both"/>
      </w:pPr>
      <w:r>
        <w:rPr>
          <w:rFonts w:ascii="Times New Roman"/>
          <w:b w:val="false"/>
          <w:i w:val="false"/>
          <w:color w:val="000000"/>
          <w:sz w:val="28"/>
        </w:rPr>
        <w:t>
      6) көрсетілетін қызметке қосу.</w:t>
      </w:r>
    </w:p>
    <w:bookmarkStart w:name="z434" w:id="156"/>
    <w:p>
      <w:pPr>
        <w:spacing w:after="0"/>
        <w:ind w:left="0"/>
        <w:jc w:val="both"/>
      </w:pPr>
      <w:r>
        <w:rPr>
          <w:rFonts w:ascii="Times New Roman"/>
          <w:b w:val="false"/>
          <w:i w:val="false"/>
          <w:color w:val="000000"/>
          <w:sz w:val="28"/>
        </w:rPr>
        <w:t>
      2. Табиғи монополия субъектісінің көрсетілетін қызметіне қосуға өтініштерді қабылдау және нәтижелерін беру Мемлекеттік корпорация, "электрондық үкімет" веб-порталы немесе табиғи монополия субъектісінің кеңсесі арқылы жүзеге асырылады.</w:t>
      </w:r>
    </w:p>
    <w:bookmarkEnd w:id="156"/>
    <w:p>
      <w:pPr>
        <w:spacing w:after="0"/>
        <w:ind w:left="0"/>
        <w:jc w:val="both"/>
      </w:pPr>
      <w:r>
        <w:rPr>
          <w:rFonts w:ascii="Times New Roman"/>
          <w:b w:val="false"/>
          <w:i w:val="false"/>
          <w:color w:val="000000"/>
          <w:sz w:val="28"/>
        </w:rPr>
        <w:t xml:space="preserve">
      Мемлекеттік корпорация, "электрондық үкімет" веб-порталы арқылы табиғи монополия субъектісінің көрсетілетін қызметіне қосуға өтініштерді қабылдау және нәтижелерін беру кезінде қызметтер көрсетілгені үшін тұтынушыдан төлемақы алынады. </w:t>
      </w:r>
    </w:p>
    <w:bookmarkStart w:name="z435" w:id="157"/>
    <w:p>
      <w:pPr>
        <w:spacing w:after="0"/>
        <w:ind w:left="0"/>
        <w:jc w:val="both"/>
      </w:pPr>
      <w:r>
        <w:rPr>
          <w:rFonts w:ascii="Times New Roman"/>
          <w:b w:val="false"/>
          <w:i w:val="false"/>
          <w:color w:val="000000"/>
          <w:sz w:val="28"/>
        </w:rPr>
        <w:t xml:space="preserve">
      3. Техникалық шарттарды беру туралы өтініште: </w:t>
      </w:r>
    </w:p>
    <w:bookmarkEnd w:id="157"/>
    <w:p>
      <w:pPr>
        <w:spacing w:after="0"/>
        <w:ind w:left="0"/>
        <w:jc w:val="both"/>
      </w:pPr>
      <w:r>
        <w:rPr>
          <w:rFonts w:ascii="Times New Roman"/>
          <w:b w:val="false"/>
          <w:i w:val="false"/>
          <w:color w:val="000000"/>
          <w:sz w:val="28"/>
        </w:rPr>
        <w:t>
      1) жеке тұлғаның тегі, аты, әкесінің аты (егер ол жеке басын куәландыратын құжатта көрсетілсе) немесе заңды тұлғаның атауы;</w:t>
      </w:r>
    </w:p>
    <w:p>
      <w:pPr>
        <w:spacing w:after="0"/>
        <w:ind w:left="0"/>
        <w:jc w:val="both"/>
      </w:pPr>
      <w:r>
        <w:rPr>
          <w:rFonts w:ascii="Times New Roman"/>
          <w:b w:val="false"/>
          <w:i w:val="false"/>
          <w:color w:val="000000"/>
          <w:sz w:val="28"/>
        </w:rPr>
        <w:t>
      2) өтініш берушінің мекенжайы;</w:t>
      </w:r>
    </w:p>
    <w:p>
      <w:pPr>
        <w:spacing w:after="0"/>
        <w:ind w:left="0"/>
        <w:jc w:val="both"/>
      </w:pPr>
      <w:r>
        <w:rPr>
          <w:rFonts w:ascii="Times New Roman"/>
          <w:b w:val="false"/>
          <w:i w:val="false"/>
          <w:color w:val="000000"/>
          <w:sz w:val="28"/>
        </w:rPr>
        <w:t>
      3) көрсетілетін қызметке қосу орны;</w:t>
      </w:r>
    </w:p>
    <w:p>
      <w:pPr>
        <w:spacing w:after="0"/>
        <w:ind w:left="0"/>
        <w:jc w:val="both"/>
      </w:pPr>
      <w:r>
        <w:rPr>
          <w:rFonts w:ascii="Times New Roman"/>
          <w:b w:val="false"/>
          <w:i w:val="false"/>
          <w:color w:val="000000"/>
          <w:sz w:val="28"/>
        </w:rPr>
        <w:t>
      4) көрсетілетін қызметтің талап етілетін көлемі;</w:t>
      </w:r>
    </w:p>
    <w:p>
      <w:pPr>
        <w:spacing w:after="0"/>
        <w:ind w:left="0"/>
        <w:jc w:val="both"/>
      </w:pPr>
      <w:r>
        <w:rPr>
          <w:rFonts w:ascii="Times New Roman"/>
          <w:b w:val="false"/>
          <w:i w:val="false"/>
          <w:color w:val="000000"/>
          <w:sz w:val="28"/>
        </w:rPr>
        <w:t>
      5) қоса берілетін құжаттардың тізбесі;</w:t>
      </w:r>
    </w:p>
    <w:p>
      <w:pPr>
        <w:spacing w:after="0"/>
        <w:ind w:left="0"/>
        <w:jc w:val="both"/>
      </w:pPr>
      <w:r>
        <w:rPr>
          <w:rFonts w:ascii="Times New Roman"/>
          <w:b w:val="false"/>
          <w:i w:val="false"/>
          <w:color w:val="000000"/>
          <w:sz w:val="28"/>
        </w:rPr>
        <w:t>
      6) өзге мәліметтер көрсетіледі.</w:t>
      </w:r>
    </w:p>
    <w:bookmarkStart w:name="z436" w:id="158"/>
    <w:p>
      <w:pPr>
        <w:spacing w:after="0"/>
        <w:ind w:left="0"/>
        <w:jc w:val="both"/>
      </w:pPr>
      <w:r>
        <w:rPr>
          <w:rFonts w:ascii="Times New Roman"/>
          <w:b w:val="false"/>
          <w:i w:val="false"/>
          <w:color w:val="000000"/>
          <w:sz w:val="28"/>
        </w:rPr>
        <w:t>
      4. Техникалық шарттарды беру туралы өтініштің нысанын және өтінішке қоса берілетін құжаттардың тізбесін табиғи монополиялар саласында реттеліп көрсетілетін қызметтерге (тауарларға, жұмыстарға) қол жеткізудің тең жағдайларын ұсыну тәртібіне сәйкес уәкілетті орган белгілейді.</w:t>
      </w:r>
    </w:p>
    <w:bookmarkEnd w:id="158"/>
    <w:bookmarkStart w:name="z437" w:id="159"/>
    <w:p>
      <w:pPr>
        <w:spacing w:after="0"/>
        <w:ind w:left="0"/>
        <w:jc w:val="both"/>
      </w:pPr>
      <w:r>
        <w:rPr>
          <w:rFonts w:ascii="Times New Roman"/>
          <w:b w:val="false"/>
          <w:i w:val="false"/>
          <w:color w:val="000000"/>
          <w:sz w:val="28"/>
        </w:rPr>
        <w:t>
      5. Табиғи монополия субъектісі тұтынушы толық емес құжаттар топтамасын ұсынған жағдайда, техникалық шарттарды беру туралы өтінішті екі жұмыс күні ішінде қайтарады.</w:t>
      </w:r>
    </w:p>
    <w:bookmarkEnd w:id="159"/>
    <w:bookmarkStart w:name="z438" w:id="160"/>
    <w:p>
      <w:pPr>
        <w:spacing w:after="0"/>
        <w:ind w:left="0"/>
        <w:jc w:val="both"/>
      </w:pPr>
      <w:r>
        <w:rPr>
          <w:rFonts w:ascii="Times New Roman"/>
          <w:b w:val="false"/>
          <w:i w:val="false"/>
          <w:color w:val="000000"/>
          <w:sz w:val="28"/>
        </w:rPr>
        <w:t>
      6. Өтініш қарауға қабылданған жағдайда, табиғи монополия субъектісі техникалық шарттарды беру туралы өтінішті мынадай шешімдердің бірін қабылдай отырып, бес жұмыс күні ішінде қарайды:</w:t>
      </w:r>
    </w:p>
    <w:bookmarkEnd w:id="160"/>
    <w:p>
      <w:pPr>
        <w:spacing w:after="0"/>
        <w:ind w:left="0"/>
        <w:jc w:val="both"/>
      </w:pPr>
      <w:r>
        <w:rPr>
          <w:rFonts w:ascii="Times New Roman"/>
          <w:b w:val="false"/>
          <w:i w:val="false"/>
          <w:color w:val="000000"/>
          <w:sz w:val="28"/>
        </w:rPr>
        <w:t>
      1) өтінішті қанағаттандыру және техникалық шарттарды беру;</w:t>
      </w:r>
    </w:p>
    <w:p>
      <w:pPr>
        <w:spacing w:after="0"/>
        <w:ind w:left="0"/>
        <w:jc w:val="both"/>
      </w:pPr>
      <w:r>
        <w:rPr>
          <w:rFonts w:ascii="Times New Roman"/>
          <w:b w:val="false"/>
          <w:i w:val="false"/>
          <w:color w:val="000000"/>
          <w:sz w:val="28"/>
        </w:rPr>
        <w:t>
      2) техникалық шарттарды беруден бас тарту.</w:t>
      </w:r>
    </w:p>
    <w:bookmarkStart w:name="z439" w:id="161"/>
    <w:p>
      <w:pPr>
        <w:spacing w:after="0"/>
        <w:ind w:left="0"/>
        <w:jc w:val="both"/>
      </w:pPr>
      <w:r>
        <w:rPr>
          <w:rFonts w:ascii="Times New Roman"/>
          <w:b w:val="false"/>
          <w:i w:val="false"/>
          <w:color w:val="000000"/>
          <w:sz w:val="28"/>
        </w:rPr>
        <w:t>
      7. Мынадай:</w:t>
      </w:r>
    </w:p>
    <w:bookmarkEnd w:id="161"/>
    <w:p>
      <w:pPr>
        <w:spacing w:after="0"/>
        <w:ind w:left="0"/>
        <w:jc w:val="both"/>
      </w:pPr>
      <w:r>
        <w:rPr>
          <w:rFonts w:ascii="Times New Roman"/>
          <w:b w:val="false"/>
          <w:i w:val="false"/>
          <w:color w:val="000000"/>
          <w:sz w:val="28"/>
        </w:rPr>
        <w:t>
      1) көрсетілетін қызметтердің талап етілетін көлемін беру үшін қажетті бос техникалық қуаттылық болмаған;</w:t>
      </w:r>
    </w:p>
    <w:p>
      <w:pPr>
        <w:spacing w:after="0"/>
        <w:ind w:left="0"/>
        <w:jc w:val="both"/>
      </w:pPr>
      <w:r>
        <w:rPr>
          <w:rFonts w:ascii="Times New Roman"/>
          <w:b w:val="false"/>
          <w:i w:val="false"/>
          <w:color w:val="000000"/>
          <w:sz w:val="28"/>
        </w:rPr>
        <w:t>
      2) желілер немесе көрсетілетін қызметті беру үшін қажетті өзге мүлік болмаған жағдайларда, техникалық шарттарды беруден бас тартуға жол беріледі.</w:t>
      </w:r>
    </w:p>
    <w:bookmarkStart w:name="z440" w:id="162"/>
    <w:p>
      <w:pPr>
        <w:spacing w:after="0"/>
        <w:ind w:left="0"/>
        <w:jc w:val="both"/>
      </w:pPr>
      <w:r>
        <w:rPr>
          <w:rFonts w:ascii="Times New Roman"/>
          <w:b w:val="false"/>
          <w:i w:val="false"/>
          <w:color w:val="000000"/>
          <w:sz w:val="28"/>
        </w:rPr>
        <w:t>
      8. Техникалық шарттарды беруден бас тартылған жағдайда, табиғи монополия субъектісі:</w:t>
      </w:r>
    </w:p>
    <w:bookmarkEnd w:id="162"/>
    <w:p>
      <w:pPr>
        <w:spacing w:after="0"/>
        <w:ind w:left="0"/>
        <w:jc w:val="both"/>
      </w:pPr>
      <w:r>
        <w:rPr>
          <w:rFonts w:ascii="Times New Roman"/>
          <w:b w:val="false"/>
          <w:i w:val="false"/>
          <w:color w:val="000000"/>
          <w:sz w:val="28"/>
        </w:rPr>
        <w:t>
      1) техникалық шарттарды беруден бас тарту туралы шешімге көрсетілетін қызметтің бос техникалық қуаттылығы тапшылығының есеп-қисабымен, желілердің немесе көрсетілетін қызметті беру үшін қажетті өзге мүліктің болмауының уәжді негіздемесін қоса береді;</w:t>
      </w:r>
    </w:p>
    <w:p>
      <w:pPr>
        <w:spacing w:after="0"/>
        <w:ind w:left="0"/>
        <w:jc w:val="both"/>
      </w:pPr>
      <w:r>
        <w:rPr>
          <w:rFonts w:ascii="Times New Roman"/>
          <w:b w:val="false"/>
          <w:i w:val="false"/>
          <w:color w:val="000000"/>
          <w:sz w:val="28"/>
        </w:rPr>
        <w:t>
      2) өтініш берушіге бас тартумен бір мезгілде техникалық шарттарды беруден бас тарту туралы шешімнің көшірмесін, уәжді негіздемені және бас тартудың негізділігін растайтын ақпаратты уәкілетті органға жібереді.</w:t>
      </w:r>
    </w:p>
    <w:bookmarkStart w:name="z441" w:id="163"/>
    <w:p>
      <w:pPr>
        <w:spacing w:after="0"/>
        <w:ind w:left="0"/>
        <w:jc w:val="both"/>
      </w:pPr>
      <w:r>
        <w:rPr>
          <w:rFonts w:ascii="Times New Roman"/>
          <w:b w:val="false"/>
          <w:i w:val="false"/>
          <w:color w:val="000000"/>
          <w:sz w:val="28"/>
        </w:rPr>
        <w:t>
      9. Уәкілетті орган техникалық шарттарды беруден бас тарту туралы шешімнің көшірмесін алуына байланысты:</w:t>
      </w:r>
    </w:p>
    <w:bookmarkEnd w:id="163"/>
    <w:p>
      <w:pPr>
        <w:spacing w:after="0"/>
        <w:ind w:left="0"/>
        <w:jc w:val="both"/>
      </w:pPr>
      <w:r>
        <w:rPr>
          <w:rFonts w:ascii="Times New Roman"/>
          <w:b w:val="false"/>
          <w:i w:val="false"/>
          <w:color w:val="000000"/>
          <w:sz w:val="28"/>
        </w:rPr>
        <w:t xml:space="preserve">
      1) жеті жұмыс күнінен кешіктірмей өтініш берушіге техникалық шарттарды беруден бас тартудың негізділігін растау немесе табиғи монополия субъектісінің қызметін тексеруге бастамашы болу үшін уәкілетті органға шағым беру қажеттігі туралы хат жібереді; </w:t>
      </w:r>
    </w:p>
    <w:p>
      <w:pPr>
        <w:spacing w:after="0"/>
        <w:ind w:left="0"/>
        <w:jc w:val="both"/>
      </w:pPr>
      <w:r>
        <w:rPr>
          <w:rFonts w:ascii="Times New Roman"/>
          <w:b w:val="false"/>
          <w:i w:val="false"/>
          <w:color w:val="000000"/>
          <w:sz w:val="28"/>
        </w:rPr>
        <w:t xml:space="preserve">
      2) бос техникалық қуаттылықтың немесе желілердің, табиғи монополия субъектісінің көрсетілетін қызметтердің талап етілетін көлемін беру үшін қажетті өзге мүлкінің болмауы фактісі анықталған кезде, көрсетілетін қызметке қосу үшін жағдайды қамтамасыз ету мақсатында табиғи монополия субъектісінің инвестициялық бағдарламасын түзетеді. </w:t>
      </w:r>
    </w:p>
    <w:bookmarkStart w:name="z442" w:id="164"/>
    <w:p>
      <w:pPr>
        <w:spacing w:after="0"/>
        <w:ind w:left="0"/>
        <w:jc w:val="both"/>
      </w:pPr>
      <w:r>
        <w:rPr>
          <w:rFonts w:ascii="Times New Roman"/>
          <w:b w:val="false"/>
          <w:i w:val="false"/>
          <w:color w:val="000000"/>
          <w:sz w:val="28"/>
        </w:rPr>
        <w:t>
      10. Көрсетілетін қызметке қолжетімділік берілген кезде табиғи монополия субъектісіне:</w:t>
      </w:r>
    </w:p>
    <w:bookmarkEnd w:id="164"/>
    <w:p>
      <w:pPr>
        <w:spacing w:after="0"/>
        <w:ind w:left="0"/>
        <w:jc w:val="both"/>
      </w:pPr>
      <w:r>
        <w:rPr>
          <w:rFonts w:ascii="Times New Roman"/>
          <w:b w:val="false"/>
          <w:i w:val="false"/>
          <w:color w:val="000000"/>
          <w:sz w:val="28"/>
        </w:rPr>
        <w:t>
      1) бос қуаттылықтар туралы ақпарат бергені үшін төлемақы алуға;</w:t>
      </w:r>
    </w:p>
    <w:p>
      <w:pPr>
        <w:spacing w:after="0"/>
        <w:ind w:left="0"/>
        <w:jc w:val="both"/>
      </w:pPr>
      <w:r>
        <w:rPr>
          <w:rFonts w:ascii="Times New Roman"/>
          <w:b w:val="false"/>
          <w:i w:val="false"/>
          <w:color w:val="000000"/>
          <w:sz w:val="28"/>
        </w:rPr>
        <w:t>
      2) мемлекеттік органдардың, мемлекеттік емес ұйымдардың реттелетін қызметті көрсетуге жатпайтын рұқсаттарын және өзге де құжаттарын ұсынуды талап етуге;</w:t>
      </w:r>
    </w:p>
    <w:p>
      <w:pPr>
        <w:spacing w:after="0"/>
        <w:ind w:left="0"/>
        <w:jc w:val="both"/>
      </w:pPr>
      <w:r>
        <w:rPr>
          <w:rFonts w:ascii="Times New Roman"/>
          <w:b w:val="false"/>
          <w:i w:val="false"/>
          <w:color w:val="000000"/>
          <w:sz w:val="28"/>
        </w:rPr>
        <w:t xml:space="preserve">
      3) өтініш берушіге көрсетілетін қызметке қосу кезінде көрсетілетін қызметке қол жеткізудің техникалық шарттарын сақтаудан басқа, өзге де талаптар қоюға; </w:t>
      </w:r>
    </w:p>
    <w:p>
      <w:pPr>
        <w:spacing w:after="0"/>
        <w:ind w:left="0"/>
        <w:jc w:val="both"/>
      </w:pPr>
      <w:r>
        <w:rPr>
          <w:rFonts w:ascii="Times New Roman"/>
          <w:b w:val="false"/>
          <w:i w:val="false"/>
          <w:color w:val="000000"/>
          <w:sz w:val="28"/>
        </w:rPr>
        <w:t>
      4) көрсетілетін қызметтерге қол жеткізудің тең жағдайларын жасамауға;</w:t>
      </w:r>
    </w:p>
    <w:p>
      <w:pPr>
        <w:spacing w:after="0"/>
        <w:ind w:left="0"/>
        <w:jc w:val="both"/>
      </w:pPr>
      <w:r>
        <w:rPr>
          <w:rFonts w:ascii="Times New Roman"/>
          <w:b w:val="false"/>
          <w:i w:val="false"/>
          <w:color w:val="000000"/>
          <w:sz w:val="28"/>
        </w:rPr>
        <w:t>
      5) көрсетілетін қызметке қол жеткізудің техникалық шарттарына сәйкес жұмыстарды жүзеге асыратын нарық субъектілерінің қызметін шектеуге;</w:t>
      </w:r>
    </w:p>
    <w:p>
      <w:pPr>
        <w:spacing w:after="0"/>
        <w:ind w:left="0"/>
        <w:jc w:val="both"/>
      </w:pPr>
      <w:r>
        <w:rPr>
          <w:rFonts w:ascii="Times New Roman"/>
          <w:b w:val="false"/>
          <w:i w:val="false"/>
          <w:color w:val="000000"/>
          <w:sz w:val="28"/>
        </w:rPr>
        <w:t>
      6) техникалық шарттарға сәйкес жұмыстар жобасын келісуді талап етуге тыйым салынады.</w:t>
      </w:r>
    </w:p>
    <w:bookmarkStart w:name="z443" w:id="165"/>
    <w:p>
      <w:pPr>
        <w:spacing w:after="0"/>
        <w:ind w:left="0"/>
        <w:jc w:val="both"/>
      </w:pPr>
      <w:r>
        <w:rPr>
          <w:rFonts w:ascii="Times New Roman"/>
          <w:b w:val="false"/>
          <w:i w:val="false"/>
          <w:color w:val="000000"/>
          <w:sz w:val="28"/>
        </w:rPr>
        <w:t>
      11. Өтініш берушінің жұмыстардың аяқталуы туралы хабарламасын алған күннен бастап екі жұмыс күні ішінде табиғи монополия субъектісі берілген техникалық шарттарға сәйкес орындалған жұмыстарды тексеруді жүзеге асырады. Орындалған жұмыстар техникалық шарттарға сәйкес келген кезде табиғи монополия субъектісінің көрсетілетін қызметіне қосу бір жұмыс күні ішінде жүзеге асырылады.</w:t>
      </w:r>
    </w:p>
    <w:bookmarkEnd w:id="165"/>
    <w:bookmarkStart w:name="z444" w:id="166"/>
    <w:p>
      <w:pPr>
        <w:spacing w:after="0"/>
        <w:ind w:left="0"/>
        <w:jc w:val="both"/>
      </w:pPr>
      <w:r>
        <w:rPr>
          <w:rFonts w:ascii="Times New Roman"/>
          <w:b w:val="false"/>
          <w:i w:val="false"/>
          <w:color w:val="000000"/>
          <w:sz w:val="28"/>
        </w:rPr>
        <w:t xml:space="preserve">
      12. Жүргізілген жұмыстар техникалық шарттарға сәйкес келмеген кезде табиғи монополия субъектісі бір жұмыс күні ішінде техникалық шарттарды анықталған бұзушылықтарды көрсете отырып, көрсетілетін қызметке қосудан бас тартады және бұл туралы өтініш берушіні сәйкессіздік анықталған күннен бастап бір жұмыс күнінен кешіктірмей хабардар етеді. </w:t>
      </w:r>
    </w:p>
    <w:bookmarkEnd w:id="166"/>
    <w:bookmarkStart w:name="z445" w:id="167"/>
    <w:p>
      <w:pPr>
        <w:spacing w:after="0"/>
        <w:ind w:left="0"/>
        <w:jc w:val="both"/>
      </w:pPr>
      <w:r>
        <w:rPr>
          <w:rFonts w:ascii="Times New Roman"/>
          <w:b w:val="false"/>
          <w:i w:val="false"/>
          <w:color w:val="000000"/>
          <w:sz w:val="28"/>
        </w:rPr>
        <w:t>
      13. Жобалау-сметалық құжаттама әзірлеуді талап ететін құрылыс объектілері үшін табиғи монополия субъектісінің техникалық шарттарын беруге арналған өтінім жобалау-сметалық құжаттама әзірлеу үшін бастапқы деректерді қалыптастыратын сәулет және қала құрылысы органдарынан электрондық нысанда келіп түседі.</w:t>
      </w:r>
    </w:p>
    <w:bookmarkEnd w:id="167"/>
    <w:bookmarkStart w:name="z446" w:id="168"/>
    <w:p>
      <w:pPr>
        <w:spacing w:after="0"/>
        <w:ind w:left="0"/>
        <w:jc w:val="both"/>
      </w:pPr>
      <w:r>
        <w:rPr>
          <w:rFonts w:ascii="Times New Roman"/>
          <w:b w:val="false"/>
          <w:i w:val="false"/>
          <w:color w:val="000000"/>
          <w:sz w:val="28"/>
        </w:rPr>
        <w:t>
      14. Табиғи монополиялар субъектілері сәулет және қала құрылысы органдарының өтінімі бойынша техникалық шарттарды беруді:</w:t>
      </w:r>
    </w:p>
    <w:bookmarkEnd w:id="168"/>
    <w:p>
      <w:pPr>
        <w:spacing w:after="0"/>
        <w:ind w:left="0"/>
        <w:jc w:val="both"/>
      </w:pPr>
      <w:r>
        <w:rPr>
          <w:rFonts w:ascii="Times New Roman"/>
          <w:b w:val="false"/>
          <w:i w:val="false"/>
          <w:color w:val="000000"/>
          <w:sz w:val="28"/>
        </w:rPr>
        <w:t>
      1) техникалық күрделі емес объектілер үшін – екі жұмыс күні ішінде;</w:t>
      </w:r>
    </w:p>
    <w:p>
      <w:pPr>
        <w:spacing w:after="0"/>
        <w:ind w:left="0"/>
        <w:jc w:val="both"/>
      </w:pPr>
      <w:r>
        <w:rPr>
          <w:rFonts w:ascii="Times New Roman"/>
          <w:b w:val="false"/>
          <w:i w:val="false"/>
          <w:color w:val="000000"/>
          <w:sz w:val="28"/>
        </w:rPr>
        <w:t>
      2) техникалық күрделі объектілер үшін – бес жұмыс күні ішінде электрондық нысанда жүзеге асырады.</w:t>
      </w:r>
    </w:p>
    <w:bookmarkStart w:name="z447" w:id="169"/>
    <w:p>
      <w:pPr>
        <w:spacing w:after="0"/>
        <w:ind w:left="0"/>
        <w:jc w:val="both"/>
      </w:pPr>
      <w:r>
        <w:rPr>
          <w:rFonts w:ascii="Times New Roman"/>
          <w:b w:val="false"/>
          <w:i w:val="false"/>
          <w:color w:val="000000"/>
          <w:sz w:val="28"/>
        </w:rPr>
        <w:t>
      15. Техникалық шарттар жобалау мен құрылыстың нормативтік кезеңіне беріледі.</w:t>
      </w:r>
    </w:p>
    <w:bookmarkEnd w:id="1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7-5-баппен толықтырылды - ҚР 24.05.2018 </w:t>
      </w:r>
      <w:r>
        <w:rPr>
          <w:rFonts w:ascii="Times New Roman"/>
          <w:b w:val="false"/>
          <w:i w:val="false"/>
          <w:color w:val="000000"/>
          <w:sz w:val="28"/>
        </w:rPr>
        <w:t>№ 156-VI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8-бап. Табиғи монополия субъектісiнiң мүлкiн иелiктен айыру және акцияларын (үлестерiн) сатып алу</w:t>
      </w:r>
    </w:p>
    <w:p>
      <w:pPr>
        <w:spacing w:after="0"/>
        <w:ind w:left="0"/>
        <w:jc w:val="both"/>
      </w:pPr>
      <w:r>
        <w:rPr>
          <w:rFonts w:ascii="Times New Roman"/>
          <w:b w:val="false"/>
          <w:i w:val="false"/>
          <w:color w:val="ff0000"/>
          <w:sz w:val="28"/>
        </w:rPr>
        <w:t xml:space="preserve">
      Ескерту. 8-бап алынып тасталды - ҚР 2002.12.26 N </w:t>
      </w:r>
      <w:r>
        <w:rPr>
          <w:rFonts w:ascii="Times New Roman"/>
          <w:b w:val="false"/>
          <w:i w:val="false"/>
          <w:color w:val="ff0000"/>
          <w:sz w:val="28"/>
        </w:rPr>
        <w:t>364</w:t>
      </w:r>
      <w:r>
        <w:rPr>
          <w:rFonts w:ascii="Times New Roman"/>
          <w:b w:val="false"/>
          <w:i w:val="false"/>
          <w:color w:val="ff0000"/>
          <w:sz w:val="28"/>
        </w:rPr>
        <w:t xml:space="preserve"> Заңымен. </w:t>
      </w:r>
    </w:p>
    <w:p>
      <w:pPr>
        <w:spacing w:after="0"/>
        <w:ind w:left="0"/>
        <w:jc w:val="both"/>
      </w:pPr>
      <w:r>
        <w:rPr>
          <w:rFonts w:ascii="Times New Roman"/>
          <w:b/>
          <w:i w:val="false"/>
          <w:color w:val="000000"/>
          <w:sz w:val="28"/>
        </w:rPr>
        <w:t xml:space="preserve"> </w:t>
      </w:r>
      <w:r>
        <w:rPr>
          <w:rFonts w:ascii="Times New Roman"/>
          <w:b/>
          <w:i w:val="false"/>
          <w:color w:val="000000"/>
          <w:sz w:val="28"/>
        </w:rPr>
        <w:t>9-бап. Табиғи монополия субъектiсiнiң қайта құру және тарату</w:t>
      </w:r>
    </w:p>
    <w:p>
      <w:pPr>
        <w:spacing w:after="0"/>
        <w:ind w:left="0"/>
        <w:jc w:val="both"/>
      </w:pPr>
      <w:r>
        <w:rPr>
          <w:rFonts w:ascii="Times New Roman"/>
          <w:b w:val="false"/>
          <w:i w:val="false"/>
          <w:color w:val="ff0000"/>
          <w:sz w:val="28"/>
        </w:rPr>
        <w:t xml:space="preserve">
      Ескерту. 9-бап алынып тасталды - ҚР 2002.12.26 N </w:t>
      </w:r>
      <w:r>
        <w:rPr>
          <w:rFonts w:ascii="Times New Roman"/>
          <w:b w:val="false"/>
          <w:i w:val="false"/>
          <w:color w:val="ff0000"/>
          <w:sz w:val="28"/>
        </w:rPr>
        <w:t>364</w:t>
      </w:r>
      <w:r>
        <w:rPr>
          <w:rFonts w:ascii="Times New Roman"/>
          <w:b w:val="false"/>
          <w:i w:val="false"/>
          <w:color w:val="ff0000"/>
          <w:sz w:val="28"/>
        </w:rPr>
        <w:t xml:space="preserve"> Заңымен.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10-бап. Табиғи монополия субъектiсiнiң қызметтерiн (тауарларын, жұмыстарын) тұтынушының құқықтары </w:t>
      </w:r>
    </w:p>
    <w:p>
      <w:pPr>
        <w:spacing w:after="0"/>
        <w:ind w:left="0"/>
        <w:jc w:val="both"/>
      </w:pPr>
      <w:r>
        <w:rPr>
          <w:rFonts w:ascii="Times New Roman"/>
          <w:b w:val="false"/>
          <w:i w:val="false"/>
          <w:color w:val="000000"/>
          <w:sz w:val="28"/>
        </w:rPr>
        <w:t>
      Табиғи монополия субъектiсiнiң қызметтерiн (тауарларын, жұмыстарын) тұтынушы:</w:t>
      </w:r>
    </w:p>
    <w:bookmarkStart w:name="z130" w:id="170"/>
    <w:p>
      <w:pPr>
        <w:spacing w:after="0"/>
        <w:ind w:left="0"/>
        <w:jc w:val="both"/>
      </w:pPr>
      <w:r>
        <w:rPr>
          <w:rFonts w:ascii="Times New Roman"/>
          <w:b w:val="false"/>
          <w:i w:val="false"/>
          <w:color w:val="000000"/>
          <w:sz w:val="28"/>
        </w:rPr>
        <w:t>
      1) табиғи монополия субъектiсiнiң реттелiп көрсетiлетiн қызметтерiн (тауарларын, жұмыстарын) уәкiлеттi орган белгiлеген тәртiппен және тарифтер (бағалар, алымдар ставкалары) бойынша сатып алуға, есепке алу аспаптарын орнатуды талап етуге не оларды өздерi сатып алуға және орнатуға;</w:t>
      </w:r>
    </w:p>
    <w:bookmarkEnd w:id="170"/>
    <w:bookmarkStart w:name="z131" w:id="171"/>
    <w:p>
      <w:pPr>
        <w:spacing w:after="0"/>
        <w:ind w:left="0"/>
        <w:jc w:val="both"/>
      </w:pPr>
      <w:r>
        <w:rPr>
          <w:rFonts w:ascii="Times New Roman"/>
          <w:b w:val="false"/>
          <w:i w:val="false"/>
          <w:color w:val="000000"/>
          <w:sz w:val="28"/>
        </w:rPr>
        <w:t>
      2) шешiмдерге өзгерiстер мен толықтырулар енгiзу, жаңа шешiмдер қабылдау немесе қолданылып жүрген шешiмдердiң күшiн жою туралы уәкiлеттi органға өтiнiш беруге;</w:t>
      </w:r>
    </w:p>
    <w:bookmarkEnd w:id="171"/>
    <w:bookmarkStart w:name="z132" w:id="172"/>
    <w:p>
      <w:pPr>
        <w:spacing w:after="0"/>
        <w:ind w:left="0"/>
        <w:jc w:val="both"/>
      </w:pPr>
      <w:r>
        <w:rPr>
          <w:rFonts w:ascii="Times New Roman"/>
          <w:b w:val="false"/>
          <w:i w:val="false"/>
          <w:color w:val="000000"/>
          <w:sz w:val="28"/>
        </w:rPr>
        <w:t>
      3) уәкiлеттi органның әрекеттерiне (әрекетсiздiгiне), сондай-ақ ол қабылдаған шешiмдерге сот тәртiбiмен шағымдануға;</w:t>
      </w:r>
    </w:p>
    <w:bookmarkEnd w:id="172"/>
    <w:bookmarkStart w:name="z133" w:id="173"/>
    <w:p>
      <w:pPr>
        <w:spacing w:after="0"/>
        <w:ind w:left="0"/>
        <w:jc w:val="both"/>
      </w:pPr>
      <w:r>
        <w:rPr>
          <w:rFonts w:ascii="Times New Roman"/>
          <w:b w:val="false"/>
          <w:i w:val="false"/>
          <w:color w:val="000000"/>
          <w:sz w:val="28"/>
        </w:rPr>
        <w:t>
      4) уәкiлеттi органға және (немесе) сот тәртiбiмен табиғи монополия субъектiсiнiң Қазақстан Республикасының заңдарына қайшы келетiн әрекеттерiне шағымдануға;</w:t>
      </w:r>
    </w:p>
    <w:bookmarkEnd w:id="173"/>
    <w:bookmarkStart w:name="z134" w:id="174"/>
    <w:p>
      <w:pPr>
        <w:spacing w:after="0"/>
        <w:ind w:left="0"/>
        <w:jc w:val="both"/>
      </w:pPr>
      <w:r>
        <w:rPr>
          <w:rFonts w:ascii="Times New Roman"/>
          <w:b w:val="false"/>
          <w:i w:val="false"/>
          <w:color w:val="000000"/>
          <w:sz w:val="28"/>
        </w:rPr>
        <w:t>
      4-1) жария тыңдауларға қатысуға;</w:t>
      </w:r>
    </w:p>
    <w:bookmarkEnd w:id="174"/>
    <w:bookmarkStart w:name="z135" w:id="175"/>
    <w:p>
      <w:pPr>
        <w:spacing w:after="0"/>
        <w:ind w:left="0"/>
        <w:jc w:val="both"/>
      </w:pPr>
      <w:r>
        <w:rPr>
          <w:rFonts w:ascii="Times New Roman"/>
          <w:b w:val="false"/>
          <w:i w:val="false"/>
          <w:color w:val="000000"/>
          <w:sz w:val="28"/>
        </w:rPr>
        <w:t>
      4-2) табиғи монополия субъектiсiнiң қызметтердi (тауарларды, жұмыстарды) сатып алуды жүзеге асыруы жөнiндегi тендерлерге қатысуға;</w:t>
      </w:r>
    </w:p>
    <w:bookmarkEnd w:id="175"/>
    <w:bookmarkStart w:name="z136" w:id="176"/>
    <w:p>
      <w:pPr>
        <w:spacing w:after="0"/>
        <w:ind w:left="0"/>
        <w:jc w:val="both"/>
      </w:pPr>
      <w:r>
        <w:rPr>
          <w:rFonts w:ascii="Times New Roman"/>
          <w:b w:val="false"/>
          <w:i w:val="false"/>
          <w:color w:val="000000"/>
          <w:sz w:val="28"/>
        </w:rPr>
        <w:t xml:space="preserve">
      5) Қазақстан Республикасының заңдарында көзделген өзге де құқықтарының болуына хақылы. </w:t>
      </w:r>
    </w:p>
    <w:bookmarkEnd w:id="17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10-бапқа өзгеріс енгізілді - ҚР 2002.12.26 N </w:t>
      </w:r>
      <w:r>
        <w:rPr>
          <w:rFonts w:ascii="Times New Roman"/>
          <w:b w:val="false"/>
          <w:i w:val="false"/>
          <w:color w:val="000000"/>
          <w:sz w:val="28"/>
        </w:rPr>
        <w:t>364</w:t>
      </w:r>
      <w:r>
        <w:rPr>
          <w:rFonts w:ascii="Times New Roman"/>
          <w:b w:val="false"/>
          <w:i w:val="false"/>
          <w:color w:val="ff0000"/>
          <w:sz w:val="28"/>
        </w:rPr>
        <w:t xml:space="preserve">, 2004.12.09 </w:t>
      </w:r>
      <w:r>
        <w:rPr>
          <w:rFonts w:ascii="Times New Roman"/>
          <w:b w:val="false"/>
          <w:i w:val="false"/>
          <w:color w:val="000000"/>
          <w:sz w:val="28"/>
        </w:rPr>
        <w:t>N 9</w:t>
      </w:r>
      <w:r>
        <w:rPr>
          <w:rFonts w:ascii="Times New Roman"/>
          <w:b w:val="false"/>
          <w:i w:val="false"/>
          <w:color w:val="ff0000"/>
          <w:sz w:val="28"/>
        </w:rPr>
        <w:t xml:space="preserve">, 2006.01.14 </w:t>
      </w:r>
      <w:r>
        <w:rPr>
          <w:rFonts w:ascii="Times New Roman"/>
          <w:b w:val="false"/>
          <w:i w:val="false"/>
          <w:color w:val="000000"/>
          <w:sz w:val="28"/>
        </w:rPr>
        <w:t>N 120</w:t>
      </w:r>
      <w:r>
        <w:rPr>
          <w:rFonts w:ascii="Times New Roman"/>
          <w:b w:val="false"/>
          <w:i w:val="false"/>
          <w:color w:val="ff0000"/>
          <w:sz w:val="28"/>
        </w:rPr>
        <w:t xml:space="preserve">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11-бап. Табиғи монополия субъектісінің көрсетілетін қызметтерін (тауарларын, жұмыстарын) тұтынушының міндеттері </w:t>
      </w:r>
    </w:p>
    <w:p>
      <w:pPr>
        <w:spacing w:after="0"/>
        <w:ind w:left="0"/>
        <w:jc w:val="both"/>
      </w:pPr>
      <w:r>
        <w:rPr>
          <w:rFonts w:ascii="Times New Roman"/>
          <w:b w:val="false"/>
          <w:i w:val="false"/>
          <w:color w:val="000000"/>
          <w:sz w:val="28"/>
        </w:rPr>
        <w:t xml:space="preserve">
      Табиғи монополия субъектісінің көрсетілетін қызметтерін (тауарларын, жұмыстарын) тұтынушы: </w:t>
      </w:r>
    </w:p>
    <w:p>
      <w:pPr>
        <w:spacing w:after="0"/>
        <w:ind w:left="0"/>
        <w:jc w:val="both"/>
      </w:pPr>
      <w:r>
        <w:rPr>
          <w:rFonts w:ascii="Times New Roman"/>
          <w:b w:val="false"/>
          <w:i w:val="false"/>
          <w:color w:val="000000"/>
          <w:sz w:val="28"/>
        </w:rPr>
        <w:t>
      1) табиғи монополия субъектісінің көрсетілетін қызметтеріне (тауарларына, жұмыстарына) уәкілетті орган бекіткен тарифтер (бағалар, алым ставкалары) бойынша уақтылы және толық көлемде ақы төлеуге;</w:t>
      </w:r>
    </w:p>
    <w:p>
      <w:pPr>
        <w:spacing w:after="0"/>
        <w:ind w:left="0"/>
        <w:jc w:val="both"/>
      </w:pPr>
      <w:r>
        <w:rPr>
          <w:rFonts w:ascii="Times New Roman"/>
          <w:b w:val="false"/>
          <w:i w:val="false"/>
          <w:color w:val="000000"/>
          <w:sz w:val="28"/>
        </w:rPr>
        <w:t xml:space="preserve">
      2) жасалған шарттардың талаптарына сәйкес реттеліп көрсетілетін коммуналдық қызметтерді (тауарларды, жұмыстарды) есепке алу аспаптарын сатып алу мен орнатуға уақтылы және толық көлемде ақы төлеуге; </w:t>
      </w:r>
    </w:p>
    <w:p>
      <w:pPr>
        <w:spacing w:after="0"/>
        <w:ind w:left="0"/>
        <w:jc w:val="both"/>
      </w:pPr>
      <w:r>
        <w:rPr>
          <w:rFonts w:ascii="Times New Roman"/>
          <w:b w:val="false"/>
          <w:i w:val="false"/>
          <w:color w:val="000000"/>
          <w:sz w:val="28"/>
        </w:rPr>
        <w:t xml:space="preserve">
      3) Қазақстан Республикасының заңнамасына сәйкес табиғи монополиялар субъектілері белгілейтін техникалық талаптарды орындауға; </w:t>
      </w:r>
    </w:p>
    <w:p>
      <w:pPr>
        <w:spacing w:after="0"/>
        <w:ind w:left="0"/>
        <w:jc w:val="both"/>
      </w:pPr>
      <w:r>
        <w:rPr>
          <w:rFonts w:ascii="Times New Roman"/>
          <w:b w:val="false"/>
          <w:i w:val="false"/>
          <w:color w:val="000000"/>
          <w:sz w:val="28"/>
        </w:rPr>
        <w:t xml:space="preserve">
      4) реттеліп көрсетілетін коммуналдық қызметтерді (тауарларды, жұмыстарды) есепке алу аспаптарының болуы міндетті.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11-бап жаңа редакцияда - ҚР 2008.12.29 </w:t>
      </w:r>
      <w:r>
        <w:rPr>
          <w:rFonts w:ascii="Times New Roman"/>
          <w:b w:val="false"/>
          <w:i w:val="false"/>
          <w:color w:val="000000"/>
          <w:sz w:val="28"/>
        </w:rPr>
        <w:t>N 116-IV</w:t>
      </w:r>
      <w:r>
        <w:rPr>
          <w:rFonts w:ascii="Times New Roman"/>
          <w:b w:val="false"/>
          <w:i w:val="false"/>
          <w:color w:val="ff0000"/>
          <w:sz w:val="28"/>
        </w:rPr>
        <w:t xml:space="preserve"> (2009 жылғы 1 қаңтардан бастап қолданысқа енгізіледі), өзгеріс енгізілді - 2010.03.15 </w:t>
      </w:r>
      <w:r>
        <w:rPr>
          <w:rFonts w:ascii="Times New Roman"/>
          <w:b w:val="false"/>
          <w:i w:val="false"/>
          <w:color w:val="000000"/>
          <w:sz w:val="28"/>
        </w:rPr>
        <w:t>№ 255-IV</w:t>
      </w:r>
      <w:r>
        <w:rPr>
          <w:rFonts w:ascii="Times New Roman"/>
          <w:b w:val="false"/>
          <w:i w:val="false"/>
          <w:color w:val="ff0000"/>
          <w:sz w:val="28"/>
        </w:rPr>
        <w:t xml:space="preserve">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12-бап. Уәкiлеттi орган </w:t>
      </w:r>
    </w:p>
    <w:p>
      <w:pPr>
        <w:spacing w:after="0"/>
        <w:ind w:left="0"/>
        <w:jc w:val="both"/>
      </w:pPr>
      <w:r>
        <w:rPr>
          <w:rFonts w:ascii="Times New Roman"/>
          <w:b w:val="false"/>
          <w:i w:val="false"/>
          <w:color w:val="000000"/>
          <w:sz w:val="28"/>
        </w:rPr>
        <w:t xml:space="preserve">
      Уәкiлеттi органның ережесiн, құрылымы мен жалпы штат санын Қазақстан Республикасының Yкiметi белгiлейдi.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 жаңа редакцияда - ҚР 2002.12.26 </w:t>
      </w:r>
      <w:r>
        <w:rPr>
          <w:rFonts w:ascii="Times New Roman"/>
          <w:b w:val="false"/>
          <w:i w:val="false"/>
          <w:color w:val="000000"/>
          <w:sz w:val="28"/>
        </w:rPr>
        <w:t>N 364</w:t>
      </w:r>
      <w:r>
        <w:rPr>
          <w:rFonts w:ascii="Times New Roman"/>
          <w:b w:val="false"/>
          <w:i w:val="false"/>
          <w:color w:val="ff0000"/>
          <w:sz w:val="28"/>
        </w:rPr>
        <w:t xml:space="preserve">, 2004.12.20 </w:t>
      </w:r>
      <w:r>
        <w:rPr>
          <w:rFonts w:ascii="Times New Roman"/>
          <w:b w:val="false"/>
          <w:i w:val="false"/>
          <w:color w:val="000000"/>
          <w:sz w:val="28"/>
        </w:rPr>
        <w:t>N 13</w:t>
      </w:r>
      <w:r>
        <w:rPr>
          <w:rFonts w:ascii="Times New Roman"/>
          <w:b w:val="false"/>
          <w:i w:val="false"/>
          <w:color w:val="ff0000"/>
          <w:sz w:val="28"/>
        </w:rPr>
        <w:t xml:space="preserve"> (2005 жылғы 1 қаңтардан бастап қолданысқа енгiзiледi)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12-1-бап. Мемлекеттік әлеуметтік-экономикалық саясаттың негізгі бағыттарын әзірлеуді салааралық және өңіраралық үйлестіруді жүзеге асыратын мемлекеттік органның құзыреті</w:t>
      </w:r>
    </w:p>
    <w:p>
      <w:pPr>
        <w:spacing w:after="0"/>
        <w:ind w:left="0"/>
        <w:jc w:val="both"/>
      </w:pPr>
      <w:r>
        <w:rPr>
          <w:rFonts w:ascii="Times New Roman"/>
          <w:b w:val="false"/>
          <w:i w:val="false"/>
          <w:color w:val="ff0000"/>
          <w:sz w:val="28"/>
        </w:rPr>
        <w:t xml:space="preserve">
      Ескерту. 12-1-бап алып тасталды - ҚР 29.09.2014 </w:t>
      </w:r>
      <w:r>
        <w:rPr>
          <w:rFonts w:ascii="Times New Roman"/>
          <w:b w:val="false"/>
          <w:i w:val="false"/>
          <w:color w:val="ff0000"/>
          <w:sz w:val="28"/>
        </w:rPr>
        <w:t>N 239-V</w:t>
      </w:r>
      <w:r>
        <w:rPr>
          <w:rFonts w:ascii="Times New Roman"/>
          <w:b w:val="false"/>
          <w:i w:val="false"/>
          <w:color w:val="ff0000"/>
          <w:sz w:val="28"/>
        </w:rPr>
        <w:t xml:space="preserve"> Заңымен (алғашқы ресми жарияланған күнінен кейiн күнтiзбелiк он күн өткен соң қолданысқа енгiзiледi).</w:t>
      </w:r>
    </w:p>
    <w:p>
      <w:pPr>
        <w:spacing w:after="0"/>
        <w:ind w:left="0"/>
        <w:jc w:val="both"/>
      </w:pPr>
      <w:r>
        <w:rPr>
          <w:rFonts w:ascii="Times New Roman"/>
          <w:b/>
          <w:i w:val="false"/>
          <w:color w:val="000000"/>
          <w:sz w:val="28"/>
        </w:rPr>
        <w:t xml:space="preserve">13-бап. Уәкiлеттi органның функциялары </w:t>
      </w:r>
    </w:p>
    <w:p>
      <w:pPr>
        <w:spacing w:after="0"/>
        <w:ind w:left="0"/>
        <w:jc w:val="both"/>
      </w:pPr>
      <w:r>
        <w:rPr>
          <w:rFonts w:ascii="Times New Roman"/>
          <w:b w:val="false"/>
          <w:i w:val="false"/>
          <w:color w:val="000000"/>
          <w:sz w:val="28"/>
        </w:rPr>
        <w:t>
      1. Уәкiлеттi орган:</w:t>
      </w:r>
    </w:p>
    <w:bookmarkStart w:name="z138" w:id="177"/>
    <w:p>
      <w:pPr>
        <w:spacing w:after="0"/>
        <w:ind w:left="0"/>
        <w:jc w:val="both"/>
      </w:pPr>
      <w:r>
        <w:rPr>
          <w:rFonts w:ascii="Times New Roman"/>
          <w:b w:val="false"/>
          <w:i w:val="false"/>
          <w:color w:val="000000"/>
          <w:sz w:val="28"/>
        </w:rPr>
        <w:t>
      1) табиғи монополиялар субъектiлерiн бақылау мен олардың қызметiн реттеудi жүзеге асырады;</w:t>
      </w:r>
    </w:p>
    <w:bookmarkEnd w:id="177"/>
    <w:bookmarkStart w:name="z137" w:id="178"/>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1-1) </w:t>
      </w:r>
      <w:r>
        <w:rPr>
          <w:rFonts w:ascii="Times New Roman"/>
          <w:b w:val="false"/>
          <w:i w:val="false"/>
          <w:color w:val="000000"/>
          <w:sz w:val="28"/>
        </w:rPr>
        <w:t xml:space="preserve">алып тасталды - ҚР 29.10.2015 </w:t>
      </w:r>
      <w:r>
        <w:rPr>
          <w:rFonts w:ascii="Times New Roman"/>
          <w:b w:val="false"/>
          <w:i w:val="false"/>
          <w:color w:val="000000"/>
          <w:sz w:val="28"/>
        </w:rPr>
        <w:t>№ 376-V</w:t>
      </w:r>
      <w:r>
        <w:rPr>
          <w:rFonts w:ascii="Times New Roman"/>
          <w:b w:val="false"/>
          <w:i w:val="false"/>
          <w:color w:val="000000"/>
          <w:sz w:val="28"/>
        </w:rPr>
        <w:t xml:space="preserve"> Заңымен (01.01.2017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bookmarkEnd w:id="178"/>
    <w:bookmarkStart w:name="z353" w:id="179"/>
    <w:p>
      <w:pPr>
        <w:spacing w:after="0"/>
        <w:ind w:left="0"/>
        <w:jc w:val="both"/>
      </w:pPr>
      <w:r>
        <w:rPr>
          <w:rFonts w:ascii="Times New Roman"/>
          <w:b w:val="false"/>
          <w:i w:val="false"/>
          <w:color w:val="000000"/>
          <w:sz w:val="28"/>
        </w:rPr>
        <w:t>
      1-2) табиғи монополияларды реттеу саласындағы мемлекеттік саясатты қалыптастыру жөнінде ұсыныстар әзірлейді;</w:t>
      </w:r>
    </w:p>
    <w:bookmarkEnd w:id="179"/>
    <w:bookmarkStart w:name="z410" w:id="180"/>
    <w:p>
      <w:pPr>
        <w:spacing w:after="0"/>
        <w:ind w:left="0"/>
        <w:jc w:val="both"/>
      </w:pPr>
      <w:r>
        <w:rPr>
          <w:rFonts w:ascii="Times New Roman"/>
          <w:b w:val="false"/>
          <w:i w:val="false"/>
          <w:color w:val="000000"/>
          <w:sz w:val="28"/>
        </w:rPr>
        <w:t>
      1-3) тарифтік реттеу әдістерін және оларды қолдану тәртібін көздейтін, халықаралық қаржы ұйымдарының қарыздарын тартатын және халықаралық қаржы ұйымдарының қарыздарын тартатын табиғи монополиялар субъектілерінің тізбесіне кіретін табиғи монополиялар субъектілерінің қызметін реттеудің ерекше тәртібін айқындайды;</w:t>
      </w:r>
    </w:p>
    <w:bookmarkEnd w:id="180"/>
    <w:bookmarkStart w:name="z411" w:id="181"/>
    <w:p>
      <w:pPr>
        <w:spacing w:after="0"/>
        <w:ind w:left="0"/>
        <w:jc w:val="both"/>
      </w:pPr>
      <w:r>
        <w:rPr>
          <w:rFonts w:ascii="Times New Roman"/>
          <w:b w:val="false"/>
          <w:i w:val="false"/>
          <w:color w:val="000000"/>
          <w:sz w:val="28"/>
        </w:rPr>
        <w:t>
      1-4) халықаралық қаржы ұйымдарының қарыздарын тартатын табиғи монополиялар субъектілерінің тізбесін бекітеді;</w:t>
      </w:r>
    </w:p>
    <w:bookmarkEnd w:id="181"/>
    <w:bookmarkStart w:name="z139" w:id="182"/>
    <w:p>
      <w:pPr>
        <w:spacing w:after="0"/>
        <w:ind w:left="0"/>
        <w:jc w:val="both"/>
      </w:pPr>
      <w:r>
        <w:rPr>
          <w:rFonts w:ascii="Times New Roman"/>
          <w:b w:val="false"/>
          <w:i w:val="false"/>
          <w:color w:val="000000"/>
          <w:sz w:val="28"/>
        </w:rPr>
        <w:t>
      2) табиғи монополиялар субъектiлерiнiң мемлекеттiк тiркелiмiн қалыптастырады және жүргiзедi;</w:t>
      </w:r>
    </w:p>
    <w:bookmarkEnd w:id="182"/>
    <w:bookmarkStart w:name="z140" w:id="183"/>
    <w:p>
      <w:pPr>
        <w:spacing w:after="0"/>
        <w:ind w:left="0"/>
        <w:jc w:val="both"/>
      </w:pPr>
      <w:r>
        <w:rPr>
          <w:rFonts w:ascii="Times New Roman"/>
          <w:b w:val="false"/>
          <w:i w:val="false"/>
          <w:color w:val="000000"/>
          <w:sz w:val="28"/>
        </w:rPr>
        <w:t>
      3) мемлекеттiк органдар және табиғи монополиялар субъектiлерiнiң орындауы үшiн мiндеттi нормативтiк құқықтық актiлердi әзiрлейдi және бекiтедi;</w:t>
      </w:r>
    </w:p>
    <w:bookmarkEnd w:id="183"/>
    <w:bookmarkStart w:name="z319" w:id="184"/>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3-1) </w:t>
      </w:r>
      <w:r>
        <w:rPr>
          <w:rFonts w:ascii="Times New Roman"/>
          <w:b w:val="false"/>
          <w:i w:val="false"/>
          <w:color w:val="000000"/>
          <w:sz w:val="28"/>
        </w:rPr>
        <w:t xml:space="preserve">алып тасталды - ҚР 29.12.2014 </w:t>
      </w:r>
      <w:r>
        <w:rPr>
          <w:rFonts w:ascii="Times New Roman"/>
          <w:b w:val="false"/>
          <w:i w:val="false"/>
          <w:color w:val="000000"/>
          <w:sz w:val="28"/>
        </w:rPr>
        <w:t>№ 269-V</w:t>
      </w:r>
      <w:r>
        <w:rPr>
          <w:rFonts w:ascii="Times New Roman"/>
          <w:b w:val="false"/>
          <w:i w:val="false"/>
          <w:color w:val="000000"/>
          <w:sz w:val="28"/>
        </w:rPr>
        <w:t xml:space="preserve"> (01.01.2015 бастап қолданысқа енгізіледі) Заңымен;</w:t>
      </w:r>
    </w:p>
    <w:bookmarkEnd w:id="184"/>
    <w:bookmarkStart w:name="z385" w:id="185"/>
    <w:p>
      <w:pPr>
        <w:spacing w:after="0"/>
        <w:ind w:left="0"/>
        <w:jc w:val="both"/>
      </w:pPr>
      <w:r>
        <w:rPr>
          <w:rFonts w:ascii="Times New Roman"/>
          <w:b w:val="false"/>
          <w:i w:val="false"/>
          <w:color w:val="000000"/>
          <w:sz w:val="28"/>
        </w:rPr>
        <w:t>
      3-2) сараптама кеңесін құрады және ол туралы ережені бекітеді;</w:t>
      </w:r>
    </w:p>
    <w:bookmarkEnd w:id="185"/>
    <w:bookmarkStart w:name="z141" w:id="186"/>
    <w:p>
      <w:pPr>
        <w:spacing w:after="0"/>
        <w:ind w:left="0"/>
        <w:jc w:val="both"/>
      </w:pPr>
      <w:r>
        <w:rPr>
          <w:rFonts w:ascii="Times New Roman"/>
          <w:b w:val="false"/>
          <w:i w:val="false"/>
          <w:color w:val="000000"/>
          <w:sz w:val="28"/>
        </w:rPr>
        <w:t>
      4) табиғи монополия субъектiлерiнiң реттеліп көрсетілетін қызметтерге (тауарларға, жұмыстарға) тарифтерді (бағаларды, алымдар мөлшерлемелерін) есептеудiң кемсiтпейтiн әдiстемелерiн немесе олардың шектi деңгейлерiн әзiрлейдi, бекітеді және қолданады;</w:t>
      </w:r>
    </w:p>
    <w:bookmarkEnd w:id="186"/>
    <w:bookmarkStart w:name="z265" w:id="187"/>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4-1)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bookmarkEnd w:id="187"/>
    <w:bookmarkStart w:name="z360" w:id="188"/>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4-2) </w:t>
      </w:r>
      <w:r>
        <w:rPr>
          <w:rFonts w:ascii="Times New Roman"/>
          <w:b w:val="false"/>
          <w:i w:val="false"/>
          <w:color w:val="000000"/>
          <w:sz w:val="28"/>
        </w:rPr>
        <w:t xml:space="preserve">алып тасталды - ҚР 29.09.2014 </w:t>
      </w:r>
      <w:r>
        <w:rPr>
          <w:rFonts w:ascii="Times New Roman"/>
          <w:b w:val="false"/>
          <w:i w:val="false"/>
          <w:color w:val="000000"/>
          <w:sz w:val="28"/>
        </w:rPr>
        <w:t>N 239-V</w:t>
      </w:r>
      <w:r>
        <w:rPr>
          <w:rFonts w:ascii="Times New Roman"/>
          <w:b w:val="false"/>
          <w:i w:val="false"/>
          <w:color w:val="000000"/>
          <w:sz w:val="28"/>
        </w:rPr>
        <w:t xml:space="preserve"> Заңымен (алғашқы ресми жарияланған күнінен кейiн күнтiзбелiк он күн өткен соң қолданысқа енгiзiледi);</w:t>
      </w:r>
    </w:p>
    <w:bookmarkEnd w:id="188"/>
    <w:bookmarkStart w:name="z361" w:id="189"/>
    <w:p>
      <w:pPr>
        <w:spacing w:after="0"/>
        <w:ind w:left="0"/>
        <w:jc w:val="both"/>
      </w:pPr>
      <w:r>
        <w:rPr>
          <w:rFonts w:ascii="Times New Roman"/>
          <w:b w:val="false"/>
          <w:i w:val="false"/>
          <w:color w:val="000000"/>
          <w:sz w:val="28"/>
        </w:rPr>
        <w:t>
      4-3) табиғи монополиялар субъектілерінің инвестициялық бағдарламалардың (жобалардың) орындалуы туралы ақпаратына талдау жүргізеді;</w:t>
      </w:r>
    </w:p>
    <w:bookmarkEnd w:id="189"/>
    <w:bookmarkStart w:name="z362" w:id="190"/>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4-4) </w:t>
      </w:r>
      <w:r>
        <w:rPr>
          <w:rFonts w:ascii="Times New Roman"/>
          <w:b w:val="false"/>
          <w:i w:val="false"/>
          <w:color w:val="000000"/>
          <w:sz w:val="28"/>
        </w:rPr>
        <w:t xml:space="preserve">алып тасталды - ҚР 29.09.2014 </w:t>
      </w:r>
      <w:r>
        <w:rPr>
          <w:rFonts w:ascii="Times New Roman"/>
          <w:b w:val="false"/>
          <w:i w:val="false"/>
          <w:color w:val="000000"/>
          <w:sz w:val="28"/>
        </w:rPr>
        <w:t>N 239-V</w:t>
      </w:r>
      <w:r>
        <w:rPr>
          <w:rFonts w:ascii="Times New Roman"/>
          <w:b w:val="false"/>
          <w:i w:val="false"/>
          <w:color w:val="000000"/>
          <w:sz w:val="28"/>
        </w:rPr>
        <w:t xml:space="preserve"> Заңымен (алғашқы ресми жарияланған күнінен кейiн күнтiзбелiк он күн өткен соң қолданысқа енгiзiледi);</w:t>
      </w:r>
    </w:p>
    <w:bookmarkEnd w:id="190"/>
    <w:bookmarkStart w:name="z368" w:id="191"/>
    <w:p>
      <w:pPr>
        <w:spacing w:after="0"/>
        <w:ind w:left="0"/>
        <w:jc w:val="both"/>
      </w:pPr>
      <w:r>
        <w:rPr>
          <w:rFonts w:ascii="Times New Roman"/>
          <w:b w:val="false"/>
          <w:i w:val="false"/>
          <w:color w:val="000000"/>
          <w:sz w:val="28"/>
        </w:rPr>
        <w:t>
      4-5) табиғи монополиялар саласына жатқызылатын тауарларға, жұмыстар мен көрсетілетін қызметтерге тарифтерді (бағаларды, алымдар мөлшерлемелерін) қалыптастыру және бекіту тәртібі бөлігінде мемлекеттік-жекешелік әріптестік жобасына бизнес-жоспарды, мемлекеттік-жекешелік әріптестік жобасының, оның ішінде концессиялық жобаның техникалық-экономикалық негіздемесін, мемлекеттік-жекешелік әріптестік жобасының, оның ішінде концессиялық жобаның конкурстық құжаттамасын, мемлекеттік-жекешелік әріптестік шартының, оның ішінде концессия шартының жобаларын, оның ішінде оларға өзгерістер және (немесе) толықтырулар енгізу кезінде келіседі;</w:t>
      </w:r>
    </w:p>
    <w:bookmarkEnd w:id="191"/>
    <w:bookmarkStart w:name="z386" w:id="192"/>
    <w:p>
      <w:pPr>
        <w:spacing w:after="0"/>
        <w:ind w:left="0"/>
        <w:jc w:val="both"/>
      </w:pPr>
      <w:r>
        <w:rPr>
          <w:rFonts w:ascii="Times New Roman"/>
          <w:b w:val="false"/>
          <w:i w:val="false"/>
          <w:color w:val="000000"/>
          <w:sz w:val="28"/>
        </w:rPr>
        <w:t>
      4-6) табиғи монополиялар субъектілерінің тұтынушыларға қызметтер көрсету стандарттарын әзірлейді және бекітеді;</w:t>
      </w:r>
    </w:p>
    <w:bookmarkEnd w:id="192"/>
    <w:p>
      <w:pPr>
        <w:spacing w:after="0"/>
        <w:ind w:left="0"/>
        <w:jc w:val="both"/>
      </w:pPr>
      <w:r>
        <w:rPr>
          <w:rFonts w:ascii="Times New Roman"/>
          <w:b w:val="false"/>
          <w:i w:val="false"/>
          <w:color w:val="000000"/>
          <w:sz w:val="28"/>
        </w:rPr>
        <w:t>
      4-7) мемлекеттік басқарудың тиісті саласына (аясына) басшылықты жүзеге асыратын мемлекеттік органмен келісу бойынша табиғи монополиялар субъектілерінің инвестициялық бағдарламаларының (жобаларының) жобаларын қалыптастыру және бағалау, сондай-ақ оларды іске асыру тиімділігінің көрсеткіштерін мониторингілеу және бағалау әдістемесін әзірлейді және бекітеді;</w:t>
      </w:r>
    </w:p>
    <w:bookmarkStart w:name="z270" w:id="193"/>
    <w:p>
      <w:pPr>
        <w:spacing w:after="0"/>
        <w:ind w:left="0"/>
        <w:jc w:val="both"/>
      </w:pPr>
      <w:r>
        <w:rPr>
          <w:rFonts w:ascii="Times New Roman"/>
          <w:b w:val="false"/>
          <w:i w:val="false"/>
          <w:color w:val="000000"/>
          <w:sz w:val="28"/>
        </w:rPr>
        <w:t>
      4-8) тиісті салада (аяда) табиғи монополиялар субъектілерінің реттеліп көрсетілетін қызметтерінің стандарттарын қалыптастыру және сапасын бағалау әдістемесін әзірлейді және бекітеді;</w:t>
      </w:r>
    </w:p>
    <w:bookmarkEnd w:id="193"/>
    <w:bookmarkStart w:name="z271" w:id="194"/>
    <w:p>
      <w:pPr>
        <w:spacing w:after="0"/>
        <w:ind w:left="0"/>
        <w:jc w:val="both"/>
      </w:pPr>
      <w:r>
        <w:rPr>
          <w:rFonts w:ascii="Times New Roman"/>
          <w:b w:val="false"/>
          <w:i w:val="false"/>
          <w:color w:val="000000"/>
          <w:sz w:val="28"/>
        </w:rPr>
        <w:t>
      4-9) тариф белгілеудің ынталандырушы әдістерін ескере отырып, тарифті есептеу әдістемесін әзірлейді және бекітеді;</w:t>
      </w:r>
    </w:p>
    <w:bookmarkEnd w:id="194"/>
    <w:bookmarkStart w:name="z272" w:id="195"/>
    <w:p>
      <w:pPr>
        <w:spacing w:after="0"/>
        <w:ind w:left="0"/>
        <w:jc w:val="both"/>
      </w:pPr>
      <w:r>
        <w:rPr>
          <w:rFonts w:ascii="Times New Roman"/>
          <w:b w:val="false"/>
          <w:i w:val="false"/>
          <w:color w:val="000000"/>
          <w:sz w:val="28"/>
        </w:rPr>
        <w:t>
      4-10) табиғи монополиялардың тиісті салаларын тарифтік реттеу әдісін белгілейді;</w:t>
      </w:r>
    </w:p>
    <w:bookmarkEnd w:id="195"/>
    <w:bookmarkStart w:name="z358" w:id="196"/>
    <w:p>
      <w:pPr>
        <w:spacing w:after="0"/>
        <w:ind w:left="0"/>
        <w:jc w:val="both"/>
      </w:pPr>
      <w:r>
        <w:rPr>
          <w:rFonts w:ascii="Times New Roman"/>
          <w:b w:val="false"/>
          <w:i w:val="false"/>
          <w:color w:val="000000"/>
          <w:sz w:val="28"/>
        </w:rPr>
        <w:t>
      4-11) табиғи монополия субъектісінің реттеліп көрсетілетін қызметтеріне (тауарларына, жұмыстарына) арналған тарифтерге (бағаларға, алымдар мөлшерлемелеріне) уақытша төмендету коэффициентінің деңгейін есептеу әдістемесін әзірлейді және бекітеді;</w:t>
      </w:r>
    </w:p>
    <w:bookmarkEnd w:id="196"/>
    <w:bookmarkStart w:name="z359" w:id="197"/>
    <w:p>
      <w:pPr>
        <w:spacing w:after="0"/>
        <w:ind w:left="0"/>
        <w:jc w:val="both"/>
      </w:pPr>
      <w:r>
        <w:rPr>
          <w:rFonts w:ascii="Times New Roman"/>
          <w:b w:val="false"/>
          <w:i w:val="false"/>
          <w:color w:val="000000"/>
          <w:sz w:val="28"/>
        </w:rPr>
        <w:t>
      4-12) тиісті ішкі нарықты талдау негізінде осы нарықтың табиғи монополия жағдайында тұрғандығы анықталған жағдайларда, реттеуді енгізеді;</w:t>
      </w:r>
    </w:p>
    <w:bookmarkEnd w:id="197"/>
    <w:bookmarkStart w:name="z419" w:id="198"/>
    <w:p>
      <w:pPr>
        <w:spacing w:after="0"/>
        <w:ind w:left="0"/>
        <w:jc w:val="both"/>
      </w:pPr>
      <w:r>
        <w:rPr>
          <w:rFonts w:ascii="Times New Roman"/>
          <w:b w:val="false"/>
          <w:i w:val="false"/>
          <w:color w:val="000000"/>
          <w:sz w:val="28"/>
        </w:rPr>
        <w:t>
      4-13) қызметі "Электр энергетикасы туралы" Қазақстан Республикасы Заңының 13-1-бабы 6-тармағының талаптарына сәйкес келмейтін, электр энергиясын беру жөніндегі қызметті көрсететін табиғи монополия субъектісінің реттеліп көрсетілетін қызметіне тарифті немесе оның шекті деңгейін бекіту тәртібін айқындайды;</w:t>
      </w:r>
    </w:p>
    <w:bookmarkEnd w:id="198"/>
    <w:bookmarkStart w:name="z142" w:id="199"/>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5) </w:t>
      </w:r>
      <w:r>
        <w:rPr>
          <w:rFonts w:ascii="Times New Roman"/>
          <w:b w:val="false"/>
          <w:i w:val="false"/>
          <w:color w:val="000000"/>
          <w:sz w:val="28"/>
        </w:rPr>
        <w:t xml:space="preserve">алынып тасталды - ҚР 13.01.2014 </w:t>
      </w:r>
      <w:r>
        <w:rPr>
          <w:rFonts w:ascii="Times New Roman"/>
          <w:b w:val="false"/>
          <w:i w:val="false"/>
          <w:color w:val="000000"/>
          <w:sz w:val="28"/>
        </w:rPr>
        <w:t>N 159-V</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bookmarkEnd w:id="199"/>
    <w:bookmarkStart w:name="z143" w:id="200"/>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5-1)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bookmarkEnd w:id="200"/>
    <w:bookmarkStart w:name="z144" w:id="201"/>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5-2)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bookmarkEnd w:id="201"/>
    <w:bookmarkStart w:name="z145" w:id="202"/>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5-3)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bookmarkEnd w:id="202"/>
    <w:bookmarkStart w:name="z146" w:id="203"/>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5-4)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bookmarkEnd w:id="203"/>
    <w:bookmarkStart w:name="z147" w:id="204"/>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5-5) </w:t>
      </w:r>
      <w:r>
        <w:rPr>
          <w:rFonts w:ascii="Times New Roman"/>
          <w:b w:val="false"/>
          <w:i w:val="false"/>
          <w:color w:val="000000"/>
          <w:sz w:val="28"/>
        </w:rPr>
        <w:t xml:space="preserve">Алынып тасталды - ҚР 2008.12.29 </w:t>
      </w:r>
      <w:r>
        <w:rPr>
          <w:rFonts w:ascii="Times New Roman"/>
          <w:b w:val="false"/>
          <w:i w:val="false"/>
          <w:color w:val="000000"/>
          <w:sz w:val="28"/>
        </w:rPr>
        <w:t>N 116-IV</w:t>
      </w:r>
      <w:r>
        <w:rPr>
          <w:rFonts w:ascii="Times New Roman"/>
          <w:b w:val="false"/>
          <w:i w:val="false"/>
          <w:color w:val="000000"/>
          <w:sz w:val="28"/>
        </w:rPr>
        <w:t xml:space="preserve"> (2009 жылғы 1 қаңтардан бастап қолданысқа енгізіледі) Заңымен;</w:t>
      </w:r>
    </w:p>
    <w:bookmarkEnd w:id="204"/>
    <w:bookmarkStart w:name="z148" w:id="205"/>
    <w:p>
      <w:pPr>
        <w:spacing w:after="0"/>
        <w:ind w:left="0"/>
        <w:jc w:val="both"/>
      </w:pPr>
      <w:r>
        <w:rPr>
          <w:rFonts w:ascii="Times New Roman"/>
          <w:b w:val="false"/>
          <w:i w:val="false"/>
          <w:color w:val="000000"/>
          <w:sz w:val="28"/>
        </w:rPr>
        <w:t>
      5-6) темір жол көлігі, электр және жылу энергетикасы, азаматтық авиация, порттар қызметі саласындағы кемсітусіз қол жеткізудің техникалық шарттарын айқындайды;</w:t>
      </w:r>
    </w:p>
    <w:bookmarkEnd w:id="205"/>
    <w:bookmarkStart w:name="z149" w:id="206"/>
    <w:p>
      <w:pPr>
        <w:spacing w:after="0"/>
        <w:ind w:left="0"/>
        <w:jc w:val="both"/>
      </w:pPr>
      <w:r>
        <w:rPr>
          <w:rFonts w:ascii="Times New Roman"/>
          <w:b w:val="false"/>
          <w:i w:val="false"/>
          <w:color w:val="000000"/>
          <w:sz w:val="28"/>
        </w:rPr>
        <w:t>
      5-7) "Рұқсаттар және хабарламалар туралы" Қазақстан Республикасы Заңының 3-бабы 2-тармағының 7) тармақшасында көзделген ерекшеліктерді ескере отырып, "Рұқсаттар және хабарламалар туралы" Қазақстан Республикасының Заңында көзделген рұқсаттарды береді;</w:t>
      </w:r>
    </w:p>
    <w:bookmarkEnd w:id="206"/>
    <w:bookmarkStart w:name="z266" w:id="207"/>
    <w:p>
      <w:pPr>
        <w:spacing w:after="0"/>
        <w:ind w:left="0"/>
        <w:jc w:val="both"/>
      </w:pPr>
      <w:r>
        <w:rPr>
          <w:rFonts w:ascii="Times New Roman"/>
          <w:b w:val="false"/>
          <w:i w:val="false"/>
          <w:color w:val="000000"/>
          <w:sz w:val="28"/>
        </w:rPr>
        <w:t>
      5-8) осы Заңда, Қазақстан Республикасының өзге де заңдарында, Қазақстан Республикасы Президентінің және Қазақстан Республикасы Үкіметінің актілерінде көзделген өзге де функцияларды жүзеге асырады;</w:t>
      </w:r>
    </w:p>
    <w:bookmarkEnd w:id="207"/>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6) </w:t>
      </w:r>
      <w:r>
        <w:rPr>
          <w:rFonts w:ascii="Times New Roman"/>
          <w:b w:val="false"/>
          <w:i w:val="false"/>
          <w:color w:val="000000"/>
          <w:sz w:val="28"/>
        </w:rPr>
        <w:t xml:space="preserve">Алынып тасталды - ҚР 2006.07.05 N </w:t>
      </w:r>
      <w:r>
        <w:rPr>
          <w:rFonts w:ascii="Times New Roman"/>
          <w:b w:val="false"/>
          <w:i w:val="false"/>
          <w:color w:val="000000"/>
          <w:sz w:val="28"/>
        </w:rPr>
        <w:t>166</w:t>
      </w:r>
      <w:r>
        <w:rPr>
          <w:rFonts w:ascii="Times New Roman"/>
          <w:b w:val="false"/>
          <w:i w:val="false"/>
          <w:color w:val="000000"/>
          <w:sz w:val="28"/>
        </w:rPr>
        <w:t xml:space="preserve"> Заңымен.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 </w:t>
      </w:r>
      <w:r>
        <w:rPr>
          <w:rFonts w:ascii="Times New Roman"/>
          <w:b w:val="false"/>
          <w:i w:val="false"/>
          <w:color w:val="000000"/>
          <w:sz w:val="28"/>
        </w:rPr>
        <w:t xml:space="preserve">Алынып тасталды - ҚР 2006.07.05 N </w:t>
      </w:r>
      <w:r>
        <w:rPr>
          <w:rFonts w:ascii="Times New Roman"/>
          <w:b w:val="false"/>
          <w:i w:val="false"/>
          <w:color w:val="000000"/>
          <w:sz w:val="28"/>
        </w:rPr>
        <w:t>166</w:t>
      </w:r>
      <w:r>
        <w:rPr>
          <w:rFonts w:ascii="Times New Roman"/>
          <w:b w:val="false"/>
          <w:i w:val="false"/>
          <w:color w:val="000000"/>
          <w:sz w:val="28"/>
        </w:rPr>
        <w:t xml:space="preserve"> Заңымен.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13-бап жаңа редакцияда - ҚР 2004.12.20 </w:t>
      </w:r>
      <w:r>
        <w:rPr>
          <w:rFonts w:ascii="Times New Roman"/>
          <w:b w:val="false"/>
          <w:i w:val="false"/>
          <w:color w:val="000000"/>
          <w:sz w:val="28"/>
        </w:rPr>
        <w:t>N 13</w:t>
      </w:r>
      <w:r>
        <w:rPr>
          <w:rFonts w:ascii="Times New Roman"/>
          <w:b w:val="false"/>
          <w:i w:val="false"/>
          <w:color w:val="ff0000"/>
          <w:sz w:val="28"/>
        </w:rPr>
        <w:t xml:space="preserve"> (2005.01.01 бастап қолданысқа енгiзiледi) Заңымен, өзгерістер енгізілді - ҚР 2006.01.14 </w:t>
      </w:r>
      <w:r>
        <w:rPr>
          <w:rFonts w:ascii="Times New Roman"/>
          <w:b w:val="false"/>
          <w:i w:val="false"/>
          <w:color w:val="000000"/>
          <w:sz w:val="28"/>
        </w:rPr>
        <w:t>N 120</w:t>
      </w:r>
      <w:r>
        <w:rPr>
          <w:rFonts w:ascii="Times New Roman"/>
          <w:b w:val="false"/>
          <w:i w:val="false"/>
          <w:color w:val="ff0000"/>
          <w:sz w:val="28"/>
        </w:rPr>
        <w:t xml:space="preserve">, 2006.07.05 N </w:t>
      </w:r>
      <w:r>
        <w:rPr>
          <w:rFonts w:ascii="Times New Roman"/>
          <w:b w:val="false"/>
          <w:i w:val="false"/>
          <w:color w:val="000000"/>
          <w:sz w:val="28"/>
        </w:rPr>
        <w:t>166</w:t>
      </w:r>
      <w:r>
        <w:rPr>
          <w:rFonts w:ascii="Times New Roman"/>
          <w:b w:val="false"/>
          <w:i w:val="false"/>
          <w:color w:val="ff0000"/>
          <w:sz w:val="28"/>
        </w:rPr>
        <w:t xml:space="preserve">, 2007.07.27 </w:t>
      </w:r>
      <w:r>
        <w:rPr>
          <w:rFonts w:ascii="Times New Roman"/>
          <w:b w:val="false"/>
          <w:i w:val="false"/>
          <w:color w:val="000000"/>
          <w:sz w:val="28"/>
        </w:rPr>
        <w:t>N 316</w:t>
      </w:r>
      <w:r>
        <w:rPr>
          <w:rFonts w:ascii="Times New Roman"/>
          <w:b w:val="false"/>
          <w:i w:val="false"/>
          <w:color w:val="ff0000"/>
          <w:sz w:val="28"/>
        </w:rPr>
        <w:t xml:space="preserve"> (ресми жарияланған күнінен бастап қолданысқа енгізіледі), 2008.12.29 </w:t>
      </w:r>
      <w:r>
        <w:rPr>
          <w:rFonts w:ascii="Times New Roman"/>
          <w:b w:val="false"/>
          <w:i w:val="false"/>
          <w:color w:val="000000"/>
          <w:sz w:val="28"/>
        </w:rPr>
        <w:t>N 116-IV</w:t>
      </w:r>
      <w:r>
        <w:rPr>
          <w:rFonts w:ascii="Times New Roman"/>
          <w:b w:val="false"/>
          <w:i w:val="false"/>
          <w:color w:val="ff0000"/>
          <w:sz w:val="28"/>
        </w:rPr>
        <w:t xml:space="preserve"> (2009.01.01 бастап қолданысқа енгізіледі), 2009.07.17 </w:t>
      </w:r>
      <w:r>
        <w:rPr>
          <w:rFonts w:ascii="Times New Roman"/>
          <w:b w:val="false"/>
          <w:i w:val="false"/>
          <w:color w:val="000000"/>
          <w:sz w:val="28"/>
        </w:rPr>
        <w:t>N 188-IV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2010.03.15 </w:t>
      </w:r>
      <w:r>
        <w:rPr>
          <w:rFonts w:ascii="Times New Roman"/>
          <w:b w:val="false"/>
          <w:i w:val="false"/>
          <w:color w:val="000000"/>
          <w:sz w:val="28"/>
        </w:rPr>
        <w:t>№ 255-IV</w:t>
      </w:r>
      <w:r>
        <w:rPr>
          <w:rFonts w:ascii="Times New Roman"/>
          <w:b w:val="false"/>
          <w:i w:val="false"/>
          <w:color w:val="ff0000"/>
          <w:sz w:val="28"/>
        </w:rPr>
        <w:t xml:space="preserve">, 2010.03.19 </w:t>
      </w:r>
      <w:r>
        <w:rPr>
          <w:rFonts w:ascii="Times New Roman"/>
          <w:b w:val="false"/>
          <w:i w:val="false"/>
          <w:color w:val="000000"/>
          <w:sz w:val="28"/>
        </w:rPr>
        <w:t>№ 258-IV</w:t>
      </w:r>
      <w:r>
        <w:rPr>
          <w:rFonts w:ascii="Times New Roman"/>
          <w:b w:val="false"/>
          <w:i w:val="false"/>
          <w:color w:val="ff0000"/>
          <w:sz w:val="28"/>
        </w:rPr>
        <w:t xml:space="preserve">, 2011.01.06 </w:t>
      </w:r>
      <w:r>
        <w:rPr>
          <w:rFonts w:ascii="Times New Roman"/>
          <w:b w:val="false"/>
          <w:i w:val="false"/>
          <w:color w:val="000000"/>
          <w:sz w:val="28"/>
        </w:rPr>
        <w:t>N 378-IV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2011.07.22 </w:t>
      </w:r>
      <w:r>
        <w:rPr>
          <w:rFonts w:ascii="Times New Roman"/>
          <w:b w:val="false"/>
          <w:i w:val="false"/>
          <w:color w:val="000000"/>
          <w:sz w:val="28"/>
        </w:rPr>
        <w:t>№ 479-IV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2012.07.04 </w:t>
      </w:r>
      <w:r>
        <w:rPr>
          <w:rFonts w:ascii="Times New Roman"/>
          <w:b w:val="false"/>
          <w:i w:val="false"/>
          <w:color w:val="000000"/>
          <w:sz w:val="28"/>
        </w:rPr>
        <w:t>№ 25-V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2012.07.10 </w:t>
      </w:r>
      <w:r>
        <w:rPr>
          <w:rFonts w:ascii="Times New Roman"/>
          <w:b w:val="false"/>
          <w:i w:val="false"/>
          <w:color w:val="000000"/>
          <w:sz w:val="28"/>
        </w:rPr>
        <w:t>N 36-V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06.03.2013 </w:t>
      </w:r>
      <w:r>
        <w:rPr>
          <w:rFonts w:ascii="Times New Roman"/>
          <w:b w:val="false"/>
          <w:i w:val="false"/>
          <w:color w:val="000000"/>
          <w:sz w:val="28"/>
        </w:rPr>
        <w:t>N 81-V</w:t>
      </w:r>
      <w:r>
        <w:rPr>
          <w:rFonts w:ascii="Times New Roman"/>
          <w:b w:val="false"/>
          <w:i w:val="false"/>
          <w:color w:val="ff0000"/>
          <w:sz w:val="28"/>
        </w:rPr>
        <w:t xml:space="preserve"> (алғашқы ресми жарияланғанынан кейін күнтізбелік он күн өткен соң қолданысқа енгiзiледi); 04.07.2013 </w:t>
      </w:r>
      <w:r>
        <w:rPr>
          <w:rFonts w:ascii="Times New Roman"/>
          <w:b w:val="false"/>
          <w:i w:val="false"/>
          <w:color w:val="000000"/>
          <w:sz w:val="28"/>
        </w:rPr>
        <w:t>№ 131-V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13.01.2014 </w:t>
      </w:r>
      <w:r>
        <w:rPr>
          <w:rFonts w:ascii="Times New Roman"/>
          <w:b w:val="false"/>
          <w:i w:val="false"/>
          <w:color w:val="000000"/>
          <w:sz w:val="28"/>
        </w:rPr>
        <w:t>N 159-V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29.12.2014 </w:t>
      </w:r>
      <w:r>
        <w:rPr>
          <w:rFonts w:ascii="Times New Roman"/>
          <w:b w:val="false"/>
          <w:i w:val="false"/>
          <w:color w:val="ff0000"/>
          <w:sz w:val="28"/>
        </w:rPr>
        <w:t>№ 269-V</w:t>
      </w:r>
      <w:r>
        <w:rPr>
          <w:rFonts w:ascii="Times New Roman"/>
          <w:b w:val="false"/>
          <w:i w:val="false"/>
          <w:color w:val="ff0000"/>
          <w:sz w:val="28"/>
        </w:rPr>
        <w:t xml:space="preserve"> (01.01.2015 бастап қолданысқа енгізіледі); 05.05.2015 </w:t>
      </w:r>
      <w:r>
        <w:rPr>
          <w:rFonts w:ascii="Times New Roman"/>
          <w:b w:val="false"/>
          <w:i w:val="false"/>
          <w:color w:val="000000"/>
          <w:sz w:val="28"/>
        </w:rPr>
        <w:t>№ 312-V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29.10.2015 </w:t>
      </w:r>
      <w:r>
        <w:rPr>
          <w:rFonts w:ascii="Times New Roman"/>
          <w:b w:val="false"/>
          <w:i w:val="false"/>
          <w:color w:val="000000"/>
          <w:sz w:val="28"/>
        </w:rPr>
        <w:t>№ 376-V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31.10.2015 </w:t>
      </w:r>
      <w:r>
        <w:rPr>
          <w:rFonts w:ascii="Times New Roman"/>
          <w:b w:val="false"/>
          <w:i w:val="false"/>
          <w:color w:val="000000"/>
          <w:sz w:val="28"/>
        </w:rPr>
        <w:t>№ 380-V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28.12.2016 </w:t>
      </w:r>
      <w:r>
        <w:rPr>
          <w:rFonts w:ascii="Times New Roman"/>
          <w:b w:val="false"/>
          <w:i w:val="false"/>
          <w:color w:val="000000"/>
          <w:sz w:val="28"/>
        </w:rPr>
        <w:t>№ 34-VI</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11.07.2017 </w:t>
      </w:r>
      <w:r>
        <w:rPr>
          <w:rFonts w:ascii="Times New Roman"/>
          <w:b w:val="false"/>
          <w:i w:val="false"/>
          <w:color w:val="000000"/>
          <w:sz w:val="28"/>
        </w:rPr>
        <w:t>№ 89-VI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30.11.2017 </w:t>
      </w:r>
      <w:r>
        <w:rPr>
          <w:rFonts w:ascii="Times New Roman"/>
          <w:b w:val="false"/>
          <w:i w:val="false"/>
          <w:color w:val="000000"/>
          <w:sz w:val="28"/>
        </w:rPr>
        <w:t>№ 112-VI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14-бап. Уәкiлеттi органның құқықтары </w:t>
      </w:r>
    </w:p>
    <w:p>
      <w:pPr>
        <w:spacing w:after="0"/>
        <w:ind w:left="0"/>
        <w:jc w:val="both"/>
      </w:pPr>
      <w:r>
        <w:rPr>
          <w:rFonts w:ascii="Times New Roman"/>
          <w:b w:val="false"/>
          <w:i w:val="false"/>
          <w:color w:val="000000"/>
          <w:sz w:val="28"/>
        </w:rPr>
        <w:t>
      1. Уәкiлеттi орган өз құзыретi шегiнде:</w:t>
      </w:r>
    </w:p>
    <w:bookmarkStart w:name="z150" w:id="208"/>
    <w:p>
      <w:pPr>
        <w:spacing w:after="0"/>
        <w:ind w:left="0"/>
        <w:jc w:val="both"/>
      </w:pPr>
      <w:r>
        <w:rPr>
          <w:rFonts w:ascii="Times New Roman"/>
          <w:b w:val="false"/>
          <w:i w:val="false"/>
          <w:color w:val="000000"/>
          <w:sz w:val="28"/>
        </w:rPr>
        <w:t>
      1) табиғи монополиялар субъектiлерiнiң реттеліп көрсетілетін қызметтердi (тауарларды, жұмыстарды) тұтынушылармен жасасатын үлгi шарттарын әзiрлейді және бекiтеді;</w:t>
      </w:r>
    </w:p>
    <w:bookmarkEnd w:id="208"/>
    <w:bookmarkStart w:name="z151" w:id="209"/>
    <w:p>
      <w:pPr>
        <w:spacing w:after="0"/>
        <w:ind w:left="0"/>
        <w:jc w:val="both"/>
      </w:pPr>
      <w:r>
        <w:rPr>
          <w:rFonts w:ascii="Times New Roman"/>
          <w:b w:val="false"/>
          <w:i w:val="false"/>
          <w:color w:val="000000"/>
          <w:sz w:val="28"/>
        </w:rPr>
        <w:t>
      2) табиғи монополиялар аясындағы қызметтi жүзеге асыратын субъектiлердi табиғи монополиялар субъектiлерiнiң мемлекеттiк тiркелiмiне енгiзу туралы не одан шығару туралы шешiмдер қабылдауға;</w:t>
      </w:r>
    </w:p>
    <w:bookmarkEnd w:id="209"/>
    <w:bookmarkStart w:name="z152" w:id="210"/>
    <w:p>
      <w:pPr>
        <w:spacing w:after="0"/>
        <w:ind w:left="0"/>
        <w:jc w:val="both"/>
      </w:pPr>
      <w:r>
        <w:rPr>
          <w:rFonts w:ascii="Times New Roman"/>
          <w:b w:val="false"/>
          <w:i w:val="false"/>
          <w:color w:val="000000"/>
          <w:sz w:val="28"/>
        </w:rPr>
        <w:t>
      3) мемлекеттiк реттеу мен бақылауды енгiзу, өзгерту немесе тоқтату туралы табиғи монополиялар субъектiлерi үшiн мiндеттi шешiмдер қабылдауға;</w:t>
      </w:r>
    </w:p>
    <w:bookmarkEnd w:id="210"/>
    <w:bookmarkStart w:name="z153" w:id="211"/>
    <w:p>
      <w:pPr>
        <w:spacing w:after="0"/>
        <w:ind w:left="0"/>
        <w:jc w:val="both"/>
      </w:pPr>
      <w:r>
        <w:rPr>
          <w:rFonts w:ascii="Times New Roman"/>
          <w:b w:val="false"/>
          <w:i w:val="false"/>
          <w:color w:val="000000"/>
          <w:sz w:val="28"/>
        </w:rPr>
        <w:t>
      4) осы Заңға және Қазақстан Республикасының өзге де заң актiлерiне сәйкес табиғи монополиялар қызметiн реттейтiн және бақылайтын шешiмдер қабылдауға;</w:t>
      </w:r>
    </w:p>
    <w:bookmarkEnd w:id="211"/>
    <w:bookmarkStart w:name="z154" w:id="212"/>
    <w:p>
      <w:pPr>
        <w:spacing w:after="0"/>
        <w:ind w:left="0"/>
        <w:jc w:val="both"/>
      </w:pPr>
      <w:r>
        <w:rPr>
          <w:rFonts w:ascii="Times New Roman"/>
          <w:b w:val="false"/>
          <w:i w:val="false"/>
          <w:color w:val="000000"/>
          <w:sz w:val="28"/>
        </w:rPr>
        <w:t>
      5) өз құзыретi шегiнде табиғи монополиялар аясында осы Заңды бұзу фактiлерi бойынша бұзушылықтардың жолын кесу және олардың салдарларын жою туралы шешiмдер қабылдауға;</w:t>
      </w:r>
    </w:p>
    <w:bookmarkEnd w:id="212"/>
    <w:bookmarkStart w:name="z155" w:id="213"/>
    <w:p>
      <w:pPr>
        <w:spacing w:after="0"/>
        <w:ind w:left="0"/>
        <w:jc w:val="both"/>
      </w:pPr>
      <w:r>
        <w:rPr>
          <w:rFonts w:ascii="Times New Roman"/>
          <w:b w:val="false"/>
          <w:i w:val="false"/>
          <w:color w:val="000000"/>
          <w:sz w:val="28"/>
        </w:rPr>
        <w:t>
      6) табиғи монополиялар субъектiлерiне Қазақстан Республикасының заң актiлерiнде белгiленген жағдайларда, табиғи монополиялар субъектiлерiнiң көрсететiн қызметтерiне тұтынушылармен шарттар жасасу туралы, жасалған шарттарға өзгерiстер енгiзу туралы орындалуы мiндеттi нұсқамалар енгiзуге;</w:t>
      </w:r>
    </w:p>
    <w:bookmarkEnd w:id="213"/>
    <w:bookmarkStart w:name="z310" w:id="214"/>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6-1) </w:t>
      </w:r>
      <w:r>
        <w:rPr>
          <w:rFonts w:ascii="Times New Roman"/>
          <w:b w:val="false"/>
          <w:i w:val="false"/>
          <w:color w:val="000000"/>
          <w:sz w:val="28"/>
        </w:rPr>
        <w:t xml:space="preserve">алып тасталды - ҚР 29.10.2015 </w:t>
      </w:r>
      <w:r>
        <w:rPr>
          <w:rFonts w:ascii="Times New Roman"/>
          <w:b w:val="false"/>
          <w:i w:val="false"/>
          <w:color w:val="000000"/>
          <w:sz w:val="28"/>
        </w:rPr>
        <w:t>№ 376-V</w:t>
      </w:r>
      <w:r>
        <w:rPr>
          <w:rFonts w:ascii="Times New Roman"/>
          <w:b w:val="false"/>
          <w:i w:val="false"/>
          <w:color w:val="000000"/>
          <w:sz w:val="28"/>
        </w:rPr>
        <w:t xml:space="preserve"> Заңымен (01.01.2017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bookmarkEnd w:id="214"/>
    <w:bookmarkStart w:name="z156" w:id="215"/>
    <w:p>
      <w:pPr>
        <w:spacing w:after="0"/>
        <w:ind w:left="0"/>
        <w:jc w:val="both"/>
      </w:pPr>
      <w:r>
        <w:rPr>
          <w:rFonts w:ascii="Times New Roman"/>
          <w:b w:val="false"/>
          <w:i w:val="false"/>
          <w:color w:val="000000"/>
          <w:sz w:val="28"/>
        </w:rPr>
        <w:t>
      7) табиғи монополиялар субъектiлерiне, мемлекеттiк органдарға олар Қазақстан Республикасының табиғи монополиялар туралы заңнамасын бұзған жағдайда орындалуы мiндеттi нұсқамалар, оның iшiнде табиғи монополиялар субъектiлерiн қайта ұйымдастыру және (немесе) мүлкiн иелiктен айыру туралы нұсқамалар енгiзуге;</w:t>
      </w:r>
    </w:p>
    <w:bookmarkEnd w:id="215"/>
    <w:bookmarkStart w:name="z157" w:id="216"/>
    <w:p>
      <w:pPr>
        <w:spacing w:after="0"/>
        <w:ind w:left="0"/>
        <w:jc w:val="both"/>
      </w:pPr>
      <w:r>
        <w:rPr>
          <w:rFonts w:ascii="Times New Roman"/>
          <w:b w:val="false"/>
          <w:i w:val="false"/>
          <w:color w:val="000000"/>
          <w:sz w:val="28"/>
        </w:rPr>
        <w:t>
      8) осы Заң бұзылған жағдайларда сотқа жүгiнуге;</w:t>
      </w:r>
    </w:p>
    <w:bookmarkEnd w:id="216"/>
    <w:bookmarkStart w:name="z158" w:id="217"/>
    <w:p>
      <w:pPr>
        <w:spacing w:after="0"/>
        <w:ind w:left="0"/>
        <w:jc w:val="both"/>
      </w:pPr>
      <w:r>
        <w:rPr>
          <w:rFonts w:ascii="Times New Roman"/>
          <w:b w:val="false"/>
          <w:i w:val="false"/>
          <w:color w:val="000000"/>
          <w:sz w:val="28"/>
        </w:rPr>
        <w:t>
      9) Қазақстан Республикасының заң актiлерiнде белгiленген коммерциялық және заңмен қорғалатын өзге де құпияны құрайтын мәлiметтердi жария етуге қойылатын талаптарды сақтай отырып, жеке және заңды тұлғалардан, оның iшiнде мемлекеттiк органдардан, жергiлiктi өзiн-өзi басқару органдарынан, сондай-ақ олардың лауазымды адамдарынан өз өкiлеттiгiн жүзеге асыру үшiн қажеттi ақпаратты сұратуға және алуға;</w:t>
      </w:r>
    </w:p>
    <w:bookmarkEnd w:id="217"/>
    <w:bookmarkStart w:name="z159" w:id="218"/>
    <w:p>
      <w:pPr>
        <w:spacing w:after="0"/>
        <w:ind w:left="0"/>
        <w:jc w:val="both"/>
      </w:pPr>
      <w:r>
        <w:rPr>
          <w:rFonts w:ascii="Times New Roman"/>
          <w:b w:val="false"/>
          <w:i w:val="false"/>
          <w:color w:val="000000"/>
          <w:sz w:val="28"/>
        </w:rPr>
        <w:t xml:space="preserve">
      10) Қазақстан Республикасының Әкімшілік құқық бұзушылық туралы </w:t>
      </w:r>
      <w:r>
        <w:rPr>
          <w:rFonts w:ascii="Times New Roman"/>
          <w:b w:val="false"/>
          <w:i w:val="false"/>
          <w:color w:val="000000"/>
          <w:sz w:val="28"/>
        </w:rPr>
        <w:t>кодексінде</w:t>
      </w:r>
      <w:r>
        <w:rPr>
          <w:rFonts w:ascii="Times New Roman"/>
          <w:b w:val="false"/>
          <w:i w:val="false"/>
          <w:color w:val="000000"/>
          <w:sz w:val="28"/>
        </w:rPr>
        <w:t xml:space="preserve"> белгіленген тәртіппен әкімшілік құқық бұзушылық туралы істерді қозғауға және қарауға, сондай-ақ әкімшілік жаза қолдануға;</w:t>
      </w:r>
    </w:p>
    <w:bookmarkEnd w:id="218"/>
    <w:bookmarkStart w:name="z160" w:id="219"/>
    <w:p>
      <w:pPr>
        <w:spacing w:after="0"/>
        <w:ind w:left="0"/>
        <w:jc w:val="both"/>
      </w:pPr>
      <w:r>
        <w:rPr>
          <w:rFonts w:ascii="Times New Roman"/>
          <w:b w:val="false"/>
          <w:i w:val="false"/>
          <w:color w:val="000000"/>
          <w:sz w:val="28"/>
        </w:rPr>
        <w:t>
      11) табиғи монополиялар субъектiлерiнiң реттелетiн қызметтерiне (тауарларына, жұмыстарына) тарифтердi (бағаларды, алымдар ставкаларын) немесе олардың шектi деңгейлерiн және табиғи монополиялар субъектiлерiнiң тарифтiк сметаларын ол белгiлеген тәртiппен өзгертуге бастамашылық жасауға;</w:t>
      </w:r>
    </w:p>
    <w:bookmarkEnd w:id="219"/>
    <w:bookmarkStart w:name="z387" w:id="220"/>
    <w:p>
      <w:pPr>
        <w:spacing w:after="0"/>
        <w:ind w:left="0"/>
        <w:jc w:val="both"/>
      </w:pPr>
      <w:r>
        <w:rPr>
          <w:rFonts w:ascii="Times New Roman"/>
          <w:b w:val="false"/>
          <w:i w:val="false"/>
          <w:color w:val="000000"/>
          <w:sz w:val="28"/>
        </w:rPr>
        <w:t>
      11-1) мынадай:</w:t>
      </w:r>
    </w:p>
    <w:bookmarkEnd w:id="220"/>
    <w:p>
      <w:pPr>
        <w:spacing w:after="0"/>
        <w:ind w:left="0"/>
        <w:jc w:val="both"/>
      </w:pPr>
      <w:r>
        <w:rPr>
          <w:rFonts w:ascii="Times New Roman"/>
          <w:b w:val="false"/>
          <w:i w:val="false"/>
          <w:color w:val="000000"/>
          <w:sz w:val="28"/>
        </w:rPr>
        <w:t>
      реттеліп көрсетілетін қызметтердің (тауарлардың, жұмыстардың) көлемдері ұлғайған;</w:t>
      </w:r>
    </w:p>
    <w:p>
      <w:pPr>
        <w:spacing w:after="0"/>
        <w:ind w:left="0"/>
        <w:jc w:val="both"/>
      </w:pPr>
      <w:r>
        <w:rPr>
          <w:rFonts w:ascii="Times New Roman"/>
          <w:b w:val="false"/>
          <w:i w:val="false"/>
          <w:color w:val="000000"/>
          <w:sz w:val="28"/>
        </w:rPr>
        <w:t>
      негізгі құралдар құнының өсуіне алып келмейтін ағымдағы және күрделі жөндеулерге және басқа да жөндеу-қалпына келтіру жұмыстарына арналған шығындарды, Қазақстан Республикасының заңнамасында белгіленген тәртіппен бекітілген инвестициялық бағдарламаны және (немесе) инвестициялық жобаны іске асыруға арналған шығындарды қоспағанда, табиғи монополия субъектісінің нақты шығындары қысқарған;</w:t>
      </w:r>
    </w:p>
    <w:p>
      <w:pPr>
        <w:spacing w:after="0"/>
        <w:ind w:left="0"/>
        <w:jc w:val="both"/>
      </w:pPr>
      <w:r>
        <w:rPr>
          <w:rFonts w:ascii="Times New Roman"/>
          <w:b w:val="false"/>
          <w:i w:val="false"/>
          <w:color w:val="000000"/>
          <w:sz w:val="28"/>
        </w:rPr>
        <w:t>
      Қазақстан Республикасының табиғи монополиялар туралы заңнамасына сәйкес табиғи монополиялар субъектілері жүзеге асыратын өзге де қызмет түрлерінен қомақты кірістер алынған;</w:t>
      </w:r>
    </w:p>
    <w:p>
      <w:pPr>
        <w:spacing w:after="0"/>
        <w:ind w:left="0"/>
        <w:jc w:val="both"/>
      </w:pPr>
      <w:r>
        <w:rPr>
          <w:rFonts w:ascii="Times New Roman"/>
          <w:b w:val="false"/>
          <w:i w:val="false"/>
          <w:color w:val="000000"/>
          <w:sz w:val="28"/>
        </w:rPr>
        <w:t>
      Қазақстан Республикасының салық заңнамасы тиісінше өзгерген жағдайларда, осы Заңның 15-1-бабы 1-тармағының талаптарын ескере отырып, табиғи монополиялар субъектілерінің реттеліп көрсетілетін қызметтеріне (тауарларына, жұмыстарына) тарифті (бағаны, алым мөлшерлемесін) төмендетуге бастамашылық жасауға;</w:t>
      </w:r>
    </w:p>
    <w:bookmarkStart w:name="z161" w:id="221"/>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12) </w:t>
      </w:r>
      <w:r>
        <w:rPr>
          <w:rFonts w:ascii="Times New Roman"/>
          <w:b w:val="false"/>
          <w:i w:val="false"/>
          <w:color w:val="000000"/>
          <w:sz w:val="28"/>
        </w:rPr>
        <w:t xml:space="preserve">алынып тасталды - ҚР 2008.12.29 </w:t>
      </w:r>
      <w:r>
        <w:rPr>
          <w:rFonts w:ascii="Times New Roman"/>
          <w:b w:val="false"/>
          <w:i w:val="false"/>
          <w:color w:val="000000"/>
          <w:sz w:val="28"/>
        </w:rPr>
        <w:t>N 116-IV</w:t>
      </w:r>
      <w:r>
        <w:rPr>
          <w:rFonts w:ascii="Times New Roman"/>
          <w:b w:val="false"/>
          <w:i w:val="false"/>
          <w:color w:val="000000"/>
          <w:sz w:val="28"/>
        </w:rPr>
        <w:t xml:space="preserve"> (2009 жылғы 1 қаңтардан бастап қолданысқа енгізіледі) Заңымен;</w:t>
      </w:r>
    </w:p>
    <w:bookmarkEnd w:id="221"/>
    <w:bookmarkStart w:name="z162" w:id="222"/>
    <w:p>
      <w:pPr>
        <w:spacing w:after="0"/>
        <w:ind w:left="0"/>
        <w:jc w:val="both"/>
      </w:pPr>
      <w:r>
        <w:rPr>
          <w:rFonts w:ascii="Times New Roman"/>
          <w:b w:val="false"/>
          <w:i w:val="false"/>
          <w:color w:val="000000"/>
          <w:sz w:val="28"/>
        </w:rPr>
        <w:t>
      13) табиғи монополиялар субъектілеріне нормативтік техникалық ысыраптарды төмендету мерзімін және шамасын белгілеуге;</w:t>
      </w:r>
    </w:p>
    <w:bookmarkEnd w:id="222"/>
    <w:bookmarkStart w:name="z311" w:id="223"/>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13-1) </w:t>
      </w:r>
      <w:r>
        <w:rPr>
          <w:rFonts w:ascii="Times New Roman"/>
          <w:b w:val="false"/>
          <w:i w:val="false"/>
          <w:color w:val="000000"/>
          <w:sz w:val="28"/>
        </w:rPr>
        <w:t xml:space="preserve">алып тасталды - ҚР 29.10.2015 </w:t>
      </w:r>
      <w:r>
        <w:rPr>
          <w:rFonts w:ascii="Times New Roman"/>
          <w:b w:val="false"/>
          <w:i w:val="false"/>
          <w:color w:val="000000"/>
          <w:sz w:val="28"/>
        </w:rPr>
        <w:t>№ 376-V</w:t>
      </w:r>
      <w:r>
        <w:rPr>
          <w:rFonts w:ascii="Times New Roman"/>
          <w:b w:val="false"/>
          <w:i w:val="false"/>
          <w:color w:val="000000"/>
          <w:sz w:val="28"/>
        </w:rPr>
        <w:t xml:space="preserve"> Заңымен (01.01.2017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bookmarkEnd w:id="223"/>
    <w:bookmarkStart w:name="z312" w:id="224"/>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13-2) </w:t>
      </w:r>
      <w:r>
        <w:rPr>
          <w:rFonts w:ascii="Times New Roman"/>
          <w:b w:val="false"/>
          <w:i w:val="false"/>
          <w:color w:val="000000"/>
          <w:sz w:val="28"/>
        </w:rPr>
        <w:t xml:space="preserve">алып тасталды - ҚР 29.10.2015 </w:t>
      </w:r>
      <w:r>
        <w:rPr>
          <w:rFonts w:ascii="Times New Roman"/>
          <w:b w:val="false"/>
          <w:i w:val="false"/>
          <w:color w:val="000000"/>
          <w:sz w:val="28"/>
        </w:rPr>
        <w:t>№ 376-V</w:t>
      </w:r>
      <w:r>
        <w:rPr>
          <w:rFonts w:ascii="Times New Roman"/>
          <w:b w:val="false"/>
          <w:i w:val="false"/>
          <w:color w:val="000000"/>
          <w:sz w:val="28"/>
        </w:rPr>
        <w:t xml:space="preserve"> Заңымен (01.01.2017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bookmarkEnd w:id="224"/>
    <w:bookmarkStart w:name="z313" w:id="225"/>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13-3) </w:t>
      </w:r>
      <w:r>
        <w:rPr>
          <w:rFonts w:ascii="Times New Roman"/>
          <w:b w:val="false"/>
          <w:i w:val="false"/>
          <w:color w:val="000000"/>
          <w:sz w:val="28"/>
        </w:rPr>
        <w:t xml:space="preserve">алып тасталды - ҚР 29.10.2015 </w:t>
      </w:r>
      <w:r>
        <w:rPr>
          <w:rFonts w:ascii="Times New Roman"/>
          <w:b w:val="false"/>
          <w:i w:val="false"/>
          <w:color w:val="000000"/>
          <w:sz w:val="28"/>
        </w:rPr>
        <w:t>№ 376-V</w:t>
      </w:r>
      <w:r>
        <w:rPr>
          <w:rFonts w:ascii="Times New Roman"/>
          <w:b w:val="false"/>
          <w:i w:val="false"/>
          <w:color w:val="000000"/>
          <w:sz w:val="28"/>
        </w:rPr>
        <w:t xml:space="preserve"> Заңымен (01.01.2017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bookmarkEnd w:id="225"/>
    <w:bookmarkStart w:name="z356" w:id="226"/>
    <w:p>
      <w:pPr>
        <w:spacing w:after="0"/>
        <w:ind w:left="0"/>
        <w:jc w:val="both"/>
      </w:pPr>
      <w:r>
        <w:rPr>
          <w:rFonts w:ascii="Times New Roman"/>
          <w:b w:val="false"/>
          <w:i w:val="false"/>
          <w:color w:val="000000"/>
          <w:sz w:val="28"/>
        </w:rPr>
        <w:t>
      13-4) рұқсаттық бақылауды жүзеге асыруға;</w:t>
      </w:r>
    </w:p>
    <w:bookmarkEnd w:id="226"/>
    <w:bookmarkStart w:name="z163" w:id="227"/>
    <w:p>
      <w:pPr>
        <w:spacing w:after="0"/>
        <w:ind w:left="0"/>
        <w:jc w:val="both"/>
      </w:pPr>
      <w:r>
        <w:rPr>
          <w:rFonts w:ascii="Times New Roman"/>
          <w:b w:val="false"/>
          <w:i w:val="false"/>
          <w:color w:val="000000"/>
          <w:sz w:val="28"/>
        </w:rPr>
        <w:t xml:space="preserve">
      14) табиғи монополия субъектiсiнiң реттелетiн қызметтерiне (тауарларына, жұмыстарына) тарифтердiң (бағалардың, алымдар ставкаларының) қолданылу мерзiмдерiн, осы Заңның 18-бабының </w:t>
      </w:r>
      <w:r>
        <w:rPr>
          <w:rFonts w:ascii="Times New Roman"/>
          <w:b w:val="false"/>
          <w:i w:val="false"/>
          <w:color w:val="000000"/>
          <w:sz w:val="28"/>
        </w:rPr>
        <w:t>5-тармағында</w:t>
      </w:r>
      <w:r>
        <w:rPr>
          <w:rFonts w:ascii="Times New Roman"/>
          <w:b w:val="false"/>
          <w:i w:val="false"/>
          <w:color w:val="000000"/>
          <w:sz w:val="28"/>
        </w:rPr>
        <w:t xml:space="preserve"> көзделген жағдайларды қоспағанда, кемiнде он екi айға белгiлеуге;</w:t>
      </w:r>
    </w:p>
    <w:bookmarkEnd w:id="227"/>
    <w:bookmarkStart w:name="z164" w:id="228"/>
    <w:p>
      <w:pPr>
        <w:spacing w:after="0"/>
        <w:ind w:left="0"/>
        <w:jc w:val="both"/>
      </w:pPr>
      <w:r>
        <w:rPr>
          <w:rFonts w:ascii="Times New Roman"/>
          <w:b w:val="false"/>
          <w:i w:val="false"/>
          <w:color w:val="000000"/>
          <w:sz w:val="28"/>
        </w:rPr>
        <w:t>
      15) реттелетiн қызметтердiң (тауарлардың, жұмыстардың) әрбiр түрi бойынша және өзге де қызмет бойынша тұтас алғанда кiрiстердi, шығындар мен тартылған активтердi бөлек есепке алуды жүргiзу тәртiбiн бекiтуге;</w:t>
      </w:r>
    </w:p>
    <w:bookmarkEnd w:id="228"/>
    <w:bookmarkStart w:name="z165" w:id="229"/>
    <w:p>
      <w:pPr>
        <w:spacing w:after="0"/>
        <w:ind w:left="0"/>
        <w:jc w:val="both"/>
      </w:pPr>
      <w:r>
        <w:rPr>
          <w:rFonts w:ascii="Times New Roman"/>
          <w:b w:val="false"/>
          <w:i w:val="false"/>
          <w:color w:val="000000"/>
          <w:sz w:val="28"/>
        </w:rPr>
        <w:t>
      16) тағайындалатын оңалтушы басқарушының кандидатурасын және табиғи монополия субъектiсiн оңалту жоспарын келiсуге;</w:t>
      </w:r>
    </w:p>
    <w:bookmarkEnd w:id="229"/>
    <w:bookmarkStart w:name="z166" w:id="230"/>
    <w:p>
      <w:pPr>
        <w:spacing w:after="0"/>
        <w:ind w:left="0"/>
        <w:jc w:val="both"/>
      </w:pPr>
      <w:r>
        <w:rPr>
          <w:rFonts w:ascii="Times New Roman"/>
          <w:b w:val="false"/>
          <w:i w:val="false"/>
          <w:color w:val="000000"/>
          <w:sz w:val="28"/>
        </w:rPr>
        <w:t>
      17) мемлекеттiк органдар олардың құзыретi шегiнде белгiлеген сапаға қойылатын талаптарды ескере отырып, табиғи монополия субъектiсiнiң реттелетiн қызметтерiне (тауарларына, жұмыстарына) тарифтердi (бағаларды, алымдар ставкаларын) немесе олардың шектi деңгейлерiн бекiтуге;</w:t>
      </w:r>
    </w:p>
    <w:bookmarkEnd w:id="230"/>
    <w:bookmarkStart w:name="z167" w:id="231"/>
    <w:p>
      <w:pPr>
        <w:spacing w:after="0"/>
        <w:ind w:left="0"/>
        <w:jc w:val="both"/>
      </w:pPr>
      <w:r>
        <w:rPr>
          <w:rFonts w:ascii="Times New Roman"/>
          <w:b w:val="false"/>
          <w:i w:val="false"/>
          <w:color w:val="000000"/>
          <w:sz w:val="28"/>
        </w:rPr>
        <w:t>
      17-1) олар белгiлеген тәртiпке сәйкес реттелiп көрсетiлетiн коммуналдық қызметтердi (тауарларды, жұмыстарды) есептеу аспаптарын сатып алу мен орнату үшiн ақы алу мөлшерiн және тетiгiн келiсуге;</w:t>
      </w:r>
    </w:p>
    <w:bookmarkEnd w:id="231"/>
    <w:bookmarkStart w:name="z314" w:id="232"/>
    <w:p>
      <w:pPr>
        <w:spacing w:after="0"/>
        <w:ind w:left="0"/>
        <w:jc w:val="both"/>
      </w:pPr>
      <w:r>
        <w:rPr>
          <w:rFonts w:ascii="Times New Roman"/>
          <w:b w:val="false"/>
          <w:i w:val="false"/>
          <w:color w:val="000000"/>
          <w:sz w:val="28"/>
        </w:rPr>
        <w:t>
      17-2) реттеліп көрсетілетін коммуналдық қызметтерді есепке алу аспаптары жоқ тұтынушыларға реттеліп көрсетілетін коммуналдық қызметтер үшін ақы мөлшерін бекітуге;</w:t>
      </w:r>
    </w:p>
    <w:bookmarkEnd w:id="232"/>
    <w:bookmarkStart w:name="z420" w:id="233"/>
    <w:p>
      <w:pPr>
        <w:spacing w:after="0"/>
        <w:ind w:left="0"/>
        <w:jc w:val="both"/>
      </w:pPr>
      <w:r>
        <w:rPr>
          <w:rFonts w:ascii="Times New Roman"/>
          <w:b w:val="false"/>
          <w:i w:val="false"/>
          <w:color w:val="000000"/>
          <w:sz w:val="28"/>
        </w:rPr>
        <w:t>
      17-3) электр желілерін балансына және (немесе) сенімгерлік басқаруға қабылдаған жағдайда, сондай-ақ оларды басқа энергия беруші ұйымдардан өтеусіз пайдалануға алған кезде қолданыстағы тарифтік сметаларды бекітілген және қолданыстағы тариф шеңберінде олардың қалған қолдану мерзіміне түзетуге;</w:t>
      </w:r>
    </w:p>
    <w:bookmarkEnd w:id="233"/>
    <w:bookmarkStart w:name="z168" w:id="234"/>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18) </w:t>
      </w:r>
      <w:r>
        <w:rPr>
          <w:rFonts w:ascii="Times New Roman"/>
          <w:b w:val="false"/>
          <w:i w:val="false"/>
          <w:color w:val="000000"/>
          <w:sz w:val="28"/>
        </w:rPr>
        <w:t xml:space="preserve">алып тасталды - ҚР 29.03.2016 </w:t>
      </w:r>
      <w:r>
        <w:rPr>
          <w:rFonts w:ascii="Times New Roman"/>
          <w:b w:val="false"/>
          <w:i w:val="false"/>
          <w:color w:val="000000"/>
          <w:sz w:val="28"/>
        </w:rPr>
        <w:t>№ 479-V</w:t>
      </w:r>
      <w:r>
        <w:rPr>
          <w:rFonts w:ascii="Times New Roman"/>
          <w:b w:val="false"/>
          <w:i w:val="false"/>
          <w:color w:val="000000"/>
          <w:sz w:val="28"/>
        </w:rPr>
        <w:t xml:space="preserve"> Заңымен (алғашқы ресми жарияланған күнінен кейін күнтізбелік жиырма бір күн өткен соң қолданысқа енгізіледі);</w:t>
      </w:r>
    </w:p>
    <w:bookmarkEnd w:id="234"/>
    <w:bookmarkStart w:name="z315" w:id="235"/>
    <w:p>
      <w:pPr>
        <w:spacing w:after="0"/>
        <w:ind w:left="0"/>
        <w:jc w:val="both"/>
      </w:pPr>
      <w:r>
        <w:rPr>
          <w:rFonts w:ascii="Times New Roman"/>
          <w:b w:val="false"/>
          <w:i w:val="false"/>
          <w:color w:val="000000"/>
          <w:sz w:val="28"/>
        </w:rPr>
        <w:t>
      18-1) қалалардағы, аудандар мен облыстардағы жылу және электр желілерін, газ тарату жүйелерін, сондай-ақ сумен жабдықтау және кәріз желілерін дамыту жоспарларын келісуге;</w:t>
      </w:r>
    </w:p>
    <w:bookmarkEnd w:id="235"/>
    <w:bookmarkStart w:name="z169" w:id="236"/>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19)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bookmarkEnd w:id="236"/>
    <w:bookmarkStart w:name="z170" w:id="237"/>
    <w:p>
      <w:pPr>
        <w:spacing w:after="0"/>
        <w:ind w:left="0"/>
        <w:jc w:val="both"/>
      </w:pPr>
      <w:r>
        <w:rPr>
          <w:rFonts w:ascii="Times New Roman"/>
          <w:b w:val="false"/>
          <w:i w:val="false"/>
          <w:color w:val="000000"/>
          <w:sz w:val="28"/>
        </w:rPr>
        <w:t>
      20) тарифтерді (бағаларды, алымдар мөлшерлемелерін) немесе олардың шекті деңгейлерін бекіту кезінде ескерілетін табиғи монополиялар субъектілерінің инвестициялық бағдарламаларын (жобаларын) тиісті мемлекеттік органмен бірлесіп бекітуге;</w:t>
      </w:r>
    </w:p>
    <w:bookmarkEnd w:id="237"/>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20-1) </w:t>
      </w:r>
      <w:r>
        <w:rPr>
          <w:rFonts w:ascii="Times New Roman"/>
          <w:b w:val="false"/>
          <w:i w:val="false"/>
          <w:color w:val="000000"/>
          <w:sz w:val="28"/>
        </w:rPr>
        <w:t xml:space="preserve">Алынып тасталды - ҚР 2006.07.05 N </w:t>
      </w:r>
      <w:r>
        <w:rPr>
          <w:rFonts w:ascii="Times New Roman"/>
          <w:b w:val="false"/>
          <w:i w:val="false"/>
          <w:color w:val="000000"/>
          <w:sz w:val="28"/>
        </w:rPr>
        <w:t>166</w:t>
      </w:r>
      <w:r>
        <w:rPr>
          <w:rFonts w:ascii="Times New Roman"/>
          <w:b w:val="false"/>
          <w:i w:val="false"/>
          <w:color w:val="000000"/>
          <w:sz w:val="28"/>
        </w:rPr>
        <w:t xml:space="preserve"> Заңымен.</w:t>
      </w:r>
    </w:p>
    <w:bookmarkStart w:name="z171" w:id="238"/>
    <w:p>
      <w:pPr>
        <w:spacing w:after="0"/>
        <w:ind w:left="0"/>
        <w:jc w:val="both"/>
      </w:pPr>
      <w:r>
        <w:rPr>
          <w:rFonts w:ascii="Times New Roman"/>
          <w:b w:val="false"/>
          <w:i w:val="false"/>
          <w:color w:val="000000"/>
          <w:sz w:val="28"/>
        </w:rPr>
        <w:t>
      21) Қазақстан Республикасының табиғи монополиялар туралы заңнамасы мәселелерi бойынша түсiнiктемелер беруге;</w:t>
      </w:r>
    </w:p>
    <w:bookmarkEnd w:id="238"/>
    <w:bookmarkStart w:name="z274" w:id="239"/>
    <w:p>
      <w:pPr>
        <w:spacing w:after="0"/>
        <w:ind w:left="0"/>
        <w:jc w:val="both"/>
      </w:pPr>
      <w:r>
        <w:rPr>
          <w:rFonts w:ascii="Times New Roman"/>
          <w:b w:val="false"/>
          <w:i w:val="false"/>
          <w:color w:val="000000"/>
          <w:sz w:val="28"/>
        </w:rPr>
        <w:t>
      22) осы Заңда, Қазақстан Республикасының өзге де заңдарында, Қазақстан Республикасы Президентінің және Қазақстан Республикасы Үкіметінің актілерінде көзделген өзге де құқықтарды жүзеге асыруға құқылы.</w:t>
      </w:r>
    </w:p>
    <w:bookmarkEnd w:id="239"/>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 </w:t>
      </w:r>
      <w:r>
        <w:rPr>
          <w:rFonts w:ascii="Times New Roman"/>
          <w:b w:val="false"/>
          <w:i w:val="false"/>
          <w:color w:val="000000"/>
          <w:sz w:val="28"/>
        </w:rPr>
        <w:t xml:space="preserve">Алынып тасталды - ҚР 2006.07.05 N </w:t>
      </w:r>
      <w:r>
        <w:rPr>
          <w:rFonts w:ascii="Times New Roman"/>
          <w:b w:val="false"/>
          <w:i w:val="false"/>
          <w:color w:val="000000"/>
          <w:sz w:val="28"/>
        </w:rPr>
        <w:t>166</w:t>
      </w:r>
      <w:r>
        <w:rPr>
          <w:rFonts w:ascii="Times New Roman"/>
          <w:b w:val="false"/>
          <w:i w:val="false"/>
          <w:color w:val="000000"/>
          <w:sz w:val="28"/>
        </w:rPr>
        <w:t xml:space="preserve"> Заңымен.</w:t>
      </w:r>
    </w:p>
    <w:p>
      <w:pPr>
        <w:spacing w:after="0"/>
        <w:ind w:left="0"/>
        <w:jc w:val="both"/>
      </w:pPr>
      <w:r>
        <w:rPr>
          <w:rFonts w:ascii="Times New Roman"/>
          <w:b w:val="false"/>
          <w:i w:val="false"/>
          <w:color w:val="000000"/>
          <w:sz w:val="28"/>
        </w:rPr>
        <w:t xml:space="preserve">
      3. Уәкiлеттi орган Қазақстан Республикасының заңдарына сәйкес мемлекеттiк, коммерциялық және өзге де заңмен қорғалатын құпияны құрайтын мәлiметтердiң жария етiлгенi үшiн белгiленген тәртiппен жауаптылықта болады.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14-бап жаңа редакцияда - ҚР 2004.12.20 </w:t>
      </w:r>
      <w:r>
        <w:rPr>
          <w:rFonts w:ascii="Times New Roman"/>
          <w:b w:val="false"/>
          <w:i w:val="false"/>
          <w:color w:val="000000"/>
          <w:sz w:val="28"/>
        </w:rPr>
        <w:t>N 13</w:t>
      </w:r>
      <w:r>
        <w:rPr>
          <w:rFonts w:ascii="Times New Roman"/>
          <w:b w:val="false"/>
          <w:i w:val="false"/>
          <w:color w:val="ff0000"/>
          <w:sz w:val="28"/>
        </w:rPr>
        <w:t xml:space="preserve"> (2005 жылғы 1 қаңтардан бастап қолданысқа енгiзiледi), өзгерістер енгізілді - 2006.01.14 </w:t>
      </w:r>
      <w:r>
        <w:rPr>
          <w:rFonts w:ascii="Times New Roman"/>
          <w:b w:val="false"/>
          <w:i w:val="false"/>
          <w:color w:val="000000"/>
          <w:sz w:val="28"/>
        </w:rPr>
        <w:t>N 120</w:t>
      </w:r>
      <w:r>
        <w:rPr>
          <w:rFonts w:ascii="Times New Roman"/>
          <w:b w:val="false"/>
          <w:i w:val="false"/>
          <w:color w:val="ff0000"/>
          <w:sz w:val="28"/>
        </w:rPr>
        <w:t xml:space="preserve">, 2006.07.05 N </w:t>
      </w:r>
      <w:r>
        <w:rPr>
          <w:rFonts w:ascii="Times New Roman"/>
          <w:b w:val="false"/>
          <w:i w:val="false"/>
          <w:color w:val="000000"/>
          <w:sz w:val="28"/>
        </w:rPr>
        <w:t>166</w:t>
      </w:r>
      <w:r>
        <w:rPr>
          <w:rFonts w:ascii="Times New Roman"/>
          <w:b w:val="false"/>
          <w:i w:val="false"/>
          <w:color w:val="ff0000"/>
          <w:sz w:val="28"/>
        </w:rPr>
        <w:t xml:space="preserve">, 2007.07.27 </w:t>
      </w:r>
      <w:r>
        <w:rPr>
          <w:rFonts w:ascii="Times New Roman"/>
          <w:b w:val="false"/>
          <w:i w:val="false"/>
          <w:color w:val="000000"/>
          <w:sz w:val="28"/>
        </w:rPr>
        <w:t>N 316</w:t>
      </w:r>
      <w:r>
        <w:rPr>
          <w:rFonts w:ascii="Times New Roman"/>
          <w:b w:val="false"/>
          <w:i w:val="false"/>
          <w:color w:val="ff0000"/>
          <w:sz w:val="28"/>
        </w:rPr>
        <w:t xml:space="preserve"> (ресми жарияланған күнінен бастап қолданысқа енгізіледі), 2008.12.29 </w:t>
      </w:r>
      <w:r>
        <w:rPr>
          <w:rFonts w:ascii="Times New Roman"/>
          <w:b w:val="false"/>
          <w:i w:val="false"/>
          <w:color w:val="000000"/>
          <w:sz w:val="28"/>
        </w:rPr>
        <w:t>N 116-IV</w:t>
      </w:r>
      <w:r>
        <w:rPr>
          <w:rFonts w:ascii="Times New Roman"/>
          <w:b w:val="false"/>
          <w:i w:val="false"/>
          <w:color w:val="ff0000"/>
          <w:sz w:val="28"/>
        </w:rPr>
        <w:t xml:space="preserve"> (2009 жылғы 1 қаңтардан бастап қолданысқа енгізіледі), 2010.03.15 </w:t>
      </w:r>
      <w:r>
        <w:rPr>
          <w:rFonts w:ascii="Times New Roman"/>
          <w:b w:val="false"/>
          <w:i w:val="false"/>
          <w:color w:val="000000"/>
          <w:sz w:val="28"/>
        </w:rPr>
        <w:t>№ 255-IV</w:t>
      </w:r>
      <w:r>
        <w:rPr>
          <w:rFonts w:ascii="Times New Roman"/>
          <w:b w:val="false"/>
          <w:i w:val="false"/>
          <w:color w:val="ff0000"/>
          <w:sz w:val="28"/>
        </w:rPr>
        <w:t xml:space="preserve">, 2011.07.05 </w:t>
      </w:r>
      <w:r>
        <w:rPr>
          <w:rFonts w:ascii="Times New Roman"/>
          <w:b w:val="false"/>
          <w:i w:val="false"/>
          <w:color w:val="000000"/>
          <w:sz w:val="28"/>
        </w:rPr>
        <w:t>N 452-IV</w:t>
      </w:r>
      <w:r>
        <w:rPr>
          <w:rFonts w:ascii="Times New Roman"/>
          <w:b w:val="false"/>
          <w:i w:val="false"/>
          <w:color w:val="ff0000"/>
          <w:sz w:val="28"/>
        </w:rPr>
        <w:t xml:space="preserve"> (2011.10.13 қолданысқа енгізіледі), 2012.01.09 </w:t>
      </w:r>
      <w:r>
        <w:rPr>
          <w:rFonts w:ascii="Times New Roman"/>
          <w:b w:val="false"/>
          <w:i w:val="false"/>
          <w:color w:val="000000"/>
          <w:sz w:val="28"/>
        </w:rPr>
        <w:t>№ 533-IV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2012.07.04 </w:t>
      </w:r>
      <w:r>
        <w:rPr>
          <w:rFonts w:ascii="Times New Roman"/>
          <w:b w:val="false"/>
          <w:i w:val="false"/>
          <w:color w:val="000000"/>
          <w:sz w:val="28"/>
        </w:rPr>
        <w:t>№ 25-V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05.05.2015 </w:t>
      </w:r>
      <w:r>
        <w:rPr>
          <w:rFonts w:ascii="Times New Roman"/>
          <w:b w:val="false"/>
          <w:i w:val="false"/>
          <w:color w:val="000000"/>
          <w:sz w:val="28"/>
        </w:rPr>
        <w:t>№ 312-V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29.10.2015 </w:t>
      </w:r>
      <w:r>
        <w:rPr>
          <w:rFonts w:ascii="Times New Roman"/>
          <w:b w:val="false"/>
          <w:i w:val="false"/>
          <w:color w:val="000000"/>
          <w:sz w:val="28"/>
        </w:rPr>
        <w:t>№ 376-V</w:t>
      </w:r>
      <w:r>
        <w:rPr>
          <w:rFonts w:ascii="Times New Roman"/>
          <w:b w:val="false"/>
          <w:i w:val="false"/>
          <w:color w:val="ff0000"/>
          <w:sz w:val="28"/>
        </w:rPr>
        <w:t xml:space="preserve"> (01.01.2017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11.07.2017 </w:t>
      </w:r>
      <w:r>
        <w:rPr>
          <w:rFonts w:ascii="Times New Roman"/>
          <w:b w:val="false"/>
          <w:i w:val="false"/>
          <w:color w:val="000000"/>
          <w:sz w:val="28"/>
        </w:rPr>
        <w:t>№ 89-VI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14-1-бап. Уәкiлеттi органның мiндеттерi </w:t>
      </w:r>
    </w:p>
    <w:p>
      <w:pPr>
        <w:spacing w:after="0"/>
        <w:ind w:left="0"/>
        <w:jc w:val="both"/>
      </w:pPr>
      <w:r>
        <w:rPr>
          <w:rFonts w:ascii="Times New Roman"/>
          <w:b w:val="false"/>
          <w:i w:val="false"/>
          <w:color w:val="000000"/>
          <w:sz w:val="28"/>
        </w:rPr>
        <w:t>
      1. Уәкiлеттi орган:</w:t>
      </w:r>
    </w:p>
    <w:bookmarkStart w:name="z172" w:id="240"/>
    <w:p>
      <w:pPr>
        <w:spacing w:after="0"/>
        <w:ind w:left="0"/>
        <w:jc w:val="both"/>
      </w:pPr>
      <w:r>
        <w:rPr>
          <w:rFonts w:ascii="Times New Roman"/>
          <w:b w:val="false"/>
          <w:i w:val="false"/>
          <w:color w:val="000000"/>
          <w:sz w:val="28"/>
        </w:rPr>
        <w:t>
      1) мынадай:</w:t>
      </w:r>
    </w:p>
    <w:bookmarkEnd w:id="240"/>
    <w:p>
      <w:pPr>
        <w:spacing w:after="0"/>
        <w:ind w:left="0"/>
        <w:jc w:val="both"/>
      </w:pPr>
      <w:r>
        <w:rPr>
          <w:rFonts w:ascii="Times New Roman"/>
          <w:b w:val="false"/>
          <w:i w:val="false"/>
          <w:color w:val="000000"/>
          <w:sz w:val="28"/>
        </w:rPr>
        <w:t>
      тарифті (бағаны, алым мөлшерлемесін) немесе оның шекті деңгейін заңсыз көтеру;</w:t>
      </w:r>
    </w:p>
    <w:p>
      <w:pPr>
        <w:spacing w:after="0"/>
        <w:ind w:left="0"/>
        <w:jc w:val="both"/>
      </w:pPr>
      <w:r>
        <w:rPr>
          <w:rFonts w:ascii="Times New Roman"/>
          <w:b w:val="false"/>
          <w:i w:val="false"/>
          <w:color w:val="000000"/>
          <w:sz w:val="28"/>
        </w:rPr>
        <w:t>
      неғұрлым тиімді әдістер мен технологияларды қолдануға, нормативтік техникалық ысыраптарды төмендету жөніндегі іс-шараларды өткізуге, реттеліп көрсетілетін қызметтердің көлемдерін табиғи монополия субъектісіне байланысты емес себептер бойынша қысқартуға байланысты, конкурстық (тендерлік) рәсімдерді өткізу нәтижелері бойынша шығындарды үнемдеу жағдайларын, сондай-ақ осы Заңның 15-3-бабының 10-тармағында көзделген жағдайларды қоспағанда, тарифтерді (бағаларды, алымдар мөлшерлемелерін) немесе олардың шекті деңгейлерін бекіту кезінде ескерілген инвестициялық бағдарламалардың (жобалардың) іс-шараларын орындамау;</w:t>
      </w:r>
    </w:p>
    <w:p>
      <w:pPr>
        <w:spacing w:after="0"/>
        <w:ind w:left="0"/>
        <w:jc w:val="both"/>
      </w:pPr>
      <w:r>
        <w:rPr>
          <w:rFonts w:ascii="Times New Roman"/>
          <w:b w:val="false"/>
          <w:i w:val="false"/>
          <w:color w:val="000000"/>
          <w:sz w:val="28"/>
        </w:rPr>
        <w:t>
      амортизациялық аударымдардың қаражатын мақсатқа сай пайдаланбау;</w:t>
      </w:r>
    </w:p>
    <w:p>
      <w:pPr>
        <w:spacing w:after="0"/>
        <w:ind w:left="0"/>
        <w:jc w:val="both"/>
      </w:pPr>
      <w:r>
        <w:rPr>
          <w:rFonts w:ascii="Times New Roman"/>
          <w:b w:val="false"/>
          <w:i w:val="false"/>
          <w:color w:val="000000"/>
          <w:sz w:val="28"/>
        </w:rPr>
        <w:t>
      неғұрлым тиімді әдістер мен технологияларды қолдануға, нормативтік техникалық ысыраптарды төмендету жөніндегі іс-шараларды өткізуге, реттеліп көрсетілетін қызметтердің көлемдерін табиғи монополия субъектісіне байланысты емес себептер бойынша қысқартуға байланысты, конкурстық (тендерлік) рәсімдерді өткізу нәтижелері бойынша шығындарды үнемдеу жағдайларын қоспағанда, тарифтік сметадағы шығындар баптарының уәкілетті орган бекіткен мөлшерлердің бес пайызынан астамын орындамау жағдайларында табиғи монополия субъектісі тұтынушыларға келтірген залалдарды өтеу үшін уақытша өтемдік тарифті бекіту туралы шешім қабылдауға міндетті.</w:t>
      </w:r>
    </w:p>
    <w:bookmarkStart w:name="z173" w:id="241"/>
    <w:p>
      <w:pPr>
        <w:spacing w:after="0"/>
        <w:ind w:left="0"/>
        <w:jc w:val="both"/>
      </w:pPr>
      <w:r>
        <w:rPr>
          <w:rFonts w:ascii="Times New Roman"/>
          <w:b w:val="false"/>
          <w:i w:val="false"/>
          <w:color w:val="000000"/>
          <w:sz w:val="28"/>
        </w:rPr>
        <w:t>
      2) табиғи монополия субъектісінің тарифтерді (бағаларды, алымдар мөлшерлемелерін) немесе олардың шекті деңгейлерін бекітуге немесе өзгертуге өтінімін қарауға қабылдаудан бас тартуын өтінімнің берілу нысанына қарай жазбаша не электрондық құжат түрінде негіздеуге;</w:t>
      </w:r>
    </w:p>
    <w:bookmarkEnd w:id="241"/>
    <w:bookmarkStart w:name="z174" w:id="242"/>
    <w:p>
      <w:pPr>
        <w:spacing w:after="0"/>
        <w:ind w:left="0"/>
        <w:jc w:val="both"/>
      </w:pPr>
      <w:r>
        <w:rPr>
          <w:rFonts w:ascii="Times New Roman"/>
          <w:b w:val="false"/>
          <w:i w:val="false"/>
          <w:color w:val="000000"/>
          <w:sz w:val="28"/>
        </w:rPr>
        <w:t>
      3) тұтынушыларды, коммерциялық және заңмен қорғалатын өзге де құпияны құрайтын мәлiметтерi барынан басқа, табиғи монополия субъектiлерiнiң қызметiн реттеу мәселелерi бойынша қабылданған шешiмдермен таныстыруға;</w:t>
      </w:r>
    </w:p>
    <w:bookmarkEnd w:id="242"/>
    <w:bookmarkStart w:name="z175" w:id="243"/>
    <w:p>
      <w:pPr>
        <w:spacing w:after="0"/>
        <w:ind w:left="0"/>
        <w:jc w:val="both"/>
      </w:pPr>
      <w:r>
        <w:rPr>
          <w:rFonts w:ascii="Times New Roman"/>
          <w:b w:val="false"/>
          <w:i w:val="false"/>
          <w:color w:val="000000"/>
          <w:sz w:val="28"/>
        </w:rPr>
        <w:t>
      4) табиғи монополиялар субъектілерінің тарифтерді (бағаларды, алымдар мөлшерлемелерін) немесе олардың шекті деңгейлерін бекітуге өтінімдерін қараған кезде жария тыңдауларды өткізуге;</w:t>
      </w:r>
    </w:p>
    <w:bookmarkEnd w:id="243"/>
    <w:bookmarkStart w:name="z176" w:id="244"/>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4-1)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(01.01.2016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bookmarkEnd w:id="244"/>
    <w:bookmarkStart w:name="z177" w:id="245"/>
    <w:p>
      <w:pPr>
        <w:spacing w:after="0"/>
        <w:ind w:left="0"/>
        <w:jc w:val="both"/>
      </w:pPr>
      <w:r>
        <w:rPr>
          <w:rFonts w:ascii="Times New Roman"/>
          <w:b w:val="false"/>
          <w:i w:val="false"/>
          <w:color w:val="000000"/>
          <w:sz w:val="28"/>
        </w:rPr>
        <w:t xml:space="preserve">
      5) мыналардың: </w:t>
      </w:r>
    </w:p>
    <w:bookmarkEnd w:id="245"/>
    <w:p>
      <w:pPr>
        <w:spacing w:after="0"/>
        <w:ind w:left="0"/>
        <w:jc w:val="both"/>
      </w:pPr>
      <w:r>
        <w:rPr>
          <w:rFonts w:ascii="Times New Roman"/>
          <w:b w:val="false"/>
          <w:i w:val="false"/>
          <w:color w:val="000000"/>
          <w:sz w:val="28"/>
        </w:rPr>
        <w:t xml:space="preserve">
      тарифтiк сметаларды, тарифтердi (бағаларды, алымдар ставкаларын) немесе олардың шектi деңгейлерiн бекiтудiң; </w:t>
      </w:r>
    </w:p>
    <w:p>
      <w:pPr>
        <w:spacing w:after="0"/>
        <w:ind w:left="0"/>
        <w:jc w:val="both"/>
      </w:pPr>
      <w:r>
        <w:rPr>
          <w:rFonts w:ascii="Times New Roman"/>
          <w:b w:val="false"/>
          <w:i w:val="false"/>
          <w:color w:val="000000"/>
          <w:sz w:val="28"/>
        </w:rPr>
        <w:t xml:space="preserve">
      тарифтiк сметалардың, тарифтердiң (бағалардың, алымдар ставкаларының) немесе олардың шектi деңгейлерiнiң жобаларын ұсынудың; </w:t>
      </w:r>
    </w:p>
    <w:p>
      <w:pPr>
        <w:spacing w:after="0"/>
        <w:ind w:left="0"/>
        <w:jc w:val="both"/>
      </w:pPr>
      <w:r>
        <w:rPr>
          <w:rFonts w:ascii="Times New Roman"/>
          <w:b w:val="false"/>
          <w:i w:val="false"/>
          <w:color w:val="000000"/>
          <w:sz w:val="28"/>
        </w:rPr>
        <w:t>
      уақытша төмендету коэффициентiн бекiтудiң;</w:t>
      </w:r>
    </w:p>
    <w:p>
      <w:pPr>
        <w:spacing w:after="0"/>
        <w:ind w:left="0"/>
        <w:jc w:val="both"/>
      </w:pPr>
      <w:r>
        <w:rPr>
          <w:rFonts w:ascii="Times New Roman"/>
          <w:b w:val="false"/>
          <w:i w:val="false"/>
          <w:color w:val="000000"/>
          <w:sz w:val="28"/>
        </w:rPr>
        <w:t>
      уақытша өтемдік тарифті бекiтудiң;</w:t>
      </w:r>
    </w:p>
    <w:p>
      <w:pPr>
        <w:spacing w:after="0"/>
        <w:ind w:left="0"/>
        <w:jc w:val="both"/>
      </w:pPr>
      <w:r>
        <w:rPr>
          <w:rFonts w:ascii="Times New Roman"/>
          <w:b w:val="false"/>
          <w:i w:val="false"/>
          <w:color w:val="000000"/>
          <w:sz w:val="28"/>
        </w:rPr>
        <w:t>
      сыртқы ауаның нақты температурасын ескере отырып, жылумен жабдықтау бойынша көрсетілетін қызметтердің құнын қайта есептеудің және қайта есептеу нәтижелері бойынша тұтынушыларға қаражатты қайтарудың тәртібін айқындауға;</w:t>
      </w:r>
    </w:p>
    <w:bookmarkStart w:name="z316" w:id="246"/>
    <w:p>
      <w:pPr>
        <w:spacing w:after="0"/>
        <w:ind w:left="0"/>
        <w:jc w:val="both"/>
      </w:pPr>
      <w:r>
        <w:rPr>
          <w:rFonts w:ascii="Times New Roman"/>
          <w:b w:val="false"/>
          <w:i w:val="false"/>
          <w:color w:val="000000"/>
          <w:sz w:val="28"/>
        </w:rPr>
        <w:t xml:space="preserve">
      5-1) мыналарға: </w:t>
      </w:r>
    </w:p>
    <w:bookmarkEnd w:id="246"/>
    <w:p>
      <w:pPr>
        <w:spacing w:after="0"/>
        <w:ind w:left="0"/>
        <w:jc w:val="both"/>
      </w:pPr>
      <w:r>
        <w:rPr>
          <w:rFonts w:ascii="Times New Roman"/>
          <w:b w:val="false"/>
          <w:i w:val="false"/>
          <w:color w:val="000000"/>
          <w:sz w:val="28"/>
        </w:rPr>
        <w:t xml:space="preserve">
      табиғи монополия субъектісінің тарифтік сметаны орындауын; </w:t>
      </w:r>
    </w:p>
    <w:p>
      <w:pPr>
        <w:spacing w:after="0"/>
        <w:ind w:left="0"/>
        <w:jc w:val="both"/>
      </w:pPr>
      <w:r>
        <w:rPr>
          <w:rFonts w:ascii="Times New Roman"/>
          <w:b w:val="false"/>
          <w:i w:val="false"/>
          <w:color w:val="000000"/>
          <w:sz w:val="28"/>
        </w:rPr>
        <w:t>
      шығындары табиғи монополия субъектісінің реттеліп көрсетілетін қызметтеріне (тауарларына, жұмыстарына) тарифтерді (бағаларды, алымдар ставкаларын) немесе олардың шекті деңгейлерін және тарифтік сметаларды бекіту кезінде ескерілетін сатып алуға бақылауды жүзеге асыруға;</w:t>
      </w:r>
    </w:p>
    <w:bookmarkStart w:name="z178" w:id="247"/>
    <w:p>
      <w:pPr>
        <w:spacing w:after="0"/>
        <w:ind w:left="0"/>
        <w:jc w:val="both"/>
      </w:pPr>
      <w:r>
        <w:rPr>
          <w:rFonts w:ascii="Times New Roman"/>
          <w:b w:val="false"/>
          <w:i w:val="false"/>
          <w:color w:val="000000"/>
          <w:sz w:val="28"/>
        </w:rPr>
        <w:t>
      6) осы Заңның бұзылу жағдайлары және кiнәлi адамдардың жауапқа тартылуы туралы бұқаралық ақпарат құралдары арқылы хабардар етуге;</w:t>
      </w:r>
    </w:p>
    <w:bookmarkEnd w:id="247"/>
    <w:bookmarkStart w:name="z394" w:id="248"/>
    <w:p>
      <w:pPr>
        <w:spacing w:after="0"/>
        <w:ind w:left="0"/>
        <w:jc w:val="both"/>
      </w:pPr>
      <w:r>
        <w:rPr>
          <w:rFonts w:ascii="Times New Roman"/>
          <w:b w:val="false"/>
          <w:i w:val="false"/>
          <w:color w:val="000000"/>
          <w:sz w:val="28"/>
        </w:rPr>
        <w:t>
      6-1) шешім қабылданған күннен бастап күнтізбелік бес күннен кешіктірмей өзінің интернет-ресурсында:</w:t>
      </w:r>
    </w:p>
    <w:bookmarkEnd w:id="248"/>
    <w:p>
      <w:pPr>
        <w:spacing w:after="0"/>
        <w:ind w:left="0"/>
        <w:jc w:val="both"/>
      </w:pPr>
      <w:r>
        <w:rPr>
          <w:rFonts w:ascii="Times New Roman"/>
          <w:b w:val="false"/>
          <w:i w:val="false"/>
          <w:color w:val="000000"/>
          <w:sz w:val="28"/>
        </w:rPr>
        <w:t>
      табиғи монополиялар субъектiлерiнің тарифтерді (бағаларды, алымдар мөлшерлемелерін) немесе олардың шекті деңгейлерін бекітуге өтінімдерін қараған кезде жария тыңдаулар өткізу туралы ақпаратты;</w:t>
      </w:r>
    </w:p>
    <w:p>
      <w:pPr>
        <w:spacing w:after="0"/>
        <w:ind w:left="0"/>
        <w:jc w:val="both"/>
      </w:pPr>
      <w:r>
        <w:rPr>
          <w:rFonts w:ascii="Times New Roman"/>
          <w:b w:val="false"/>
          <w:i w:val="false"/>
          <w:color w:val="000000"/>
          <w:sz w:val="28"/>
        </w:rPr>
        <w:t>
      сыртқы ауаның нақты температурасын ескере отырып, жылумен жабдықтау бойынша көрсетілетін қызметтердің құнын қайта есептеу және қайта есептеудің нәтижелері бойынша тұтынушыларға қаражатты қайтару туралы ақпаратты орналастыруға;</w:t>
      </w:r>
    </w:p>
    <w:p>
      <w:pPr>
        <w:spacing w:after="0"/>
        <w:ind w:left="0"/>
        <w:jc w:val="both"/>
      </w:pPr>
      <w:r>
        <w:rPr>
          <w:rFonts w:ascii="Times New Roman"/>
          <w:b w:val="false"/>
          <w:i w:val="false"/>
          <w:color w:val="000000"/>
          <w:sz w:val="28"/>
        </w:rPr>
        <w:t>
      6-2) табиғи монополиялар субъектілерінің реттеліп көрсетілетін қызметтеріне (тауарларына, жұмыстарына) тарифтер (бағалар, алымдар мөлшерлемелері) туралы ақпаратты және тарифтік сметаларды олар бекітілген күннен бастап күнтізбелік бес күннен кешіктірмей өзінің интернет-ресурсында орналастыруға;</w:t>
      </w:r>
    </w:p>
    <w:bookmarkStart w:name="z448" w:id="249"/>
    <w:p>
      <w:pPr>
        <w:spacing w:after="0"/>
        <w:ind w:left="0"/>
        <w:jc w:val="both"/>
      </w:pPr>
      <w:r>
        <w:rPr>
          <w:rFonts w:ascii="Times New Roman"/>
          <w:b w:val="false"/>
          <w:i w:val="false"/>
          <w:color w:val="000000"/>
          <w:sz w:val="28"/>
        </w:rPr>
        <w:t xml:space="preserve">
      6-3) осы Заңның </w:t>
      </w:r>
      <w:r>
        <w:rPr>
          <w:rFonts w:ascii="Times New Roman"/>
          <w:b w:val="false"/>
          <w:i w:val="false"/>
          <w:color w:val="000000"/>
          <w:sz w:val="28"/>
        </w:rPr>
        <w:t>7-бабы</w:t>
      </w:r>
      <w:r>
        <w:rPr>
          <w:rFonts w:ascii="Times New Roman"/>
          <w:b w:val="false"/>
          <w:i w:val="false"/>
          <w:color w:val="000000"/>
          <w:sz w:val="28"/>
        </w:rPr>
        <w:t xml:space="preserve"> бірінші бөлігінің 24) тармақшасына сәйкес табиғи монополия субъектісі берген, бос және қолжетімді қуаттылықтардың, сыйымдылықтың, орындардың, желілердің өткізу қабілетінің бар екендігі, сондай-ақ реттеліп көрсетілетін коммуналдық қызметтердің (тауарлардың, жұмыстардың) инженерлік коммуникацияларының схемалары туралы тоқсан сайын жаңартылатын ақпаратты өзінің интернет-ресурсында орналастыруға;</w:t>
      </w:r>
    </w:p>
    <w:bookmarkEnd w:id="249"/>
    <w:bookmarkStart w:name="z395" w:id="250"/>
    <w:p>
      <w:pPr>
        <w:spacing w:after="0"/>
        <w:ind w:left="0"/>
        <w:jc w:val="both"/>
      </w:pPr>
      <w:r>
        <w:rPr>
          <w:rFonts w:ascii="Times New Roman"/>
          <w:b w:val="false"/>
          <w:i w:val="false"/>
          <w:color w:val="000000"/>
          <w:sz w:val="28"/>
        </w:rPr>
        <w:t>
      7) осы Заңда, Қазақстан Республикасының өзге де заңдарында, Қазақстан Республикасы Президентінің және Қазақстан Республикасы Үкіметінің актілерінде көзделген өзге де міндеттерді жүзеге асыруға міндетті.</w:t>
      </w:r>
    </w:p>
    <w:bookmarkEnd w:id="250"/>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 </w:t>
      </w:r>
      <w:r>
        <w:rPr>
          <w:rFonts w:ascii="Times New Roman"/>
          <w:b w:val="false"/>
          <w:i w:val="false"/>
          <w:color w:val="000000"/>
          <w:sz w:val="28"/>
        </w:rPr>
        <w:t xml:space="preserve">Алынып тасталды - ҚР 2006.07.05 N </w:t>
      </w:r>
      <w:r>
        <w:rPr>
          <w:rFonts w:ascii="Times New Roman"/>
          <w:b w:val="false"/>
          <w:i w:val="false"/>
          <w:color w:val="000000"/>
          <w:sz w:val="28"/>
        </w:rPr>
        <w:t>166</w:t>
      </w:r>
      <w:r>
        <w:rPr>
          <w:rFonts w:ascii="Times New Roman"/>
          <w:b w:val="false"/>
          <w:i w:val="false"/>
          <w:color w:val="000000"/>
          <w:sz w:val="28"/>
        </w:rPr>
        <w:t xml:space="preserve"> Заңымен.</w:t>
      </w:r>
    </w:p>
    <w:p>
      <w:pPr>
        <w:spacing w:after="0"/>
        <w:ind w:left="0"/>
        <w:jc w:val="both"/>
      </w:pPr>
      <w:r>
        <w:rPr>
          <w:rFonts w:ascii="Times New Roman"/>
          <w:b w:val="false"/>
          <w:i w:val="false"/>
          <w:color w:val="000000"/>
          <w:sz w:val="28"/>
        </w:rPr>
        <w:t xml:space="preserve">
      Ескертпе. </w:t>
      </w:r>
      <w:r>
        <w:rPr>
          <w:rFonts w:ascii="Times New Roman"/>
          <w:b w:val="false"/>
          <w:i/>
          <w:color w:val="000000"/>
          <w:sz w:val="28"/>
        </w:rPr>
        <w:t xml:space="preserve">Алып тасталды - ҚР 05.05.2015 </w:t>
      </w:r>
      <w:r>
        <w:rPr>
          <w:rFonts w:ascii="Times New Roman"/>
          <w:b w:val="false"/>
          <w:i w:val="false"/>
          <w:color w:val="000000"/>
          <w:sz w:val="28"/>
        </w:rPr>
        <w:t>№ 312-V</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Заңымен.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14-1-баппен толықтырылды - ҚР 2002.12.26 </w:t>
      </w:r>
      <w:r>
        <w:rPr>
          <w:rFonts w:ascii="Times New Roman"/>
          <w:b w:val="false"/>
          <w:i w:val="false"/>
          <w:color w:val="000000"/>
          <w:sz w:val="28"/>
        </w:rPr>
        <w:t>N 364</w:t>
      </w:r>
      <w:r>
        <w:rPr>
          <w:rFonts w:ascii="Times New Roman"/>
          <w:b w:val="false"/>
          <w:i w:val="false"/>
          <w:color w:val="ff0000"/>
          <w:sz w:val="28"/>
        </w:rPr>
        <w:t xml:space="preserve"> Заңымен; жаңа редакцияда - ҚР 2004.12.20 </w:t>
      </w:r>
      <w:r>
        <w:rPr>
          <w:rFonts w:ascii="Times New Roman"/>
          <w:b w:val="false"/>
          <w:i w:val="false"/>
          <w:color w:val="000000"/>
          <w:sz w:val="28"/>
        </w:rPr>
        <w:t>N 13</w:t>
      </w:r>
      <w:r>
        <w:rPr>
          <w:rFonts w:ascii="Times New Roman"/>
          <w:b w:val="false"/>
          <w:i w:val="false"/>
          <w:color w:val="ff0000"/>
          <w:sz w:val="28"/>
        </w:rPr>
        <w:t xml:space="preserve"> (01.01.2005 бастап қолданысқа енгiзiледi) Заңымен; өзгерістер енгізілді - ҚР 2006.01.14 </w:t>
      </w:r>
      <w:r>
        <w:rPr>
          <w:rFonts w:ascii="Times New Roman"/>
          <w:b w:val="false"/>
          <w:i w:val="false"/>
          <w:color w:val="000000"/>
          <w:sz w:val="28"/>
        </w:rPr>
        <w:t>N 120</w:t>
      </w:r>
      <w:r>
        <w:rPr>
          <w:rFonts w:ascii="Times New Roman"/>
          <w:b w:val="false"/>
          <w:i w:val="false"/>
          <w:color w:val="ff0000"/>
          <w:sz w:val="28"/>
        </w:rPr>
        <w:t xml:space="preserve">, 2006.07.05 N </w:t>
      </w:r>
      <w:r>
        <w:rPr>
          <w:rFonts w:ascii="Times New Roman"/>
          <w:b w:val="false"/>
          <w:i w:val="false"/>
          <w:color w:val="000000"/>
          <w:sz w:val="28"/>
        </w:rPr>
        <w:t>166</w:t>
      </w:r>
      <w:r>
        <w:rPr>
          <w:rFonts w:ascii="Times New Roman"/>
          <w:b w:val="false"/>
          <w:i w:val="false"/>
          <w:color w:val="ff0000"/>
          <w:sz w:val="28"/>
        </w:rPr>
        <w:t xml:space="preserve">, 2007.07.27 </w:t>
      </w:r>
      <w:r>
        <w:rPr>
          <w:rFonts w:ascii="Times New Roman"/>
          <w:b w:val="false"/>
          <w:i w:val="false"/>
          <w:color w:val="000000"/>
          <w:sz w:val="28"/>
        </w:rPr>
        <w:t>N 316</w:t>
      </w:r>
      <w:r>
        <w:rPr>
          <w:rFonts w:ascii="Times New Roman"/>
          <w:b w:val="false"/>
          <w:i w:val="false"/>
          <w:color w:val="ff0000"/>
          <w:sz w:val="28"/>
        </w:rPr>
        <w:t xml:space="preserve"> (ресми жарияланған күнінен бастап қолданысқа енгізіледі), 2008.12.29 </w:t>
      </w:r>
      <w:r>
        <w:rPr>
          <w:rFonts w:ascii="Times New Roman"/>
          <w:b w:val="false"/>
          <w:i w:val="false"/>
          <w:color w:val="000000"/>
          <w:sz w:val="28"/>
        </w:rPr>
        <w:t>N 116-IV</w:t>
      </w:r>
      <w:r>
        <w:rPr>
          <w:rFonts w:ascii="Times New Roman"/>
          <w:b w:val="false"/>
          <w:i w:val="false"/>
          <w:color w:val="ff0000"/>
          <w:sz w:val="28"/>
        </w:rPr>
        <w:t xml:space="preserve"> (01.01.2009 бастап қолданысқа енгізіледі), 2010.03.15 </w:t>
      </w:r>
      <w:r>
        <w:rPr>
          <w:rFonts w:ascii="Times New Roman"/>
          <w:b w:val="false"/>
          <w:i w:val="false"/>
          <w:color w:val="000000"/>
          <w:sz w:val="28"/>
        </w:rPr>
        <w:t>№ 255-IV</w:t>
      </w:r>
      <w:r>
        <w:rPr>
          <w:rFonts w:ascii="Times New Roman"/>
          <w:b w:val="false"/>
          <w:i w:val="false"/>
          <w:color w:val="ff0000"/>
          <w:sz w:val="28"/>
        </w:rPr>
        <w:t xml:space="preserve">, 2011.07.05 </w:t>
      </w:r>
      <w:r>
        <w:rPr>
          <w:rFonts w:ascii="Times New Roman"/>
          <w:b w:val="false"/>
          <w:i w:val="false"/>
          <w:color w:val="000000"/>
          <w:sz w:val="28"/>
        </w:rPr>
        <w:t>N 452-IV</w:t>
      </w:r>
      <w:r>
        <w:rPr>
          <w:rFonts w:ascii="Times New Roman"/>
          <w:b w:val="false"/>
          <w:i w:val="false"/>
          <w:color w:val="ff0000"/>
          <w:sz w:val="28"/>
        </w:rPr>
        <w:t xml:space="preserve"> (13.10.2011 қолданысқа енгізіледі), 2012.07.04 </w:t>
      </w:r>
      <w:r>
        <w:rPr>
          <w:rFonts w:ascii="Times New Roman"/>
          <w:b w:val="false"/>
          <w:i w:val="false"/>
          <w:color w:val="000000"/>
          <w:sz w:val="28"/>
        </w:rPr>
        <w:t>№ 25-V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06.03.2013 </w:t>
      </w:r>
      <w:r>
        <w:rPr>
          <w:rFonts w:ascii="Times New Roman"/>
          <w:b w:val="false"/>
          <w:i w:val="false"/>
          <w:color w:val="000000"/>
          <w:sz w:val="28"/>
        </w:rPr>
        <w:t>N 81-V</w:t>
      </w:r>
      <w:r>
        <w:rPr>
          <w:rFonts w:ascii="Times New Roman"/>
          <w:b w:val="false"/>
          <w:i w:val="false"/>
          <w:color w:val="ff0000"/>
          <w:sz w:val="28"/>
        </w:rPr>
        <w:t xml:space="preserve"> (алғашқы ресми жарияланғанынан кейін күнтізбелік он күн өткен соң қолданысқа енгiзiледi); 05.05.2015 </w:t>
      </w:r>
      <w:r>
        <w:rPr>
          <w:rFonts w:ascii="Times New Roman"/>
          <w:b w:val="false"/>
          <w:i w:val="false"/>
          <w:color w:val="000000"/>
          <w:sz w:val="28"/>
        </w:rPr>
        <w:t>№ 312-V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29.10.2015 </w:t>
      </w:r>
      <w:r>
        <w:rPr>
          <w:rFonts w:ascii="Times New Roman"/>
          <w:b w:val="false"/>
          <w:i w:val="false"/>
          <w:color w:val="000000"/>
          <w:sz w:val="28"/>
        </w:rPr>
        <w:t>№ 376-V</w:t>
      </w:r>
      <w:r>
        <w:rPr>
          <w:rFonts w:ascii="Times New Roman"/>
          <w:b w:val="false"/>
          <w:i w:val="false"/>
          <w:color w:val="ff0000"/>
          <w:sz w:val="28"/>
        </w:rPr>
        <w:t xml:space="preserve"> (01.01.2017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17.11.2015 </w:t>
      </w:r>
      <w:r>
        <w:rPr>
          <w:rFonts w:ascii="Times New Roman"/>
          <w:b w:val="false"/>
          <w:i w:val="false"/>
          <w:color w:val="000000"/>
          <w:sz w:val="28"/>
        </w:rPr>
        <w:t>№ 407-V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28.12.2016 </w:t>
      </w:r>
      <w:r>
        <w:rPr>
          <w:rFonts w:ascii="Times New Roman"/>
          <w:b w:val="false"/>
          <w:i w:val="false"/>
          <w:color w:val="000000"/>
          <w:sz w:val="28"/>
        </w:rPr>
        <w:t>№ 34-VI</w:t>
      </w:r>
      <w:r>
        <w:rPr>
          <w:rFonts w:ascii="Times New Roman"/>
          <w:b w:val="false"/>
          <w:i w:val="false"/>
          <w:color w:val="ff0000"/>
          <w:sz w:val="28"/>
        </w:rPr>
        <w:t xml:space="preserve"> (01.01.2017 бастап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15-бап. Табиғи монополия субъектiсiнiң қызметiн мемлекеттiк реттеу </w:t>
      </w:r>
    </w:p>
    <w:p>
      <w:pPr>
        <w:spacing w:after="0"/>
        <w:ind w:left="0"/>
        <w:jc w:val="both"/>
      </w:pPr>
      <w:r>
        <w:rPr>
          <w:rFonts w:ascii="Times New Roman"/>
          <w:b w:val="false"/>
          <w:i w:val="false"/>
          <w:color w:val="000000"/>
          <w:sz w:val="28"/>
        </w:rPr>
        <w:t>
      1. Табиғи монополия субъектiсiнiң қызметiн мемлекеттiк реттеу:</w:t>
      </w:r>
    </w:p>
    <w:bookmarkStart w:name="z179" w:id="251"/>
    <w:p>
      <w:pPr>
        <w:spacing w:after="0"/>
        <w:ind w:left="0"/>
        <w:jc w:val="both"/>
      </w:pPr>
      <w:r>
        <w:rPr>
          <w:rFonts w:ascii="Times New Roman"/>
          <w:b w:val="false"/>
          <w:i w:val="false"/>
          <w:color w:val="000000"/>
          <w:sz w:val="28"/>
        </w:rPr>
        <w:t>
      1) тарифті (бағаны, алым мөлшерлемесін) немесе оның шекті деңгейін, сараланған және инвестициялық тарифтерді (бағаларды, алымдар мөлшерлемелерін) бекітумен;</w:t>
      </w:r>
    </w:p>
    <w:bookmarkEnd w:id="251"/>
    <w:bookmarkStart w:name="z180" w:id="252"/>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1-1) </w:t>
      </w:r>
      <w:r>
        <w:rPr>
          <w:rFonts w:ascii="Times New Roman"/>
          <w:b w:val="false"/>
          <w:i w:val="false"/>
          <w:color w:val="000000"/>
          <w:sz w:val="28"/>
        </w:rPr>
        <w:t xml:space="preserve">Алынып тасталды - ҚР 2010.03.15 </w:t>
      </w:r>
      <w:r>
        <w:rPr>
          <w:rFonts w:ascii="Times New Roman"/>
          <w:b w:val="false"/>
          <w:i w:val="false"/>
          <w:color w:val="000000"/>
          <w:sz w:val="28"/>
        </w:rPr>
        <w:t>№ 255-IV</w:t>
      </w:r>
      <w:r>
        <w:rPr>
          <w:rFonts w:ascii="Times New Roman"/>
          <w:b w:val="false"/>
          <w:i w:val="false"/>
          <w:color w:val="000000"/>
          <w:sz w:val="28"/>
        </w:rPr>
        <w:t xml:space="preserve"> Заңымен;</w:t>
      </w:r>
    </w:p>
    <w:bookmarkEnd w:id="252"/>
    <w:bookmarkStart w:name="z181" w:id="253"/>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1-2) </w:t>
      </w:r>
      <w:r>
        <w:rPr>
          <w:rFonts w:ascii="Times New Roman"/>
          <w:b w:val="false"/>
          <w:i w:val="false"/>
          <w:color w:val="000000"/>
          <w:sz w:val="28"/>
        </w:rPr>
        <w:t xml:space="preserve">Алынып тасталды - ҚР 2010.03.15 </w:t>
      </w:r>
      <w:r>
        <w:rPr>
          <w:rFonts w:ascii="Times New Roman"/>
          <w:b w:val="false"/>
          <w:i w:val="false"/>
          <w:color w:val="000000"/>
          <w:sz w:val="28"/>
        </w:rPr>
        <w:t>№ 255-IV</w:t>
      </w:r>
      <w:r>
        <w:rPr>
          <w:rFonts w:ascii="Times New Roman"/>
          <w:b w:val="false"/>
          <w:i w:val="false"/>
          <w:color w:val="000000"/>
          <w:sz w:val="28"/>
        </w:rPr>
        <w:t xml:space="preserve"> Заңымен;</w:t>
      </w:r>
    </w:p>
    <w:bookmarkEnd w:id="253"/>
    <w:bookmarkStart w:name="z182" w:id="254"/>
    <w:p>
      <w:pPr>
        <w:spacing w:after="0"/>
        <w:ind w:left="0"/>
        <w:jc w:val="both"/>
      </w:pPr>
      <w:r>
        <w:rPr>
          <w:rFonts w:ascii="Times New Roman"/>
          <w:b w:val="false"/>
          <w:i w:val="false"/>
          <w:color w:val="000000"/>
          <w:sz w:val="28"/>
        </w:rPr>
        <w:t>
      2) тарифтiк сметаны бекiтумен;</w:t>
      </w:r>
    </w:p>
    <w:bookmarkEnd w:id="254"/>
    <w:bookmarkStart w:name="z183" w:id="255"/>
    <w:p>
      <w:pPr>
        <w:spacing w:after="0"/>
        <w:ind w:left="0"/>
        <w:jc w:val="both"/>
      </w:pPr>
      <w:r>
        <w:rPr>
          <w:rFonts w:ascii="Times New Roman"/>
          <w:b w:val="false"/>
          <w:i w:val="false"/>
          <w:color w:val="000000"/>
          <w:sz w:val="28"/>
        </w:rPr>
        <w:t>
      3) уақытша төмендету коэффициентiн бекiтумен;</w:t>
      </w:r>
    </w:p>
    <w:bookmarkEnd w:id="255"/>
    <w:bookmarkStart w:name="z184" w:id="256"/>
    <w:p>
      <w:pPr>
        <w:spacing w:after="0"/>
        <w:ind w:left="0"/>
        <w:jc w:val="both"/>
      </w:pPr>
      <w:r>
        <w:rPr>
          <w:rFonts w:ascii="Times New Roman"/>
          <w:b w:val="false"/>
          <w:i w:val="false"/>
          <w:color w:val="000000"/>
          <w:sz w:val="28"/>
        </w:rPr>
        <w:t xml:space="preserve">
      4) шығындарды қалыптастырудың ерекше </w:t>
      </w:r>
      <w:r>
        <w:rPr>
          <w:rFonts w:ascii="Times New Roman"/>
          <w:b w:val="false"/>
          <w:i w:val="false"/>
          <w:color w:val="000000"/>
          <w:sz w:val="28"/>
        </w:rPr>
        <w:t>тәртiбiн</w:t>
      </w:r>
      <w:r>
        <w:rPr>
          <w:rFonts w:ascii="Times New Roman"/>
          <w:b w:val="false"/>
          <w:i w:val="false"/>
          <w:color w:val="000000"/>
          <w:sz w:val="28"/>
        </w:rPr>
        <w:t xml:space="preserve"> бекiтумен;</w:t>
      </w:r>
    </w:p>
    <w:bookmarkEnd w:id="256"/>
    <w:bookmarkStart w:name="z185" w:id="257"/>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5) </w:t>
      </w:r>
      <w:r>
        <w:rPr>
          <w:rFonts w:ascii="Times New Roman"/>
          <w:b w:val="false"/>
          <w:i w:val="false"/>
          <w:color w:val="000000"/>
          <w:sz w:val="28"/>
        </w:rPr>
        <w:t xml:space="preserve">алып тасталды - ҚР 29.03.2016 </w:t>
      </w:r>
      <w:r>
        <w:rPr>
          <w:rFonts w:ascii="Times New Roman"/>
          <w:b w:val="false"/>
          <w:i w:val="false"/>
          <w:color w:val="000000"/>
          <w:sz w:val="28"/>
        </w:rPr>
        <w:t>№ 479-V</w:t>
      </w:r>
      <w:r>
        <w:rPr>
          <w:rFonts w:ascii="Times New Roman"/>
          <w:b w:val="false"/>
          <w:i w:val="false"/>
          <w:color w:val="000000"/>
          <w:sz w:val="28"/>
        </w:rPr>
        <w:t xml:space="preserve"> Заңымен (алғашқы ресми жарияланған күнінен кейін күнтізбелік жиырма бір күн өткен соң қолданысқа енгізіледі);</w:t>
      </w:r>
    </w:p>
    <w:bookmarkEnd w:id="257"/>
    <w:bookmarkStart w:name="z186" w:id="258"/>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6)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bookmarkEnd w:id="258"/>
    <w:bookmarkStart w:name="z187" w:id="259"/>
    <w:p>
      <w:pPr>
        <w:spacing w:after="0"/>
        <w:ind w:left="0"/>
        <w:jc w:val="both"/>
      </w:pPr>
      <w:r>
        <w:rPr>
          <w:rFonts w:ascii="Times New Roman"/>
          <w:b w:val="false"/>
          <w:i w:val="false"/>
          <w:color w:val="000000"/>
          <w:sz w:val="28"/>
        </w:rPr>
        <w:t>
      7) уақытша өтемдiк тарифтi бекiтумен жүзеге асырылады.</w:t>
      </w:r>
    </w:p>
    <w:bookmarkEnd w:id="259"/>
    <w:bookmarkStart w:name="z188" w:id="260"/>
    <w:p>
      <w:pPr>
        <w:spacing w:after="0"/>
        <w:ind w:left="0"/>
        <w:jc w:val="both"/>
      </w:pPr>
      <w:r>
        <w:rPr>
          <w:rFonts w:ascii="Times New Roman"/>
          <w:b w:val="false"/>
          <w:i w:val="false"/>
          <w:color w:val="000000"/>
          <w:sz w:val="28"/>
        </w:rPr>
        <w:t>
      2. Өндірістің құрамдастырылған үлгiсiндегi станцияларда жылу энергиясын өндiретiн табиғи монополия субъектiсiнiң қызметiн мемлекеттiк реттеу жылу және электр энергиясын шығарудың технологиялық режимiнiң ерекшелiктерi ескерiле отырып, кешендi тәсiл және бәсекелес рынокта электр энергиясына бағаларды қалыптастыру негiзiнде жүзеге асырылады.</w:t>
      </w:r>
    </w:p>
    <w:bookmarkEnd w:id="260"/>
    <w:bookmarkStart w:name="z189" w:id="261"/>
    <w:p>
      <w:pPr>
        <w:spacing w:after="0"/>
        <w:ind w:left="0"/>
        <w:jc w:val="both"/>
      </w:pPr>
      <w:r>
        <w:rPr>
          <w:rFonts w:ascii="Times New Roman"/>
          <w:b w:val="false"/>
          <w:i w:val="false"/>
          <w:color w:val="000000"/>
          <w:sz w:val="28"/>
        </w:rPr>
        <w:t>
      3. Қуаттылығы аз табиғи монополиялар субъектiлерiнiң қызметiне уәкілетті орган бекiтетiн мемлекеттiк реттеудiң оңайлатылған тәртiбi қолданылады.</w:t>
      </w:r>
    </w:p>
    <w:bookmarkEnd w:id="261"/>
    <w:bookmarkStart w:name="z363" w:id="262"/>
    <w:p>
      <w:pPr>
        <w:spacing w:after="0"/>
        <w:ind w:left="0"/>
        <w:jc w:val="both"/>
      </w:pPr>
      <w:r>
        <w:rPr>
          <w:rFonts w:ascii="Times New Roman"/>
          <w:b w:val="false"/>
          <w:i w:val="false"/>
          <w:color w:val="000000"/>
          <w:sz w:val="28"/>
        </w:rPr>
        <w:t>
      Бұл ретте қуаттылығы аз табиғи монополиялар субъектiлері реттелiп көрсетiлетiн қызметтерге (тауарларға, жұмыстарға) тарифтердi (бағаларды, алым мөлшерлемелерін), тарифтік сметаларды алдыңғы күнтізбелік жылдағы факт бойынша тұтынушылық бағалар индексінен аспайтын шамаға жылына бір рет өз бетінше өзгертуге құқылы.</w:t>
      </w:r>
    </w:p>
    <w:bookmarkEnd w:id="262"/>
    <w:bookmarkStart w:name="z364" w:id="263"/>
    <w:p>
      <w:pPr>
        <w:spacing w:after="0"/>
        <w:ind w:left="0"/>
        <w:jc w:val="both"/>
      </w:pPr>
      <w:r>
        <w:rPr>
          <w:rFonts w:ascii="Times New Roman"/>
          <w:b w:val="false"/>
          <w:i w:val="false"/>
          <w:color w:val="000000"/>
          <w:sz w:val="28"/>
        </w:rPr>
        <w:t>
      Тарифтi (бағаны, алым мөлшерлемесін), тарифтік сметаны осылайша өзгерткен жағдайда қуаттылығы аз табиғи монополия субъектiсі тарифтi (бағаны, алым мөлшерлемесін), тарифтік сметаны өзгертудің себептерін көрсететін ақпаратты бере отырып, тарифтi (бағаны, алым мөлшерлемесін), тарифтік сметаны өзгерткен күннен бастап күнтізбелік бес күннен кешіктірмей уәкілетті органды хабардар етуге міндетті.</w:t>
      </w:r>
    </w:p>
    <w:bookmarkEnd w:id="263"/>
    <w:bookmarkStart w:name="z365" w:id="264"/>
    <w:p>
      <w:pPr>
        <w:spacing w:after="0"/>
        <w:ind w:left="0"/>
        <w:jc w:val="both"/>
      </w:pPr>
      <w:r>
        <w:rPr>
          <w:rFonts w:ascii="Times New Roman"/>
          <w:b w:val="false"/>
          <w:i w:val="false"/>
          <w:color w:val="000000"/>
          <w:sz w:val="28"/>
        </w:rPr>
        <w:t>
      Осы тармақтың екінші бөлігінде көзделген жағдайда қуаттылығы аз табиғи монополия субъектiсі өзгерткен реттелiп көрсетiлетiн қызметтерге (тауарларға, жұмыстарға) тариф (баға, алым мөлшерлемесі), тарифтік смета реттелiп көрсетiлетiн қызметтерге (тауарларға, жұмыстарға) тиісінше тариф (баға, алымдар мөлшерлемесі) және тарифтік смета болып табылады.</w:t>
      </w:r>
    </w:p>
    <w:bookmarkEnd w:id="264"/>
    <w:bookmarkStart w:name="z366" w:id="265"/>
    <w:p>
      <w:pPr>
        <w:spacing w:after="0"/>
        <w:ind w:left="0"/>
        <w:jc w:val="both"/>
      </w:pPr>
      <w:r>
        <w:rPr>
          <w:rFonts w:ascii="Times New Roman"/>
          <w:b w:val="false"/>
          <w:i w:val="false"/>
          <w:color w:val="000000"/>
          <w:sz w:val="28"/>
        </w:rPr>
        <w:t>
      Реттелiп көрсетiлетiн қызметтерге (тауарларға, жұмыстарға) тарифтi (бағаны, алым мөлшерлемесін), тарифтік сметаны тұтынушылық бағалар индексінен асатын шамаға өзгерту қажет болған кезде қуаттылығы аз табиғи монополия субъектiсі уәкілетті орган белгілеген тәртіппен тарифтi (бағаны, алым мөлшерлемесін), тарифтік сметаны қайта қарау үшін өтініммен уәкілетті органға жүгінеді.</w:t>
      </w:r>
    </w:p>
    <w:bookmarkEnd w:id="265"/>
    <w:bookmarkStart w:name="z412" w:id="266"/>
    <w:p>
      <w:pPr>
        <w:spacing w:after="0"/>
        <w:ind w:left="0"/>
        <w:jc w:val="both"/>
      </w:pPr>
      <w:r>
        <w:rPr>
          <w:rFonts w:ascii="Times New Roman"/>
          <w:b w:val="false"/>
          <w:i w:val="false"/>
          <w:color w:val="000000"/>
          <w:sz w:val="28"/>
        </w:rPr>
        <w:t>
      4. Халықаралық қаржы ұйымдарының қарыздарын тартатын және уәкілетті орган бекіткен табиғи монополиялар субъектілерінің тізбесіне кіретін табиғи монополиялар субъектілерінің қызметіне Халықаралық қаржы ұйымдарының қарыздарын тартатын табиғи монополиялар субъектілерінің қызметін реттеудің ерекше тәртібі қолданылады.</w:t>
      </w:r>
    </w:p>
    <w:bookmarkEnd w:id="26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15-бап жаңа редакцияда - ҚР 2002.12.26 N </w:t>
      </w:r>
      <w:r>
        <w:rPr>
          <w:rFonts w:ascii="Times New Roman"/>
          <w:b w:val="false"/>
          <w:i w:val="false"/>
          <w:color w:val="000000"/>
          <w:sz w:val="28"/>
        </w:rPr>
        <w:t>364</w:t>
      </w:r>
      <w:r>
        <w:rPr>
          <w:rFonts w:ascii="Times New Roman"/>
          <w:b w:val="false"/>
          <w:i w:val="false"/>
          <w:color w:val="ff0000"/>
          <w:sz w:val="28"/>
        </w:rPr>
        <w:t xml:space="preserve"> Заңымен; өзгерістер енгізілді - ҚР 2004.12.09 </w:t>
      </w:r>
      <w:r>
        <w:rPr>
          <w:rFonts w:ascii="Times New Roman"/>
          <w:b w:val="false"/>
          <w:i w:val="false"/>
          <w:color w:val="000000"/>
          <w:sz w:val="28"/>
        </w:rPr>
        <w:t>N 9</w:t>
      </w:r>
      <w:r>
        <w:rPr>
          <w:rFonts w:ascii="Times New Roman"/>
          <w:b w:val="false"/>
          <w:i w:val="false"/>
          <w:color w:val="ff0000"/>
          <w:sz w:val="28"/>
        </w:rPr>
        <w:t xml:space="preserve">, 2006.01.14 </w:t>
      </w:r>
      <w:r>
        <w:rPr>
          <w:rFonts w:ascii="Times New Roman"/>
          <w:b w:val="false"/>
          <w:i w:val="false"/>
          <w:color w:val="000000"/>
          <w:sz w:val="28"/>
        </w:rPr>
        <w:t>N 120</w:t>
      </w:r>
      <w:r>
        <w:rPr>
          <w:rFonts w:ascii="Times New Roman"/>
          <w:b w:val="false"/>
          <w:i w:val="false"/>
          <w:color w:val="ff0000"/>
          <w:sz w:val="28"/>
        </w:rPr>
        <w:t xml:space="preserve">, 2006.07.05 N </w:t>
      </w:r>
      <w:r>
        <w:rPr>
          <w:rFonts w:ascii="Times New Roman"/>
          <w:b w:val="false"/>
          <w:i w:val="false"/>
          <w:color w:val="000000"/>
          <w:sz w:val="28"/>
        </w:rPr>
        <w:t>166</w:t>
      </w:r>
      <w:r>
        <w:rPr>
          <w:rFonts w:ascii="Times New Roman"/>
          <w:b w:val="false"/>
          <w:i w:val="false"/>
          <w:color w:val="ff0000"/>
          <w:sz w:val="28"/>
        </w:rPr>
        <w:t xml:space="preserve">, 2007.07.27 </w:t>
      </w:r>
      <w:r>
        <w:rPr>
          <w:rFonts w:ascii="Times New Roman"/>
          <w:b w:val="false"/>
          <w:i w:val="false"/>
          <w:color w:val="000000"/>
          <w:sz w:val="28"/>
        </w:rPr>
        <w:t>N 316</w:t>
      </w:r>
      <w:r>
        <w:rPr>
          <w:rFonts w:ascii="Times New Roman"/>
          <w:b w:val="false"/>
          <w:i w:val="false"/>
          <w:color w:val="ff0000"/>
          <w:sz w:val="28"/>
        </w:rPr>
        <w:t xml:space="preserve"> (ресми жарияланған күнінен бастап қолданысқа енгізіледі), 2010.03.15 </w:t>
      </w:r>
      <w:r>
        <w:rPr>
          <w:rFonts w:ascii="Times New Roman"/>
          <w:b w:val="false"/>
          <w:i w:val="false"/>
          <w:color w:val="000000"/>
          <w:sz w:val="28"/>
        </w:rPr>
        <w:t>№ 255-IV</w:t>
      </w:r>
      <w:r>
        <w:rPr>
          <w:rFonts w:ascii="Times New Roman"/>
          <w:b w:val="false"/>
          <w:i w:val="false"/>
          <w:color w:val="ff0000"/>
          <w:sz w:val="28"/>
        </w:rPr>
        <w:t xml:space="preserve">; 06.03.2013 </w:t>
      </w:r>
      <w:r>
        <w:rPr>
          <w:rFonts w:ascii="Times New Roman"/>
          <w:b w:val="false"/>
          <w:i w:val="false"/>
          <w:color w:val="000000"/>
          <w:sz w:val="28"/>
        </w:rPr>
        <w:t>N 81-V</w:t>
      </w:r>
      <w:r>
        <w:rPr>
          <w:rFonts w:ascii="Times New Roman"/>
          <w:b w:val="false"/>
          <w:i w:val="false"/>
          <w:color w:val="ff0000"/>
          <w:sz w:val="28"/>
        </w:rPr>
        <w:t xml:space="preserve"> (алғашқы ресми жарияланғанынан кейін күнтізбелік он күн өткен соң қолданысқа енгiзiледi);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05.05.2015 </w:t>
      </w:r>
      <w:r>
        <w:rPr>
          <w:rFonts w:ascii="Times New Roman"/>
          <w:b w:val="false"/>
          <w:i w:val="false"/>
          <w:color w:val="000000"/>
          <w:sz w:val="28"/>
        </w:rPr>
        <w:t>№ 312-V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29.10.2015 </w:t>
      </w:r>
      <w:r>
        <w:rPr>
          <w:rFonts w:ascii="Times New Roman"/>
          <w:b w:val="false"/>
          <w:i w:val="false"/>
          <w:color w:val="000000"/>
          <w:sz w:val="28"/>
        </w:rPr>
        <w:t>№ 376-V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29.03.2016 </w:t>
      </w:r>
      <w:r>
        <w:rPr>
          <w:rFonts w:ascii="Times New Roman"/>
          <w:b w:val="false"/>
          <w:i w:val="false"/>
          <w:color w:val="000000"/>
          <w:sz w:val="28"/>
        </w:rPr>
        <w:t>№ 479-V</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15-1-бап. Табиғи монополия субъектiсiнiң реттелiп көрсетiлетiн қызметтерiне (тауарларына, жұмыстарына) тарифтердi (бағаларды, алымдар ставкаларын) немесе олардың шектi деңгейiн қалыптастырудың тәртiбi </w:t>
      </w:r>
    </w:p>
    <w:p>
      <w:pPr>
        <w:spacing w:after="0"/>
        <w:ind w:left="0"/>
        <w:jc w:val="both"/>
      </w:pPr>
      <w:r>
        <w:rPr>
          <w:rFonts w:ascii="Times New Roman"/>
          <w:b w:val="false"/>
          <w:i w:val="false"/>
          <w:color w:val="000000"/>
          <w:sz w:val="28"/>
        </w:rPr>
        <w:t>
      1. Табиғи монополия субъектiсiнiң реттелiп көрсетiлетiн қызметтерiне (тауарларына, жұмыстарына) уәкiлеттi орган бекiтетiн тарифтер (бағалар, алымдар мөлшерлемелері) немесе олардың шектi деңгейлері көрсетілетін қызметтердің (өндірілетін тауарлардың, жұмыстардың) сапасы мен сенімділігі ескеріле отырып, реттелiп көрсетiлетiн қызметтердi (тауарларды, жұмыстарды) ұсыну үшiн қажеттi шығындар құнынан төмен болмауға және табиғи монополия субъектiсiнiң тиiмдi жұмыс iстеуiн қамтамасыз ететiн пайда алу мүмкiндiгiн ескеруге тиiс.</w:t>
      </w:r>
    </w:p>
    <w:bookmarkStart w:name="z190" w:id="267"/>
    <w:p>
      <w:pPr>
        <w:spacing w:after="0"/>
        <w:ind w:left="0"/>
        <w:jc w:val="both"/>
      </w:pPr>
      <w:r>
        <w:rPr>
          <w:rFonts w:ascii="Times New Roman"/>
          <w:b w:val="false"/>
          <w:i w:val="false"/>
          <w:color w:val="000000"/>
          <w:sz w:val="28"/>
        </w:rPr>
        <w:t>
      2. Уәкiлеттi орган тарифтi (бағаны, алым ставкасын) немесе оның шектi деңгейiн бекiткен кезде шығындарды қалыптастырудың мынадай ережелердi:</w:t>
      </w:r>
    </w:p>
    <w:bookmarkEnd w:id="267"/>
    <w:bookmarkStart w:name="z191" w:id="268"/>
    <w:p>
      <w:pPr>
        <w:spacing w:after="0"/>
        <w:ind w:left="0"/>
        <w:jc w:val="both"/>
      </w:pPr>
      <w:r>
        <w:rPr>
          <w:rFonts w:ascii="Times New Roman"/>
          <w:b w:val="false"/>
          <w:i w:val="false"/>
          <w:color w:val="000000"/>
          <w:sz w:val="28"/>
        </w:rPr>
        <w:t>
      1) тарифке (бағаға, алым ставкасына) немесе оның шектi деңгейiне енгiзiлетiн шығындарды реттеудi;</w:t>
      </w:r>
    </w:p>
    <w:bookmarkEnd w:id="268"/>
    <w:bookmarkStart w:name="z192" w:id="269"/>
    <w:p>
      <w:pPr>
        <w:spacing w:after="0"/>
        <w:ind w:left="0"/>
        <w:jc w:val="both"/>
      </w:pPr>
      <w:r>
        <w:rPr>
          <w:rFonts w:ascii="Times New Roman"/>
          <w:b w:val="false"/>
          <w:i w:val="false"/>
          <w:color w:val="000000"/>
          <w:sz w:val="28"/>
        </w:rPr>
        <w:t>
      2) шикiзат, материалдар, отын, энергия шығындарының техникалық және технологиялық нормалары, сондай-ақ нормативтiк техникалық ысыраптар шегiнде табиғи монополия субъектiсi шығыстарының баптарын шектеудi;</w:t>
      </w:r>
    </w:p>
    <w:bookmarkEnd w:id="269"/>
    <w:bookmarkStart w:name="z193" w:id="270"/>
    <w:p>
      <w:pPr>
        <w:spacing w:after="0"/>
        <w:ind w:left="0"/>
        <w:jc w:val="both"/>
      </w:pPr>
      <w:r>
        <w:rPr>
          <w:rFonts w:ascii="Times New Roman"/>
          <w:b w:val="false"/>
          <w:i w:val="false"/>
          <w:color w:val="000000"/>
          <w:sz w:val="28"/>
        </w:rPr>
        <w:t>
      3) тарифтi (бағаны, алым ставкаларын) немесе оның шектi деңгейiне қалыптастыру кезiнде ескерiлмейтiн шығыстар тiзбесiн белгiлеудi;</w:t>
      </w:r>
    </w:p>
    <w:bookmarkEnd w:id="270"/>
    <w:bookmarkStart w:name="z194" w:id="271"/>
    <w:p>
      <w:pPr>
        <w:spacing w:after="0"/>
        <w:ind w:left="0"/>
        <w:jc w:val="both"/>
      </w:pPr>
      <w:r>
        <w:rPr>
          <w:rFonts w:ascii="Times New Roman"/>
          <w:b w:val="false"/>
          <w:i w:val="false"/>
          <w:color w:val="000000"/>
          <w:sz w:val="28"/>
        </w:rPr>
        <w:t>
      4) тарифке (бағаға, алым ставкасына) немесе оның шектi деңгейiне енгiзiлетiн пайданы шектеудi;</w:t>
      </w:r>
    </w:p>
    <w:bookmarkEnd w:id="271"/>
    <w:bookmarkStart w:name="z195" w:id="272"/>
    <w:p>
      <w:pPr>
        <w:spacing w:after="0"/>
        <w:ind w:left="0"/>
        <w:jc w:val="both"/>
      </w:pPr>
      <w:r>
        <w:rPr>
          <w:rFonts w:ascii="Times New Roman"/>
          <w:b w:val="false"/>
          <w:i w:val="false"/>
          <w:color w:val="000000"/>
          <w:sz w:val="28"/>
        </w:rPr>
        <w:t>
      5) негiзгi құралдардың тозуын есептеудiң қолданылатын әдiстерiн келiсудi;</w:t>
      </w:r>
    </w:p>
    <w:bookmarkEnd w:id="272"/>
    <w:bookmarkStart w:name="z196" w:id="273"/>
    <w:p>
      <w:pPr>
        <w:spacing w:after="0"/>
        <w:ind w:left="0"/>
        <w:jc w:val="both"/>
      </w:pPr>
      <w:r>
        <w:rPr>
          <w:rFonts w:ascii="Times New Roman"/>
          <w:b w:val="false"/>
          <w:i w:val="false"/>
          <w:color w:val="000000"/>
          <w:sz w:val="28"/>
        </w:rPr>
        <w:t>
      6) табиғи монополия субъектiсiнiң тарифтiк сметасында көзделетін амортизациялық аударымдар қаражатын пайдалану бағыттарын келiсудi көздейтiн ерекше тәртiбiн қолданады.</w:t>
      </w:r>
    </w:p>
    <w:bookmarkEnd w:id="273"/>
    <w:p>
      <w:pPr>
        <w:spacing w:after="0"/>
        <w:ind w:left="0"/>
        <w:jc w:val="both"/>
      </w:pPr>
      <w:r>
        <w:rPr>
          <w:rFonts w:ascii="Times New Roman"/>
          <w:b w:val="false"/>
          <w:i w:val="false"/>
          <w:color w:val="000000"/>
          <w:sz w:val="28"/>
        </w:rPr>
        <w:t>
      Шығындарды қалыптастырудың ерекше тәртібін уәкiлеттi орган айқындайды.</w:t>
      </w:r>
    </w:p>
    <w:bookmarkStart w:name="z294" w:id="274"/>
    <w:p>
      <w:pPr>
        <w:spacing w:after="0"/>
        <w:ind w:left="0"/>
        <w:jc w:val="both"/>
      </w:pPr>
      <w:r>
        <w:rPr>
          <w:rFonts w:ascii="Times New Roman"/>
          <w:b w:val="false"/>
          <w:i w:val="false"/>
          <w:color w:val="000000"/>
          <w:sz w:val="28"/>
        </w:rPr>
        <w:t>
      2-1. Өз қызметiн мемлекеттік-жекешелік әріптестік шарты, оның ішінде концессия шарты бойынша жүзеге асыратын табиғи монополиялар субъектiлерiнiң реттеліп көрсетілетін қызметтерiне (тауарларына, жұмыстарына) тарифтерді (бағаларды, алымдар мөлшерлемелерін) қалыптастырудың және бекітудің уәкілетті орган айқындайтын тәртібі мемлекеттік-жекешелік әріптестік шартында, оның ішінде концессия шартында көзделеді.</w:t>
      </w:r>
    </w:p>
    <w:bookmarkEnd w:id="274"/>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 </w:t>
      </w:r>
      <w:r>
        <w:rPr>
          <w:rFonts w:ascii="Times New Roman"/>
          <w:b w:val="false"/>
          <w:i w:val="false"/>
          <w:color w:val="000000"/>
          <w:sz w:val="28"/>
        </w:rPr>
        <w:t xml:space="preserve">Алынып тасталды - ҚР 2006.07.05 N </w:t>
      </w:r>
      <w:r>
        <w:rPr>
          <w:rFonts w:ascii="Times New Roman"/>
          <w:b w:val="false"/>
          <w:i w:val="false"/>
          <w:color w:val="000000"/>
          <w:sz w:val="28"/>
        </w:rPr>
        <w:t>166</w:t>
      </w:r>
      <w:r>
        <w:rPr>
          <w:rFonts w:ascii="Times New Roman"/>
          <w:b w:val="false"/>
          <w:i w:val="false"/>
          <w:color w:val="000000"/>
          <w:sz w:val="28"/>
        </w:rPr>
        <w:t xml:space="preserve"> Заңымен.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 </w:t>
      </w:r>
      <w:r>
        <w:rPr>
          <w:rFonts w:ascii="Times New Roman"/>
          <w:b w:val="false"/>
          <w:i w:val="false"/>
          <w:color w:val="000000"/>
          <w:sz w:val="28"/>
        </w:rPr>
        <w:t xml:space="preserve">Алынып тасталды - ҚР 2006.07.05 N </w:t>
      </w:r>
      <w:r>
        <w:rPr>
          <w:rFonts w:ascii="Times New Roman"/>
          <w:b w:val="false"/>
          <w:i w:val="false"/>
          <w:color w:val="000000"/>
          <w:sz w:val="28"/>
        </w:rPr>
        <w:t>166</w:t>
      </w:r>
      <w:r>
        <w:rPr>
          <w:rFonts w:ascii="Times New Roman"/>
          <w:b w:val="false"/>
          <w:i w:val="false"/>
          <w:color w:val="000000"/>
          <w:sz w:val="28"/>
        </w:rPr>
        <w:t xml:space="preserve"> Заңымен.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15-1-баппен толықтырылды - ҚР 2002.12.26 N </w:t>
      </w:r>
      <w:r>
        <w:rPr>
          <w:rFonts w:ascii="Times New Roman"/>
          <w:b w:val="false"/>
          <w:i w:val="false"/>
          <w:color w:val="000000"/>
          <w:sz w:val="28"/>
        </w:rPr>
        <w:t>364</w:t>
      </w:r>
      <w:r>
        <w:rPr>
          <w:rFonts w:ascii="Times New Roman"/>
          <w:b w:val="false"/>
          <w:i w:val="false"/>
          <w:color w:val="ff0000"/>
          <w:sz w:val="28"/>
        </w:rPr>
        <w:t xml:space="preserve"> Заңымен; өзгерістер енгізілді - ҚР 2004.12.09 </w:t>
      </w:r>
      <w:r>
        <w:rPr>
          <w:rFonts w:ascii="Times New Roman"/>
          <w:b w:val="false"/>
          <w:i w:val="false"/>
          <w:color w:val="000000"/>
          <w:sz w:val="28"/>
        </w:rPr>
        <w:t>N 9</w:t>
      </w:r>
      <w:r>
        <w:rPr>
          <w:rFonts w:ascii="Times New Roman"/>
          <w:b w:val="false"/>
          <w:i w:val="false"/>
          <w:color w:val="ff0000"/>
          <w:sz w:val="28"/>
        </w:rPr>
        <w:t xml:space="preserve">, 2004.12.20 </w:t>
      </w:r>
      <w:r>
        <w:rPr>
          <w:rFonts w:ascii="Times New Roman"/>
          <w:b w:val="false"/>
          <w:i w:val="false"/>
          <w:color w:val="000000"/>
          <w:sz w:val="28"/>
        </w:rPr>
        <w:t>N 13</w:t>
      </w:r>
      <w:r>
        <w:rPr>
          <w:rFonts w:ascii="Times New Roman"/>
          <w:b w:val="false"/>
          <w:i w:val="false"/>
          <w:color w:val="ff0000"/>
          <w:sz w:val="28"/>
        </w:rPr>
        <w:t xml:space="preserve"> (01.01.2005 бастап қолданысқа енгiзiледi), 2006.01.14 </w:t>
      </w:r>
      <w:r>
        <w:rPr>
          <w:rFonts w:ascii="Times New Roman"/>
          <w:b w:val="false"/>
          <w:i w:val="false"/>
          <w:color w:val="000000"/>
          <w:sz w:val="28"/>
        </w:rPr>
        <w:t>N 120</w:t>
      </w:r>
      <w:r>
        <w:rPr>
          <w:rFonts w:ascii="Times New Roman"/>
          <w:b w:val="false"/>
          <w:i w:val="false"/>
          <w:color w:val="ff0000"/>
          <w:sz w:val="28"/>
        </w:rPr>
        <w:t xml:space="preserve">, 2006.07.05 N </w:t>
      </w:r>
      <w:r>
        <w:rPr>
          <w:rFonts w:ascii="Times New Roman"/>
          <w:b w:val="false"/>
          <w:i w:val="false"/>
          <w:color w:val="000000"/>
          <w:sz w:val="28"/>
        </w:rPr>
        <w:t>166</w:t>
      </w:r>
      <w:r>
        <w:rPr>
          <w:rFonts w:ascii="Times New Roman"/>
          <w:b w:val="false"/>
          <w:i w:val="false"/>
          <w:color w:val="ff0000"/>
          <w:sz w:val="28"/>
        </w:rPr>
        <w:t xml:space="preserve">, 2008.07.05 </w:t>
      </w:r>
      <w:r>
        <w:rPr>
          <w:rFonts w:ascii="Times New Roman"/>
          <w:b w:val="false"/>
          <w:i w:val="false"/>
          <w:color w:val="000000"/>
          <w:sz w:val="28"/>
        </w:rPr>
        <w:t>N 66-IV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06.03.2013 </w:t>
      </w:r>
      <w:r>
        <w:rPr>
          <w:rFonts w:ascii="Times New Roman"/>
          <w:b w:val="false"/>
          <w:i w:val="false"/>
          <w:color w:val="000000"/>
          <w:sz w:val="28"/>
        </w:rPr>
        <w:t>N 81-V</w:t>
      </w:r>
      <w:r>
        <w:rPr>
          <w:rFonts w:ascii="Times New Roman"/>
          <w:b w:val="false"/>
          <w:i w:val="false"/>
          <w:color w:val="ff0000"/>
          <w:sz w:val="28"/>
        </w:rPr>
        <w:t xml:space="preserve"> (алғашқы ресми жарияланғанынан кейін күнтізбелік он күн өткен соң қолданысқа енгiзiледi); 04.07.2013 </w:t>
      </w:r>
      <w:r>
        <w:rPr>
          <w:rFonts w:ascii="Times New Roman"/>
          <w:b w:val="false"/>
          <w:i w:val="false"/>
          <w:color w:val="000000"/>
          <w:sz w:val="28"/>
        </w:rPr>
        <w:t>№ 131-V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05.05.2015 </w:t>
      </w:r>
      <w:r>
        <w:rPr>
          <w:rFonts w:ascii="Times New Roman"/>
          <w:b w:val="false"/>
          <w:i w:val="false"/>
          <w:color w:val="000000"/>
          <w:sz w:val="28"/>
        </w:rPr>
        <w:t>№ 312-V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31.10.2015 </w:t>
      </w:r>
      <w:r>
        <w:rPr>
          <w:rFonts w:ascii="Times New Roman"/>
          <w:b w:val="false"/>
          <w:i w:val="false"/>
          <w:color w:val="000000"/>
          <w:sz w:val="28"/>
        </w:rPr>
        <w:t>№ 380-V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15-2-бап. Салыстырмалы талдау әдісін қолдана отырып тарифті бекіту тәртібі</w:t>
      </w:r>
    </w:p>
    <w:p>
      <w:pPr>
        <w:spacing w:after="0"/>
        <w:ind w:left="0"/>
        <w:jc w:val="both"/>
      </w:pPr>
      <w:r>
        <w:rPr>
          <w:rFonts w:ascii="Times New Roman"/>
          <w:b w:val="false"/>
          <w:i w:val="false"/>
          <w:color w:val="ff0000"/>
          <w:sz w:val="28"/>
        </w:rPr>
        <w:t xml:space="preserve">
      Ескерту. 15-2-бап алып тасталды - ҚР 05.05.2015 </w:t>
      </w:r>
      <w:r>
        <w:rPr>
          <w:rFonts w:ascii="Times New Roman"/>
          <w:b w:val="false"/>
          <w:i w:val="false"/>
          <w:color w:val="ff0000"/>
          <w:sz w:val="28"/>
        </w:rPr>
        <w:t>№ 312-V</w:t>
      </w:r>
      <w:r>
        <w:rPr>
          <w:rFonts w:ascii="Times New Roman"/>
          <w:b w:val="false"/>
          <w:i w:val="false"/>
          <w:color w:val="ff0000"/>
          <w:sz w:val="28"/>
        </w:rPr>
        <w:t xml:space="preserve"> Заңымен (01.01.2016 бастап қолданысқа енгізіледі).</w:t>
      </w:r>
    </w:p>
    <w:p>
      <w:pPr>
        <w:spacing w:after="0"/>
        <w:ind w:left="0"/>
        <w:jc w:val="both"/>
      </w:pPr>
      <w:r>
        <w:rPr>
          <w:rFonts w:ascii="Times New Roman"/>
          <w:b/>
          <w:i w:val="false"/>
          <w:color w:val="000000"/>
          <w:sz w:val="28"/>
        </w:rPr>
        <w:t xml:space="preserve"> </w:t>
      </w:r>
      <w:r>
        <w:rPr>
          <w:rFonts w:ascii="Times New Roman"/>
          <w:b/>
          <w:i w:val="false"/>
          <w:color w:val="000000"/>
          <w:sz w:val="28"/>
        </w:rPr>
        <w:t>15-3-бап. Табиғи монополия субъектісінің инвестициялық бағдарламасын (жобасын) бекіту және оның орындалуы туралы ақпаратқа талдау жүргізу тәртібі</w:t>
      </w:r>
    </w:p>
    <w:bookmarkStart w:name="z321" w:id="275"/>
    <w:p>
      <w:pPr>
        <w:spacing w:after="0"/>
        <w:ind w:left="0"/>
        <w:jc w:val="both"/>
      </w:pPr>
      <w:r>
        <w:rPr>
          <w:rFonts w:ascii="Times New Roman"/>
          <w:b w:val="false"/>
          <w:i w:val="false"/>
          <w:color w:val="000000"/>
          <w:sz w:val="28"/>
        </w:rPr>
        <w:t>
      1. Табиғи монополия субъектісі инвестициялық бағдарламаны (жобаны) бекіту үшін уәкілетті органға және осы баптың 5-тармағында аталған мемлекеттік органға ұсынады.</w:t>
      </w:r>
    </w:p>
    <w:bookmarkEnd w:id="275"/>
    <w:bookmarkStart w:name="z322" w:id="276"/>
    <w:p>
      <w:pPr>
        <w:spacing w:after="0"/>
        <w:ind w:left="0"/>
        <w:jc w:val="both"/>
      </w:pPr>
      <w:r>
        <w:rPr>
          <w:rFonts w:ascii="Times New Roman"/>
          <w:b w:val="false"/>
          <w:i w:val="false"/>
          <w:color w:val="000000"/>
          <w:sz w:val="28"/>
        </w:rPr>
        <w:t>
      2. Табиғи монополия субъектісінің инвестициялық бағдарламасын (жобасын) бекіту тәртібін, инвестициялық бағдарламаның (жобаның) нысанын, оның орындалуы туралы ақпараттың нысанын және бұқаралық ақпарат құралдарында, оның ішінде интернет-ресурста жариялауға арналған нысанды уәкілетті орган айқындайды.</w:t>
      </w:r>
    </w:p>
    <w:bookmarkEnd w:id="276"/>
    <w:p>
      <w:pPr>
        <w:spacing w:after="0"/>
        <w:ind w:left="0"/>
        <w:jc w:val="both"/>
      </w:pPr>
      <w:r>
        <w:rPr>
          <w:rFonts w:ascii="Times New Roman"/>
          <w:b w:val="false"/>
          <w:i w:val="false"/>
          <w:color w:val="000000"/>
          <w:sz w:val="28"/>
        </w:rPr>
        <w:t>
      Табиғи монополия субъектісінің бекітілген инвестициялық бағдарламасын (жобасын) уәкілетті орган және осы баптың 5-тармағында аталған мемлекеттік орган өздерінің интернет-ресурстарында орналастырады.</w:t>
      </w:r>
    </w:p>
    <w:p>
      <w:pPr>
        <w:spacing w:after="0"/>
        <w:ind w:left="0"/>
        <w:jc w:val="both"/>
      </w:pPr>
      <w:r>
        <w:rPr>
          <w:rFonts w:ascii="Times New Roman"/>
          <w:b w:val="false"/>
          <w:i w:val="false"/>
          <w:color w:val="000000"/>
          <w:sz w:val="28"/>
        </w:rPr>
        <w:t>
      Инвестициялық бағдарламада (жобада) энергия үнемдеу және энергия тиімділігін арттыру жөніндегі іс-шараларды, олар табиғи монополиялар субъектілерінің реттеліп көрсетілетін қызметтеріне (тауарларға, жұмыстарға) тарифтердің (бағалардың, алымдар мөлшерлемелерінің) немесе олардың шекті деңгейлерінің өсуіне алып келмейтін жағдайда іске асыруға, сондай-ақ бір немесе бірнеше инвестициялық жобаны қамтитын, техникалық-экономикалық әсер алу мақсатында қысқа мерзімді, орташа мерзімді немесе ұзақ мерзімді кезеңдерге арналған, табиғи монополия субъектісінің қолда бар активтерін кеңейтуге, қалпына келтіруге, жаңартуға, қолдауға, негізгі құралдарын реконструкциялауға, техникалық қайта жарақтандыруға, жаңа активтерін жасауға бағытталған қаражат айқындалады.</w:t>
      </w:r>
    </w:p>
    <w:bookmarkStart w:name="z323" w:id="277"/>
    <w:p>
      <w:pPr>
        <w:spacing w:after="0"/>
        <w:ind w:left="0"/>
        <w:jc w:val="both"/>
      </w:pPr>
      <w:r>
        <w:rPr>
          <w:rFonts w:ascii="Times New Roman"/>
          <w:b w:val="false"/>
          <w:i w:val="false"/>
          <w:color w:val="000000"/>
          <w:sz w:val="28"/>
        </w:rPr>
        <w:t>
      3. Уәкілетті орган, осы баптың 5-тармағында аталған мемлекеттік орган инвестициялық бағдарламаны (жобаны) ұсынылған кезінен бастап қырық бес жұмыс күні ішінде қарайды.</w:t>
      </w:r>
    </w:p>
    <w:bookmarkEnd w:id="277"/>
    <w:p>
      <w:pPr>
        <w:spacing w:after="0"/>
        <w:ind w:left="0"/>
        <w:jc w:val="both"/>
      </w:pPr>
      <w:r>
        <w:rPr>
          <w:rFonts w:ascii="Times New Roman"/>
          <w:b w:val="false"/>
          <w:i w:val="false"/>
          <w:color w:val="000000"/>
          <w:sz w:val="28"/>
        </w:rPr>
        <w:t>
      Инвестициялық бағдарламаны (жобаны) қарау нәтижелері бойынша уәкілетті орган шешім қабылданғанға дейін он жұмыс күнінен кешіктірмей, осы баптың 5-тармағында аталған мемлекеттік органға инвестициялық бағдарламаны (жобаны) бекіту туралы шешімнің қол қойылған жобасын (инвестициялық бағдарламаны (жобаны) қоса бере отырып) жібереді не уәкілетті орган және осы баптың 5-тармағында аталған мемлекеттік орган қол қойған уәжді қорытындыны қоса бере отырып, инвестициялық бағдарламаны (жобаны) бекітуден бас тарту туралы табиғи монополия субъектісін хабардар етеді.</w:t>
      </w:r>
    </w:p>
    <w:p>
      <w:pPr>
        <w:spacing w:after="0"/>
        <w:ind w:left="0"/>
        <w:jc w:val="both"/>
      </w:pPr>
      <w:r>
        <w:rPr>
          <w:rFonts w:ascii="Times New Roman"/>
          <w:b w:val="false"/>
          <w:i w:val="false"/>
          <w:color w:val="000000"/>
          <w:sz w:val="28"/>
        </w:rPr>
        <w:t>
      Инвестициялық бағдарламаны (жобаны) бекіту туралы шешімнің жобасы табиғи монополия субъектісі ұсынған немесе осы баптың 5-тармағында аталған мемлекеттік органмен келісу бойынша уәкілетті орган түзеткен инвестициялық бағдарламаның (жобаның) бекітілуін көздейді.</w:t>
      </w:r>
    </w:p>
    <w:p>
      <w:pPr>
        <w:spacing w:after="0"/>
        <w:ind w:left="0"/>
        <w:jc w:val="both"/>
      </w:pPr>
      <w:r>
        <w:rPr>
          <w:rFonts w:ascii="Times New Roman"/>
          <w:b w:val="false"/>
          <w:i w:val="false"/>
          <w:color w:val="000000"/>
          <w:sz w:val="28"/>
        </w:rPr>
        <w:t>
      Уәкілетті орган осы баптың 5-тармағында аталған мемлекеттік органмен келісу бойынша инвестициялық бағдарламаны (жобаны) уәкілетті орган айқындайтын жағдайларда және тәртіппен оны бекітуге ұсыну, оны іске асыру және оның орындалуы туралы ақпаратқа талдау жүргізу кезеңінде түзетуге құқылы.</w:t>
      </w:r>
    </w:p>
    <w:p>
      <w:pPr>
        <w:spacing w:after="0"/>
        <w:ind w:left="0"/>
        <w:jc w:val="both"/>
      </w:pPr>
      <w:r>
        <w:rPr>
          <w:rFonts w:ascii="Times New Roman"/>
          <w:b w:val="false"/>
          <w:i w:val="false"/>
          <w:color w:val="000000"/>
          <w:sz w:val="28"/>
        </w:rPr>
        <w:t>
      Инвестициялық бағдарламаны (жобаны) бекіту туралы шешімнің жобасы ұсынылған күннен бастап бес жұмыс күні ішінде осы баптың 5-тармағында аталған мемлекеттік орган уәкілетті органға инвестициялық бағдарламаны (жобаны) бекіту туралы қол қойылған шешімді жібереді не уәжді қорытындыны қоса бере отырып, инвестициялық бағдарламаны (жобаны) бекіту туралы шешімнің жобасына өзгерістер және (немесе) толықтырулар енгізу қажеттігі туралы хабарлайды.</w:t>
      </w:r>
    </w:p>
    <w:p>
      <w:pPr>
        <w:spacing w:after="0"/>
        <w:ind w:left="0"/>
        <w:jc w:val="both"/>
      </w:pPr>
      <w:r>
        <w:rPr>
          <w:rFonts w:ascii="Times New Roman"/>
          <w:b w:val="false"/>
          <w:i w:val="false"/>
          <w:color w:val="000000"/>
          <w:sz w:val="28"/>
        </w:rPr>
        <w:t>
      Уәкілетті орган немесе осы баптың 5-тармағында аталған мемлекеттік орган инвестициялық бағдарламаны (жобаны) бекіту туралы шешімнің жобасына өзгерістер және (немесе) толықтырулар енгізу қажеттігі туралы ақпаратты енгізген жағдайда, инвестициялық бағдарламаны (жобаны) қарау мерзімі он жұмыс күніне ұзартылады.</w:t>
      </w:r>
    </w:p>
    <w:p>
      <w:pPr>
        <w:spacing w:after="0"/>
        <w:ind w:left="0"/>
        <w:jc w:val="both"/>
      </w:pPr>
      <w:r>
        <w:rPr>
          <w:rFonts w:ascii="Times New Roman"/>
          <w:b w:val="false"/>
          <w:i w:val="false"/>
          <w:color w:val="000000"/>
          <w:sz w:val="28"/>
        </w:rPr>
        <w:t>
      Табиғи монополия субъектісі осы баптың 5-тармағында аталған мемлекеттік органмен келісу бойынша ағымдағы жылдың соңына дейін күнтізбелік отыз күннен кешіктірмей уәкілетті органды міндетті түрде хабардар ете отырып, тарифтердi (бағаларды, алымдар мөлшерлемелерін) немесе олардың шекті деңгейлерін бекiту кезiнде ескерілмеген инвестициялық бағдарламаның (жобаның) іс-шараларын ауыстыруға немесе алып тастауға құқылы.</w:t>
      </w:r>
    </w:p>
    <w:bookmarkStart w:name="z324" w:id="278"/>
    <w:p>
      <w:pPr>
        <w:spacing w:after="0"/>
        <w:ind w:left="0"/>
        <w:jc w:val="both"/>
      </w:pPr>
      <w:r>
        <w:rPr>
          <w:rFonts w:ascii="Times New Roman"/>
          <w:b w:val="false"/>
          <w:i w:val="false"/>
          <w:color w:val="000000"/>
          <w:sz w:val="28"/>
        </w:rPr>
        <w:t>
      4. Инвестициялық бағдарламаны (жобаны) бекітуден бас тарту үшін:</w:t>
      </w:r>
    </w:p>
    <w:bookmarkEnd w:id="278"/>
    <w:bookmarkStart w:name="z325" w:id="279"/>
    <w:p>
      <w:pPr>
        <w:spacing w:after="0"/>
        <w:ind w:left="0"/>
        <w:jc w:val="both"/>
      </w:pPr>
      <w:r>
        <w:rPr>
          <w:rFonts w:ascii="Times New Roman"/>
          <w:b w:val="false"/>
          <w:i w:val="false"/>
          <w:color w:val="000000"/>
          <w:sz w:val="28"/>
        </w:rPr>
        <w:t>
      1) инвестициялық бағдарламаның (жобаның) экономикалық тиімділігінің болмауы;</w:t>
      </w:r>
    </w:p>
    <w:bookmarkEnd w:id="279"/>
    <w:bookmarkStart w:name="z326" w:id="280"/>
    <w:p>
      <w:pPr>
        <w:spacing w:after="0"/>
        <w:ind w:left="0"/>
        <w:jc w:val="both"/>
      </w:pPr>
      <w:r>
        <w:rPr>
          <w:rFonts w:ascii="Times New Roman"/>
          <w:b w:val="false"/>
          <w:i w:val="false"/>
          <w:color w:val="000000"/>
          <w:sz w:val="28"/>
        </w:rPr>
        <w:t>
      2) инвестициялық бағдарламаны (жобаны) қаржыландыру көздерінің болмауы;</w:t>
      </w:r>
    </w:p>
    <w:bookmarkEnd w:id="280"/>
    <w:bookmarkStart w:name="z327" w:id="281"/>
    <w:p>
      <w:pPr>
        <w:spacing w:after="0"/>
        <w:ind w:left="0"/>
        <w:jc w:val="both"/>
      </w:pPr>
      <w:r>
        <w:rPr>
          <w:rFonts w:ascii="Times New Roman"/>
          <w:b w:val="false"/>
          <w:i w:val="false"/>
          <w:color w:val="000000"/>
          <w:sz w:val="28"/>
        </w:rPr>
        <w:t>
      3) осы баптың 2-тармағына сәйкес уәкілетті орган бекіткен тәртіпке сәйкес ұсынылатын негіздейтін құжаттардың болмауы;</w:t>
      </w:r>
    </w:p>
    <w:bookmarkEnd w:id="281"/>
    <w:bookmarkStart w:name="z328" w:id="282"/>
    <w:p>
      <w:pPr>
        <w:spacing w:after="0"/>
        <w:ind w:left="0"/>
        <w:jc w:val="both"/>
      </w:pPr>
      <w:r>
        <w:rPr>
          <w:rFonts w:ascii="Times New Roman"/>
          <w:b w:val="false"/>
          <w:i w:val="false"/>
          <w:color w:val="000000"/>
          <w:sz w:val="28"/>
        </w:rPr>
        <w:t>
      4) бұрыс ақпаратты қамтитын құжаттарды ұсыну негіз болып табылады.</w:t>
      </w:r>
    </w:p>
    <w:bookmarkEnd w:id="282"/>
    <w:p>
      <w:pPr>
        <w:spacing w:after="0"/>
        <w:ind w:left="0"/>
        <w:jc w:val="both"/>
      </w:pPr>
      <w:r>
        <w:rPr>
          <w:rFonts w:ascii="Times New Roman"/>
          <w:b w:val="false"/>
          <w:i w:val="false"/>
          <w:color w:val="000000"/>
          <w:sz w:val="28"/>
        </w:rPr>
        <w:t>
      Инвестициялық бағдарламаны (жобаны) бекітуден өзге де негіздер бойынша бас тартуға жол берілмейді.</w:t>
      </w:r>
    </w:p>
    <w:bookmarkStart w:name="z329" w:id="283"/>
    <w:p>
      <w:pPr>
        <w:spacing w:after="0"/>
        <w:ind w:left="0"/>
        <w:jc w:val="both"/>
      </w:pPr>
      <w:r>
        <w:rPr>
          <w:rFonts w:ascii="Times New Roman"/>
          <w:b w:val="false"/>
          <w:i w:val="false"/>
          <w:color w:val="000000"/>
          <w:sz w:val="28"/>
        </w:rPr>
        <w:t>
      5. Осы тармақтың екінші бөлігінде көрсетілген жағдайды қоспағанда, табиғи монополия субъектісінің инвестициялық бағдарламасын (жобасын) уәкілетті орган мемлекеттік басқарудың тиісті саласына (аясына) басшылықты жүзеге асыратын мемлекеттік органмен бірлесіп бекітеді.</w:t>
      </w:r>
    </w:p>
    <w:bookmarkEnd w:id="283"/>
    <w:bookmarkStart w:name="z330" w:id="284"/>
    <w:p>
      <w:pPr>
        <w:spacing w:after="0"/>
        <w:ind w:left="0"/>
        <w:jc w:val="both"/>
      </w:pPr>
      <w:r>
        <w:rPr>
          <w:rFonts w:ascii="Times New Roman"/>
          <w:b w:val="false"/>
          <w:i w:val="false"/>
          <w:color w:val="000000"/>
          <w:sz w:val="28"/>
        </w:rPr>
        <w:t>
      Әкімшілік-аумақтық бірліктің тиісті аумағында реттеліп көрсетілетін қызметтерді көрсететін, Табиғи монополиялар субъектілерінің мемлекеттік тіркелімінің жергілікті бөліміне енгізілген табиғи монополия субъектісінің инвестициялық бағдарламасын (жобасын) облыстың, республикалық маңызы бар қаланың, астананың жергілікті атқарушы органымен келісу бойынша уәкілетті орган бекітеді.</w:t>
      </w:r>
    </w:p>
    <w:bookmarkEnd w:id="284"/>
    <w:bookmarkStart w:name="z354" w:id="285"/>
    <w:p>
      <w:pPr>
        <w:spacing w:after="0"/>
        <w:ind w:left="0"/>
        <w:jc w:val="both"/>
      </w:pPr>
      <w:r>
        <w:rPr>
          <w:rFonts w:ascii="Times New Roman"/>
          <w:b w:val="false"/>
          <w:i w:val="false"/>
          <w:color w:val="000000"/>
          <w:sz w:val="28"/>
        </w:rPr>
        <w:t>
      6. Осы тармақтың екінші бөлігінде көрсетілген жағдайды қоспағанда, табиғи монополия субъектісінің инвестициялық бағдарламасын (жобасын) бекіту туралы шешім уәкілетті органның және осы баптың 5-тармағында көрсетілген мемлекеттік органның бірлескен бұйрығымен ресімделеді.</w:t>
      </w:r>
    </w:p>
    <w:bookmarkEnd w:id="285"/>
    <w:bookmarkStart w:name="z355" w:id="286"/>
    <w:p>
      <w:pPr>
        <w:spacing w:after="0"/>
        <w:ind w:left="0"/>
        <w:jc w:val="both"/>
      </w:pPr>
      <w:r>
        <w:rPr>
          <w:rFonts w:ascii="Times New Roman"/>
          <w:b w:val="false"/>
          <w:i w:val="false"/>
          <w:color w:val="000000"/>
          <w:sz w:val="28"/>
        </w:rPr>
        <w:t>
      Әкімшілік-аумақтық бірліктің тиісті аумағында реттеліп көрсетілетін қызметтерді көрсететін, Табиғи монополиялар субъектілерінің мемлекеттік тіркелімінің жергілікті бөліміне енгізілген табиғи монополия субъектісінің инвестициялық бағдарламасын (жобасын) бекіту туралы шешім облыстың, республикалық маңызы бар қаланың, астананың жергілікті атқарушы органымен келісу бойынша уәкілетті органның құқықтық актісімен ресімделеді.</w:t>
      </w:r>
    </w:p>
    <w:bookmarkEnd w:id="286"/>
    <w:bookmarkStart w:name="z331" w:id="287"/>
    <w:p>
      <w:pPr>
        <w:spacing w:after="0"/>
        <w:ind w:left="0"/>
        <w:jc w:val="both"/>
      </w:pPr>
      <w:r>
        <w:rPr>
          <w:rFonts w:ascii="Times New Roman"/>
          <w:b w:val="false"/>
          <w:i w:val="false"/>
          <w:color w:val="000000"/>
          <w:sz w:val="28"/>
        </w:rPr>
        <w:t>
      7. Табиғи монополия субъектісі инвестициялық бағдарламаны (жобаны) іске асыру кезеңінде жыл сайын, есепті кезеңнен кейінгі жылдың 1 мамырынан кешіктірмей, бір мезгілде уәкілетті органға және осы баптың 5-тармағында аталған мемлекеттік органға:</w:t>
      </w:r>
    </w:p>
    <w:bookmarkEnd w:id="287"/>
    <w:bookmarkStart w:name="z332" w:id="288"/>
    <w:p>
      <w:pPr>
        <w:spacing w:after="0"/>
        <w:ind w:left="0"/>
        <w:jc w:val="both"/>
      </w:pPr>
      <w:r>
        <w:rPr>
          <w:rFonts w:ascii="Times New Roman"/>
          <w:b w:val="false"/>
          <w:i w:val="false"/>
          <w:color w:val="000000"/>
          <w:sz w:val="28"/>
        </w:rPr>
        <w:t>
      1) реттеліп көрсетілетін қызметтердің (тауарлардың, жұмыстардың) жоспарлы және нақты көлемдері туралы ақпаратты;</w:t>
      </w:r>
    </w:p>
    <w:bookmarkEnd w:id="288"/>
    <w:bookmarkStart w:name="z333" w:id="289"/>
    <w:p>
      <w:pPr>
        <w:spacing w:after="0"/>
        <w:ind w:left="0"/>
        <w:jc w:val="both"/>
      </w:pPr>
      <w:r>
        <w:rPr>
          <w:rFonts w:ascii="Times New Roman"/>
          <w:b w:val="false"/>
          <w:i w:val="false"/>
          <w:color w:val="000000"/>
          <w:sz w:val="28"/>
        </w:rPr>
        <w:t>
      2) пайдалар мен шығындар туралы есепті;</w:t>
      </w:r>
    </w:p>
    <w:bookmarkEnd w:id="289"/>
    <w:bookmarkStart w:name="z334" w:id="290"/>
    <w:p>
      <w:pPr>
        <w:spacing w:after="0"/>
        <w:ind w:left="0"/>
        <w:jc w:val="both"/>
      </w:pPr>
      <w:r>
        <w:rPr>
          <w:rFonts w:ascii="Times New Roman"/>
          <w:b w:val="false"/>
          <w:i w:val="false"/>
          <w:color w:val="000000"/>
          <w:sz w:val="28"/>
        </w:rPr>
        <w:t>
      3) инвестициялық бағдарламаны (жобаны) қаржыландырудың нақты шарттары мен мөлшерлері туралы ақпаратты;</w:t>
      </w:r>
    </w:p>
    <w:bookmarkEnd w:id="290"/>
    <w:bookmarkStart w:name="z335" w:id="291"/>
    <w:p>
      <w:pPr>
        <w:spacing w:after="0"/>
        <w:ind w:left="0"/>
        <w:jc w:val="both"/>
      </w:pPr>
      <w:r>
        <w:rPr>
          <w:rFonts w:ascii="Times New Roman"/>
          <w:b w:val="false"/>
          <w:i w:val="false"/>
          <w:color w:val="000000"/>
          <w:sz w:val="28"/>
        </w:rPr>
        <w:t>
      4) инвестициялық бағдарламаны (жобаны) орындаудың нақты көрсеткіштерін инвестициялық бағдарламада (жобада) бекітілген көрсеткіштермен салыстыру туралы ақпаратты;</w:t>
      </w:r>
    </w:p>
    <w:bookmarkEnd w:id="291"/>
    <w:bookmarkStart w:name="z336" w:id="292"/>
    <w:p>
      <w:pPr>
        <w:spacing w:after="0"/>
        <w:ind w:left="0"/>
        <w:jc w:val="both"/>
      </w:pPr>
      <w:r>
        <w:rPr>
          <w:rFonts w:ascii="Times New Roman"/>
          <w:b w:val="false"/>
          <w:i w:val="false"/>
          <w:color w:val="000000"/>
          <w:sz w:val="28"/>
        </w:rPr>
        <w:t>
      5) қол жеткізілген нақты көрсеткіштердің инвестициялық бағдарламада (жобада) бекітілген көрсеткіштерден ауытқу себептерінің түсіндірмесін қамтитын инвестициялық бағдарламаның (жобаның) орындалуы туралы ақпаратты ұсынады.</w:t>
      </w:r>
    </w:p>
    <w:bookmarkEnd w:id="292"/>
    <w:bookmarkStart w:name="z337" w:id="293"/>
    <w:p>
      <w:pPr>
        <w:spacing w:after="0"/>
        <w:ind w:left="0"/>
        <w:jc w:val="both"/>
      </w:pPr>
      <w:r>
        <w:rPr>
          <w:rFonts w:ascii="Times New Roman"/>
          <w:b w:val="false"/>
          <w:i w:val="false"/>
          <w:color w:val="000000"/>
          <w:sz w:val="28"/>
        </w:rPr>
        <w:t>
      8. Табиғи монополия субъектісінің инвестициялық бағдарламасының (жобасының) орындалуы туралы ақпаратты талдауды уәкілетті орган және осы баптың 5-тармағында аталған мемлекеттік орган ұсынылған кезінен бастап күнтізбелік отыз күн ішінде жүргізеді.</w:t>
      </w:r>
    </w:p>
    <w:bookmarkEnd w:id="293"/>
    <w:bookmarkStart w:name="z338" w:id="294"/>
    <w:p>
      <w:pPr>
        <w:spacing w:after="0"/>
        <w:ind w:left="0"/>
        <w:jc w:val="both"/>
      </w:pPr>
      <w:r>
        <w:rPr>
          <w:rFonts w:ascii="Times New Roman"/>
          <w:b w:val="false"/>
          <w:i w:val="false"/>
          <w:color w:val="000000"/>
          <w:sz w:val="28"/>
        </w:rPr>
        <w:t>
      9. Табиғи монополия субъектісінің инвестициялық бағдарламасының (жобасының) орындалуы туралы ақпаратқа талдау жүргізу мынадай:</w:t>
      </w:r>
    </w:p>
    <w:bookmarkEnd w:id="294"/>
    <w:bookmarkStart w:name="z339" w:id="295"/>
    <w:p>
      <w:pPr>
        <w:spacing w:after="0"/>
        <w:ind w:left="0"/>
        <w:jc w:val="both"/>
      </w:pPr>
      <w:r>
        <w:rPr>
          <w:rFonts w:ascii="Times New Roman"/>
          <w:b w:val="false"/>
          <w:i w:val="false"/>
          <w:color w:val="000000"/>
          <w:sz w:val="28"/>
        </w:rPr>
        <w:t>
      1) инвестициялық бағдарламаны (жобаны) іске асыру барысы туралы ақпарат жинау;</w:t>
      </w:r>
    </w:p>
    <w:bookmarkEnd w:id="295"/>
    <w:bookmarkStart w:name="z340" w:id="296"/>
    <w:p>
      <w:pPr>
        <w:spacing w:after="0"/>
        <w:ind w:left="0"/>
        <w:jc w:val="both"/>
      </w:pPr>
      <w:r>
        <w:rPr>
          <w:rFonts w:ascii="Times New Roman"/>
          <w:b w:val="false"/>
          <w:i w:val="false"/>
          <w:color w:val="000000"/>
          <w:sz w:val="28"/>
        </w:rPr>
        <w:t>
      2) реттеліп көрсетілетін қызметтердің (тауарлардың, жұмыстардың) қол жеткізілген нақты көлемін және нақты шығындарды талдау;</w:t>
      </w:r>
    </w:p>
    <w:bookmarkEnd w:id="296"/>
    <w:bookmarkStart w:name="z341" w:id="297"/>
    <w:p>
      <w:pPr>
        <w:spacing w:after="0"/>
        <w:ind w:left="0"/>
        <w:jc w:val="both"/>
      </w:pPr>
      <w:r>
        <w:rPr>
          <w:rFonts w:ascii="Times New Roman"/>
          <w:b w:val="false"/>
          <w:i w:val="false"/>
          <w:color w:val="000000"/>
          <w:sz w:val="28"/>
        </w:rPr>
        <w:t>
      3) қол жеткізілген нақты қаржылық нәтижені инвестициялық бағдарламада (жобада) қабылданған көрсеткіштермен салыстыру;</w:t>
      </w:r>
    </w:p>
    <w:bookmarkEnd w:id="297"/>
    <w:bookmarkStart w:name="z342" w:id="298"/>
    <w:p>
      <w:pPr>
        <w:spacing w:after="0"/>
        <w:ind w:left="0"/>
        <w:jc w:val="both"/>
      </w:pPr>
      <w:r>
        <w:rPr>
          <w:rFonts w:ascii="Times New Roman"/>
          <w:b w:val="false"/>
          <w:i w:val="false"/>
          <w:color w:val="000000"/>
          <w:sz w:val="28"/>
        </w:rPr>
        <w:t>
      4) тариф (баға, алым мөлшерлемесі) деңгейінің немесе оның шекті деңгейінің өзгеруіне, жаңа объектілерді салу немесе жұмыс істеп тұрған объектілерді реконструкциялау жөніндегі инвестициялық жобаларды іске асыру кезінде табиғи монополия субъектісі ұсынатын реттеліп көрсетілетін қызметтерге (тауарларға, жұмыстарға) сұраныстың өсуіне инвестициялық бағдарламаны (жобаны) іске асырудың әсерін бағалау;</w:t>
      </w:r>
    </w:p>
    <w:bookmarkEnd w:id="298"/>
    <w:bookmarkStart w:name="z396" w:id="299"/>
    <w:p>
      <w:pPr>
        <w:spacing w:after="0"/>
        <w:ind w:left="0"/>
        <w:jc w:val="both"/>
      </w:pPr>
      <w:r>
        <w:rPr>
          <w:rFonts w:ascii="Times New Roman"/>
          <w:b w:val="false"/>
          <w:i w:val="false"/>
          <w:color w:val="000000"/>
          <w:sz w:val="28"/>
        </w:rPr>
        <w:t>
      4-1) ұсынылатын реттеліп көрсетілетін қызметтердің (тауарлардың, жұмыстардың) сапасы мен сенімділігін арттыруды бағалау;</w:t>
      </w:r>
    </w:p>
    <w:bookmarkEnd w:id="299"/>
    <w:bookmarkStart w:name="z343" w:id="300"/>
    <w:p>
      <w:pPr>
        <w:spacing w:after="0"/>
        <w:ind w:left="0"/>
        <w:jc w:val="both"/>
      </w:pPr>
      <w:r>
        <w:rPr>
          <w:rFonts w:ascii="Times New Roman"/>
          <w:b w:val="false"/>
          <w:i w:val="false"/>
          <w:color w:val="000000"/>
          <w:sz w:val="28"/>
        </w:rPr>
        <w:t>
      5) табиғи монополия субъектісі инвестициялық бағдарламасының (жобасының) орындалуы туралы ақпаратты талдау нәтижелері туралы қорытынды дайындау кезеңдерін қамтиды.</w:t>
      </w:r>
    </w:p>
    <w:bookmarkEnd w:id="300"/>
    <w:bookmarkStart w:name="z397" w:id="301"/>
    <w:p>
      <w:pPr>
        <w:spacing w:after="0"/>
        <w:ind w:left="0"/>
        <w:jc w:val="both"/>
      </w:pPr>
      <w:r>
        <w:rPr>
          <w:rFonts w:ascii="Times New Roman"/>
          <w:b w:val="false"/>
          <w:i w:val="false"/>
          <w:color w:val="000000"/>
          <w:sz w:val="28"/>
        </w:rPr>
        <w:t>
      10. Табиғи монополия субъектісі инвестициялық бағдарламаның (жобаның) іс-шараларын табиғи монополия субъектісіне байланысты емес себептер (шарттың екінші тарапының міндеттемелерді орындамауы, конкурс (тендер) өткізілмеді деп тану, еңсерілмейтін күш салдары) бойынша орындамаған жағдайда, инвестициялық бағдарламаның (жобаның) іс-шараларын орындау мерзімдері инвестициялық бағдарламаның (жобаның) іс-шаралары іске асырылатын жылдан кейінгі жылдың 1 наурызына дейін инвестициялық бағдарламаны (жобаны) түзету арқылы келесі жылға ауыстырылуы мүмкін. Инвестициялық бағдарламаның (жобаның) осы іс-шараларын орындау мерзімдерін қайталап ауыстыруға жол берілмейді.</w:t>
      </w:r>
    </w:p>
    <w:bookmarkEnd w:id="30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15-3-баппен толықтырылды - ҚР 2012.07.04 </w:t>
      </w:r>
      <w:r>
        <w:rPr>
          <w:rFonts w:ascii="Times New Roman"/>
          <w:b w:val="false"/>
          <w:i w:val="false"/>
          <w:color w:val="000000"/>
          <w:sz w:val="28"/>
        </w:rPr>
        <w:t>№ 25-V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Заңымен; өзгерістер енгізілді - ҚР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05.05.2015 </w:t>
      </w:r>
      <w:r>
        <w:rPr>
          <w:rFonts w:ascii="Times New Roman"/>
          <w:b w:val="false"/>
          <w:i w:val="false"/>
          <w:color w:val="000000"/>
          <w:sz w:val="28"/>
        </w:rPr>
        <w:t>№ 312-V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17.11.2015 </w:t>
      </w:r>
      <w:r>
        <w:rPr>
          <w:rFonts w:ascii="Times New Roman"/>
          <w:b w:val="false"/>
          <w:i w:val="false"/>
          <w:color w:val="000000"/>
          <w:sz w:val="28"/>
        </w:rPr>
        <w:t>№ 407-V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16-бап. Тарифтердiң (бағалардың, алымдар ставкаларының) немесе олардың шектi деңгейлерiнiң және тарифтiк сметаларының жобаларын табыс ету тәртiбi </w:t>
      </w:r>
    </w:p>
    <w:p>
      <w:pPr>
        <w:spacing w:after="0"/>
        <w:ind w:left="0"/>
        <w:jc w:val="both"/>
      </w:pPr>
      <w:r>
        <w:rPr>
          <w:rFonts w:ascii="Times New Roman"/>
          <w:b w:val="false"/>
          <w:i w:val="false"/>
          <w:color w:val="000000"/>
          <w:sz w:val="28"/>
        </w:rPr>
        <w:t>
      1. Ұсынылатын реттелiп көрсетiлетiн қызметтерге (тауарларға, жұмыстарға) тарифтердi (бағаларды, алымдар мөлшерлемелерін) бекiту қажет болған кезде қуаттылығы аз табиғи монополия субъектісі уәкiлеттi органға тарифтердi (бағаларды, алымдар мөлшерлемелерін) қарауға өтінімді олар қолданысқа енгізілгенге дейін кемінде күнтізбелік алпыс күн бұрын ұсынады.</w:t>
      </w:r>
    </w:p>
    <w:bookmarkStart w:name="z197" w:id="302"/>
    <w:p>
      <w:pPr>
        <w:spacing w:after="0"/>
        <w:ind w:left="0"/>
        <w:jc w:val="both"/>
      </w:pPr>
      <w:r>
        <w:rPr>
          <w:rFonts w:ascii="Times New Roman"/>
          <w:b w:val="false"/>
          <w:i w:val="false"/>
          <w:color w:val="000000"/>
          <w:sz w:val="28"/>
        </w:rPr>
        <w:t>
      2. Тарифтiң (бағаның, алым мөлшерлемесінің) шектi деңгейi бекiтілген жағдайда, табиғи монополия субъектiсi уәкiлеттi органға тарифтi (бағаны, алым мөлшерлемесін) қарауға өтiнiмдi ол қолданысқа енгiзiлгенге дейін күнтізбелік бiр жүз сексен күн бұрын ұсынады.</w:t>
      </w:r>
    </w:p>
    <w:bookmarkEnd w:id="302"/>
    <w:p>
      <w:pPr>
        <w:spacing w:after="0"/>
        <w:ind w:left="0"/>
        <w:jc w:val="both"/>
      </w:pPr>
      <w:r>
        <w:rPr>
          <w:rFonts w:ascii="Times New Roman"/>
          <w:b w:val="false"/>
          <w:i w:val="false"/>
          <w:color w:val="000000"/>
          <w:sz w:val="28"/>
        </w:rPr>
        <w:t>
      Уәкiлеттi органның бастамасы бойынша тарифтер (бағалар, алымдар мөлшерлемелері) немесе олардың шектi деңгейлерi және тарифтiк сметалар қайта қаралған жағдайда, табиғи монополия субъектiсi тиісті талапты алған күннен бастап бiр ай мерзiмде экономикалық тұрғыдан негiзделген есептердi және өзге де ақпаратты жаңа тарифтi (бағаны, алым мөлшерлемесін) бекiту үшiн өтiнiм беру кезiндегiдей көлемде беруге мiндеттi.</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 </w:t>
      </w:r>
      <w:r>
        <w:rPr>
          <w:rFonts w:ascii="Times New Roman"/>
          <w:b w:val="false"/>
          <w:i w:val="false"/>
          <w:color w:val="000000"/>
          <w:sz w:val="28"/>
        </w:rPr>
        <w:t xml:space="preserve">Алынып тасталды - ҚР 2006.01.14 </w:t>
      </w:r>
      <w:r>
        <w:rPr>
          <w:rFonts w:ascii="Times New Roman"/>
          <w:b w:val="false"/>
          <w:i w:val="false"/>
          <w:color w:val="000000"/>
          <w:sz w:val="28"/>
        </w:rPr>
        <w:t>N 120</w:t>
      </w:r>
      <w:r>
        <w:rPr>
          <w:rFonts w:ascii="Times New Roman"/>
          <w:b w:val="false"/>
          <w:i w:val="false"/>
          <w:color w:val="000000"/>
          <w:sz w:val="28"/>
        </w:rPr>
        <w:t xml:space="preserve"> Заңымен.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16-бапқа өзгерістер енгізілді - ҚР 2002.12.26 N </w:t>
      </w:r>
      <w:r>
        <w:rPr>
          <w:rFonts w:ascii="Times New Roman"/>
          <w:b w:val="false"/>
          <w:i w:val="false"/>
          <w:color w:val="000000"/>
          <w:sz w:val="28"/>
        </w:rPr>
        <w:t>364</w:t>
      </w:r>
      <w:r>
        <w:rPr>
          <w:rFonts w:ascii="Times New Roman"/>
          <w:b w:val="false"/>
          <w:i w:val="false"/>
          <w:color w:val="ff0000"/>
          <w:sz w:val="28"/>
        </w:rPr>
        <w:t xml:space="preserve">, 2004.12.09 </w:t>
      </w:r>
      <w:r>
        <w:rPr>
          <w:rFonts w:ascii="Times New Roman"/>
          <w:b w:val="false"/>
          <w:i w:val="false"/>
          <w:color w:val="000000"/>
          <w:sz w:val="28"/>
        </w:rPr>
        <w:t>N 9</w:t>
      </w:r>
      <w:r>
        <w:rPr>
          <w:rFonts w:ascii="Times New Roman"/>
          <w:b w:val="false"/>
          <w:i w:val="false"/>
          <w:color w:val="ff0000"/>
          <w:sz w:val="28"/>
        </w:rPr>
        <w:t xml:space="preserve">, 2006.01.14 </w:t>
      </w:r>
      <w:r>
        <w:rPr>
          <w:rFonts w:ascii="Times New Roman"/>
          <w:b w:val="false"/>
          <w:i w:val="false"/>
          <w:color w:val="000000"/>
          <w:sz w:val="28"/>
        </w:rPr>
        <w:t>N 120</w:t>
      </w:r>
      <w:r>
        <w:rPr>
          <w:rFonts w:ascii="Times New Roman"/>
          <w:b w:val="false"/>
          <w:i w:val="false"/>
          <w:color w:val="ff0000"/>
          <w:sz w:val="28"/>
        </w:rPr>
        <w:t xml:space="preserve">, 2008.12.29 </w:t>
      </w:r>
      <w:r>
        <w:rPr>
          <w:rFonts w:ascii="Times New Roman"/>
          <w:b w:val="false"/>
          <w:i w:val="false"/>
          <w:color w:val="000000"/>
          <w:sz w:val="28"/>
        </w:rPr>
        <w:t>N 116-IV</w:t>
      </w:r>
      <w:r>
        <w:rPr>
          <w:rFonts w:ascii="Times New Roman"/>
          <w:b w:val="false"/>
          <w:i w:val="false"/>
          <w:color w:val="ff0000"/>
          <w:sz w:val="28"/>
        </w:rPr>
        <w:t xml:space="preserve"> (01.01.2009 бастап қолданысқа енгізіледі), 2010.03.15 </w:t>
      </w:r>
      <w:r>
        <w:rPr>
          <w:rFonts w:ascii="Times New Roman"/>
          <w:b w:val="false"/>
          <w:i w:val="false"/>
          <w:color w:val="000000"/>
          <w:sz w:val="28"/>
        </w:rPr>
        <w:t>№ 255-IV</w:t>
      </w:r>
      <w:r>
        <w:rPr>
          <w:rFonts w:ascii="Times New Roman"/>
          <w:b w:val="false"/>
          <w:i w:val="false"/>
          <w:color w:val="ff0000"/>
          <w:sz w:val="28"/>
        </w:rPr>
        <w:t xml:space="preserve">; 06.03.2013 </w:t>
      </w:r>
      <w:r>
        <w:rPr>
          <w:rFonts w:ascii="Times New Roman"/>
          <w:b w:val="false"/>
          <w:i w:val="false"/>
          <w:color w:val="000000"/>
          <w:sz w:val="28"/>
        </w:rPr>
        <w:t>N 81-V</w:t>
      </w:r>
      <w:r>
        <w:rPr>
          <w:rFonts w:ascii="Times New Roman"/>
          <w:b w:val="false"/>
          <w:i w:val="false"/>
          <w:color w:val="ff0000"/>
          <w:sz w:val="28"/>
        </w:rPr>
        <w:t xml:space="preserve"> (алғашқы ресми жарияланғанынан кейін күнтізбелік он күн өткен соң қолданысқа енгiзiледi); 05.05.2015 </w:t>
      </w:r>
      <w:r>
        <w:rPr>
          <w:rFonts w:ascii="Times New Roman"/>
          <w:b w:val="false"/>
          <w:i w:val="false"/>
          <w:color w:val="000000"/>
          <w:sz w:val="28"/>
        </w:rPr>
        <w:t>№ 312-V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28.12.2016 </w:t>
      </w:r>
      <w:r>
        <w:rPr>
          <w:rFonts w:ascii="Times New Roman"/>
          <w:b w:val="false"/>
          <w:i w:val="false"/>
          <w:color w:val="000000"/>
          <w:sz w:val="28"/>
        </w:rPr>
        <w:t>№ 34-VI</w:t>
      </w:r>
      <w:r>
        <w:rPr>
          <w:rFonts w:ascii="Times New Roman"/>
          <w:b w:val="false"/>
          <w:i w:val="false"/>
          <w:color w:val="ff0000"/>
          <w:sz w:val="28"/>
        </w:rPr>
        <w:t xml:space="preserve"> (01.01.2017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17-бап. Тарифтердiң (бағалардың, алымдар ставкаларының) немесе олардың шектi деңгейлерiнiң және тарифтiк сметаларының жобаларын қарау тәртiбi </w:t>
      </w:r>
    </w:p>
    <w:p>
      <w:pPr>
        <w:spacing w:after="0"/>
        <w:ind w:left="0"/>
        <w:jc w:val="both"/>
      </w:pPr>
      <w:r>
        <w:rPr>
          <w:rFonts w:ascii="Times New Roman"/>
          <w:b w:val="false"/>
          <w:i w:val="false"/>
          <w:color w:val="000000"/>
          <w:sz w:val="28"/>
        </w:rPr>
        <w:t xml:space="preserve">
      1. Табиғи монополиялар субъектiлерiнiң реттелiп көрсетiлетiн қызметтерiне (тауарларына, жұмыстарына) қолданыстағы тарифтердi (бағаларды, алымдар ставкаларын) немесе олардың шектi деңгейлерiн және тарифтiк сметаларын өзгертуге өтiнiмдердi қарауға қабылдаған жағдайларда уәкiлеттi орган тарифтердiң (бағалардың, алымдар ставкаларының) немесе олардың шектi деңгейлерiнiң және тарифтiк сметаларының жобаларына сараптама жүргiзедi. </w:t>
      </w:r>
    </w:p>
    <w:p>
      <w:pPr>
        <w:spacing w:after="0"/>
        <w:ind w:left="0"/>
        <w:jc w:val="both"/>
      </w:pPr>
      <w:r>
        <w:rPr>
          <w:rFonts w:ascii="Times New Roman"/>
          <w:b w:val="false"/>
          <w:i w:val="false"/>
          <w:color w:val="000000"/>
          <w:sz w:val="28"/>
        </w:rPr>
        <w:t>
      Сараптама жүргізу кезінде тәуелсіз сарапшылар, мемлекеттік органдар, тұтынушылар мен олардың қоғамдық бірлестіктері тартылады.</w:t>
      </w:r>
    </w:p>
    <w:bookmarkStart w:name="z198" w:id="303"/>
    <w:p>
      <w:pPr>
        <w:spacing w:after="0"/>
        <w:ind w:left="0"/>
        <w:jc w:val="both"/>
      </w:pPr>
      <w:r>
        <w:rPr>
          <w:rFonts w:ascii="Times New Roman"/>
          <w:b w:val="false"/>
          <w:i w:val="false"/>
          <w:color w:val="000000"/>
          <w:sz w:val="28"/>
        </w:rPr>
        <w:t>
      2. Уәкiлеттi орган:</w:t>
      </w:r>
    </w:p>
    <w:bookmarkEnd w:id="303"/>
    <w:p>
      <w:pPr>
        <w:spacing w:after="0"/>
        <w:ind w:left="0"/>
        <w:jc w:val="both"/>
      </w:pPr>
      <w:r>
        <w:rPr>
          <w:rFonts w:ascii="Times New Roman"/>
          <w:b w:val="false"/>
          <w:i w:val="false"/>
          <w:color w:val="000000"/>
          <w:sz w:val="28"/>
        </w:rPr>
        <w:t>
      1) табиғи монополия субъектiсiнiң реттелiп көрсетiлетiн қызметтерiне (тауарларына, жұмыстарына) тарифтердi (бағаларды, алымдар мөлшерлемелерін) немесе олардың шектi деңгейлерiн бекiту кезiнде күнтізбелік отыз күннен кешіктірмей;</w:t>
      </w:r>
    </w:p>
    <w:bookmarkStart w:name="z344" w:id="304"/>
    <w:p>
      <w:pPr>
        <w:spacing w:after="0"/>
        <w:ind w:left="0"/>
        <w:jc w:val="both"/>
      </w:pPr>
      <w:r>
        <w:rPr>
          <w:rFonts w:ascii="Times New Roman"/>
          <w:b w:val="false"/>
          <w:i w:val="false"/>
          <w:color w:val="000000"/>
          <w:sz w:val="28"/>
        </w:rPr>
        <w:t>
      2) табиғи монополия субъектiсiнiң реттелiп көрсетiлетiн қызметтерiне (тауарларына, жұмыстарына) тарифтердi (бағаларды, алым мөлшерлемелерін) осы Заңның 18-бабының 5-тармағына сәйкес бекiту кезiнде күнтізбелік он бес күннен кешіктірмей жария тыңдауларды өткiзу күнi мен орны туралы ақпаратты өзінің интернет-ресурсында орналастыруға және мерзiмдi баспасөз басылымдарында жариялауға мiндеттi.</w:t>
      </w:r>
    </w:p>
    <w:bookmarkEnd w:id="304"/>
    <w:bookmarkStart w:name="z199" w:id="305"/>
    <w:p>
      <w:pPr>
        <w:spacing w:after="0"/>
        <w:ind w:left="0"/>
        <w:jc w:val="both"/>
      </w:pPr>
      <w:r>
        <w:rPr>
          <w:rFonts w:ascii="Times New Roman"/>
          <w:b w:val="false"/>
          <w:i w:val="false"/>
          <w:color w:val="000000"/>
          <w:sz w:val="28"/>
        </w:rPr>
        <w:t>
      Қуаттылығы аз табиғи монополия субъектiлерiнiң реттелiп көрсетiлетiн қызметтерiне (тауарларына, жұмыстарына) тарифтердi (бағаларды, алымдар ставкаларын) бекiту кезiнде осы тармақтың бiрiншi бөлiгiндегi талаптар қолданылмайды.</w:t>
      </w:r>
    </w:p>
    <w:bookmarkEnd w:id="305"/>
    <w:bookmarkStart w:name="z200" w:id="306"/>
    <w:p>
      <w:pPr>
        <w:spacing w:after="0"/>
        <w:ind w:left="0"/>
        <w:jc w:val="both"/>
      </w:pPr>
      <w:r>
        <w:rPr>
          <w:rFonts w:ascii="Times New Roman"/>
          <w:b w:val="false"/>
          <w:i w:val="false"/>
          <w:color w:val="000000"/>
          <w:sz w:val="28"/>
        </w:rPr>
        <w:t>
      Жария тыңдаулар:</w:t>
      </w:r>
    </w:p>
    <w:bookmarkEnd w:id="306"/>
    <w:p>
      <w:pPr>
        <w:spacing w:after="0"/>
        <w:ind w:left="0"/>
        <w:jc w:val="both"/>
      </w:pPr>
      <w:r>
        <w:rPr>
          <w:rFonts w:ascii="Times New Roman"/>
          <w:b w:val="false"/>
          <w:i w:val="false"/>
          <w:color w:val="000000"/>
          <w:sz w:val="28"/>
        </w:rPr>
        <w:t>
      1) табиғи монополия субъектiсiнiң реттелiп көрсетiлетiн қызметтерiне (тауарларына, жұмыстарына) тарифтердiң (бағалардың, алымдар мөлшерлемелерінің) шектi деңгейлерiн бекiту кезiнде оларды бекiту туралы шешiм қабылдаудан кемiнде күнтізбелік отыз күн бұрын;</w:t>
      </w:r>
    </w:p>
    <w:bookmarkStart w:name="z201" w:id="307"/>
    <w:p>
      <w:pPr>
        <w:spacing w:after="0"/>
        <w:ind w:left="0"/>
        <w:jc w:val="both"/>
      </w:pPr>
      <w:r>
        <w:rPr>
          <w:rFonts w:ascii="Times New Roman"/>
          <w:b w:val="false"/>
          <w:i w:val="false"/>
          <w:color w:val="000000"/>
          <w:sz w:val="28"/>
        </w:rPr>
        <w:t>
      2) табиғи монополия субъектiсiнiң реттелiп көрсетiлетiн қызметтерiне (тауарларына, жұмыстарына) тарифтердi (бағаларды, алымдар мөлшерлемелерін) бекiту кезiнде оларды бекiту туралы шешiм қабылдағанға дейін күнтізбелік отыз күннен кешіктірілмей;</w:t>
      </w:r>
    </w:p>
    <w:bookmarkEnd w:id="307"/>
    <w:bookmarkStart w:name="z202" w:id="308"/>
    <w:p>
      <w:pPr>
        <w:spacing w:after="0"/>
        <w:ind w:left="0"/>
        <w:jc w:val="both"/>
      </w:pPr>
      <w:r>
        <w:rPr>
          <w:rFonts w:ascii="Times New Roman"/>
          <w:b w:val="false"/>
          <w:i w:val="false"/>
          <w:color w:val="000000"/>
          <w:sz w:val="28"/>
        </w:rPr>
        <w:t xml:space="preserve">
      3) осы Заңның </w:t>
      </w:r>
      <w:r>
        <w:rPr>
          <w:rFonts w:ascii="Times New Roman"/>
          <w:b w:val="false"/>
          <w:i w:val="false"/>
          <w:color w:val="000000"/>
          <w:sz w:val="28"/>
        </w:rPr>
        <w:t>18-бабының</w:t>
      </w:r>
      <w:r>
        <w:rPr>
          <w:rFonts w:ascii="Times New Roman"/>
          <w:b w:val="false"/>
          <w:i w:val="false"/>
          <w:color w:val="000000"/>
          <w:sz w:val="28"/>
        </w:rPr>
        <w:t xml:space="preserve"> 5-тармағына сәйкес табиғи монополия субъектiсiнiң реттелiп көрсетiлетiн қызметтерiне (тауарларына, жұмыстарына) тарифтердi (бағаларды, алымдар мөлшерлемелерін) бекiту кезiнде оларды бекiту туралы шешiм қабылдағанға дейін күнтізбелік он бес күннен кешіктірілмей;</w:t>
      </w:r>
    </w:p>
    <w:bookmarkEnd w:id="308"/>
    <w:bookmarkStart w:name="z203" w:id="309"/>
    <w:p>
      <w:pPr>
        <w:spacing w:after="0"/>
        <w:ind w:left="0"/>
        <w:jc w:val="both"/>
      </w:pPr>
      <w:r>
        <w:rPr>
          <w:rFonts w:ascii="Times New Roman"/>
          <w:b w:val="false"/>
          <w:i w:val="false"/>
          <w:color w:val="000000"/>
          <w:sz w:val="28"/>
        </w:rPr>
        <w:t>
      4) қуаттылығы аз табиғи монополия субъектiсiнiң реттелiп көрсетiлетiн қызметтерiне (тауарларына, жұмыстарына) тарифтердi (бағаларды, алымдар мөлшерлемелерін) бекiту кезiнде оларды бекiту туралы шешiм қабылдаудан кемiнде күнтізбелік бiр күн бұрын өткiзiледi.</w:t>
      </w:r>
    </w:p>
    <w:bookmarkEnd w:id="309"/>
    <w:p>
      <w:pPr>
        <w:spacing w:after="0"/>
        <w:ind w:left="0"/>
        <w:jc w:val="both"/>
      </w:pPr>
      <w:r>
        <w:rPr>
          <w:rFonts w:ascii="Times New Roman"/>
          <w:b w:val="false"/>
          <w:i w:val="false"/>
          <w:color w:val="000000"/>
          <w:sz w:val="28"/>
        </w:rPr>
        <w:t>
      Жария тыңдаулар жариялылықты, хабардар болуды, тұтынушылар мен табиғи монополиялар субъектілері мүдделерінің балансын сақтауды, тарифтерді (бағаларды, алымдар мөлшерлемелерін) немесе олардың шекті деңгейлерін қалыптастырудың ашықтығын және анықтылықты қамтамасыз ету мақсатында өткізіледі.</w:t>
      </w:r>
    </w:p>
    <w:p>
      <w:pPr>
        <w:spacing w:after="0"/>
        <w:ind w:left="0"/>
        <w:jc w:val="both"/>
      </w:pPr>
      <w:r>
        <w:rPr>
          <w:rFonts w:ascii="Times New Roman"/>
          <w:b w:val="false"/>
          <w:i w:val="false"/>
          <w:color w:val="000000"/>
          <w:sz w:val="28"/>
        </w:rPr>
        <w:t xml:space="preserve">
      Табиғи монополия субъектiсi жария тыңдаулар өткiзудiң күнi туралы ақпарат жарияланғаннан кейiн жария тыңдауларға қатысушылардың талабы бойынша: </w:t>
      </w:r>
    </w:p>
    <w:p>
      <w:pPr>
        <w:spacing w:after="0"/>
        <w:ind w:left="0"/>
        <w:jc w:val="both"/>
      </w:pPr>
      <w:r>
        <w:rPr>
          <w:rFonts w:ascii="Times New Roman"/>
          <w:b w:val="false"/>
          <w:i w:val="false"/>
          <w:color w:val="000000"/>
          <w:sz w:val="28"/>
        </w:rPr>
        <w:t xml:space="preserve">
      реттелiп көрсетiлетiн қызметтерге (тауарларға, жұмыстарға) тарифтiк сметалардың, тарифтердiң (бағалардың, алымдар ставкаларының) немесе олардың шектi деңгейлерiнiң жобаларын; </w:t>
      </w:r>
    </w:p>
    <w:p>
      <w:pPr>
        <w:spacing w:after="0"/>
        <w:ind w:left="0"/>
        <w:jc w:val="both"/>
      </w:pPr>
      <w:r>
        <w:rPr>
          <w:rFonts w:ascii="Times New Roman"/>
          <w:b w:val="false"/>
          <w:i w:val="false"/>
          <w:color w:val="000000"/>
          <w:sz w:val="28"/>
        </w:rPr>
        <w:t xml:space="preserve">
      реттелiп көрсетiлетiн қызметтерге (тауарларға, жұмыстарға) тарифтердi (бағаларды, алымдар мөлшерлемелерін) немесе олардың шектi деңгейлерiн көтерудiң себептерi туралы экономикалық негiзделген есептерi бар ақпаратты беруге мiндеттi. </w:t>
      </w:r>
    </w:p>
    <w:p>
      <w:pPr>
        <w:spacing w:after="0"/>
        <w:ind w:left="0"/>
        <w:jc w:val="both"/>
      </w:pPr>
      <w:r>
        <w:rPr>
          <w:rFonts w:ascii="Times New Roman"/>
          <w:b w:val="false"/>
          <w:i w:val="false"/>
          <w:color w:val="000000"/>
          <w:sz w:val="28"/>
        </w:rPr>
        <w:t>
      Жария тыңдаулар өткізу тәртібін уәкілетті орган айқындайды.</w:t>
      </w:r>
    </w:p>
    <w:bookmarkStart w:name="z204" w:id="310"/>
    <w:p>
      <w:pPr>
        <w:spacing w:after="0"/>
        <w:ind w:left="0"/>
        <w:jc w:val="both"/>
      </w:pPr>
      <w:r>
        <w:rPr>
          <w:rFonts w:ascii="Times New Roman"/>
          <w:b w:val="false"/>
          <w:i w:val="false"/>
          <w:color w:val="000000"/>
          <w:sz w:val="28"/>
        </w:rPr>
        <w:t>
      3. Табиғи монополиялар субъектiлерiнiң реттелiп көрсетiлетiн қызметтерiне (тауарларына, жұмыстарына) тарифтердiң (бағалардың, алымдар мөлшерлемелерінің) жобаларын уәкiлеттi орган күнтізбелік елу бес күн iшiнде, ал тарифтердiң (бағалардың, алымдар мөлшерлемелерінің) шектi деңгейi бекiтiлген жағдайда уәкiлеттi органның талаптарына сәйкес экономикалық негiзделген есептер берiлген жағдайда күнтізбелік жүз қырық бес күн iшiнде қарайды. Тарифтердiң (бағалардың, алымдар мөлшерлемелерінің) немесе олардың шектi деңгейлерiнiң жобаларын қарау мерзiмi өтiнiм берiлген кезден бастап есептеледi.</w:t>
      </w:r>
    </w:p>
    <w:bookmarkEnd w:id="310"/>
    <w:bookmarkStart w:name="z398" w:id="311"/>
    <w:p>
      <w:pPr>
        <w:spacing w:after="0"/>
        <w:ind w:left="0"/>
        <w:jc w:val="both"/>
      </w:pPr>
      <w:r>
        <w:rPr>
          <w:rFonts w:ascii="Times New Roman"/>
          <w:b w:val="false"/>
          <w:i w:val="false"/>
          <w:color w:val="000000"/>
          <w:sz w:val="28"/>
        </w:rPr>
        <w:t>
      3-1. Егер тарифтердің (бағалардың, алымдар мөлшерлемелерінің) жобаларын қарау кезінде қосымша ақпарат қажет болған жағдайда, уәкілетті орган оны өтінім берушіден мерзімді, бірақ бес жұмыс күнінен кем емес мерзімді белгілей отырып, жазбаша түрде сұратуға құқылы.</w:t>
      </w:r>
    </w:p>
    <w:bookmarkEnd w:id="311"/>
    <w:bookmarkStart w:name="z205" w:id="312"/>
    <w:p>
      <w:pPr>
        <w:spacing w:after="0"/>
        <w:ind w:left="0"/>
        <w:jc w:val="both"/>
      </w:pPr>
      <w:r>
        <w:rPr>
          <w:rFonts w:ascii="Times New Roman"/>
          <w:b w:val="false"/>
          <w:i w:val="false"/>
          <w:color w:val="000000"/>
          <w:sz w:val="28"/>
        </w:rPr>
        <w:t>
      4. Қуаттылығы аз табиғи монополия субъектiсiнiң реттелiп көрсетiлетiн қызметтерiне (тауарларына, жұмыстарына) тарифтердiң (бағалардың, алымдар мөлшерлемелерінің) жобаларын уәкiлеттi орган күнтізбелік отыз күн iшiнде қарайды.</w:t>
      </w:r>
    </w:p>
    <w:bookmarkEnd w:id="312"/>
    <w:bookmarkStart w:name="z206" w:id="313"/>
    <w:p>
      <w:pPr>
        <w:spacing w:after="0"/>
        <w:ind w:left="0"/>
        <w:jc w:val="both"/>
      </w:pPr>
      <w:r>
        <w:rPr>
          <w:rFonts w:ascii="Times New Roman"/>
          <w:b w:val="false"/>
          <w:i w:val="false"/>
          <w:color w:val="000000"/>
          <w:sz w:val="28"/>
        </w:rPr>
        <w:t>
      5. Осы баптың 1-тармағының талаптары уәкiлеттi органның төтенше реттейтiн шаралар түрiнде қабылдайтын шешiмдерiне қолданылмайды.</w:t>
      </w:r>
    </w:p>
    <w:bookmarkEnd w:id="313"/>
    <w:bookmarkStart w:name="z207" w:id="314"/>
    <w:p>
      <w:pPr>
        <w:spacing w:after="0"/>
        <w:ind w:left="0"/>
        <w:jc w:val="both"/>
      </w:pPr>
      <w:r>
        <w:rPr>
          <w:rFonts w:ascii="Times New Roman"/>
          <w:b w:val="false"/>
          <w:i w:val="false"/>
          <w:color w:val="000000"/>
          <w:sz w:val="28"/>
        </w:rPr>
        <w:t xml:space="preserve">
      6. Осы баптың 1-тармағы екiншi бөлiгiнiң талаптары қуаттылығы аз табиғи монополия субъектiсiнiң реттелiп көрсетiлетiн қызметтерiне (тауарларына, жұмыстарына) тарифтердi (бағаларды, алымдар ставкаларын) және тарифтiк сметаларды бекiту туралы шешiмдерге қолданылмайды. </w:t>
      </w:r>
    </w:p>
    <w:bookmarkEnd w:id="31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17-бап жаңа редакцияда - ҚР 2006.07.05 N </w:t>
      </w:r>
      <w:r>
        <w:rPr>
          <w:rFonts w:ascii="Times New Roman"/>
          <w:b w:val="false"/>
          <w:i w:val="false"/>
          <w:color w:val="000000"/>
          <w:sz w:val="28"/>
        </w:rPr>
        <w:t>166</w:t>
      </w:r>
      <w:r>
        <w:rPr>
          <w:rFonts w:ascii="Times New Roman"/>
          <w:b w:val="false"/>
          <w:i w:val="false"/>
          <w:color w:val="ff0000"/>
          <w:sz w:val="28"/>
        </w:rPr>
        <w:t xml:space="preserve">;   өзгерістер енгізілді - ҚР 2012.07.04 </w:t>
      </w:r>
      <w:r>
        <w:rPr>
          <w:rFonts w:ascii="Times New Roman"/>
          <w:b w:val="false"/>
          <w:i w:val="false"/>
          <w:color w:val="000000"/>
          <w:sz w:val="28"/>
        </w:rPr>
        <w:t>№ 25-V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05.05.2015 </w:t>
      </w:r>
      <w:r>
        <w:rPr>
          <w:rFonts w:ascii="Times New Roman"/>
          <w:b w:val="false"/>
          <w:i w:val="false"/>
          <w:color w:val="000000"/>
          <w:sz w:val="28"/>
        </w:rPr>
        <w:t>№ 312-V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05.05.2015 </w:t>
      </w:r>
      <w:r>
        <w:rPr>
          <w:rFonts w:ascii="Times New Roman"/>
          <w:b w:val="false"/>
          <w:i w:val="false"/>
          <w:color w:val="000000"/>
          <w:sz w:val="28"/>
        </w:rPr>
        <w:t>№ 312-V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18-бап. Тарифтердi (бағаларды, алымдар ставкаларын) немесе олардың шектi деңгейлерiн және тарифтiк сметаларын бекiту туралы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 </w:t>
      </w:r>
      <w:r>
        <w:rPr>
          <w:rFonts w:ascii="Times New Roman"/>
          <w:b w:val="false"/>
          <w:i w:val="false"/>
          <w:color w:val="000000"/>
          <w:sz w:val="28"/>
        </w:rPr>
        <w:t xml:space="preserve">Алынып тасталды - ҚР 2002.12.26 N </w:t>
      </w:r>
      <w:r>
        <w:rPr>
          <w:rFonts w:ascii="Times New Roman"/>
          <w:b w:val="false"/>
          <w:i w:val="false"/>
          <w:color w:val="000000"/>
          <w:sz w:val="28"/>
        </w:rPr>
        <w:t>364</w:t>
      </w:r>
      <w:r>
        <w:rPr>
          <w:rFonts w:ascii="Times New Roman"/>
          <w:b w:val="false"/>
          <w:i w:val="false"/>
          <w:color w:val="000000"/>
          <w:sz w:val="28"/>
        </w:rPr>
        <w:t xml:space="preserve"> Заңымен.</w:t>
      </w:r>
    </w:p>
    <w:bookmarkStart w:name="z208" w:id="315"/>
    <w:p>
      <w:pPr>
        <w:spacing w:after="0"/>
        <w:ind w:left="0"/>
        <w:jc w:val="both"/>
      </w:pPr>
      <w:r>
        <w:rPr>
          <w:rFonts w:ascii="Times New Roman"/>
          <w:b w:val="false"/>
          <w:i w:val="false"/>
          <w:color w:val="000000"/>
          <w:sz w:val="28"/>
        </w:rPr>
        <w:t>
      2. Табиғи монополия субъектiсiнiң реттелiп көрсетiлетiн қызметтерiне (тауарларына, жұмыстарына) тарифтерді (бағаларды, алымдар мөлшерлемелерін) немесе олардың шектi деңгейлерiн және тарифтiк сметаларды бекiту туралы шешiм табиғи монополия субъектiсiне – олар қолданысқа енгiзілетiн кезге дейiн кемінде күнтізбелік отыз бес күн бұрын, ал қуаттылығы аз табиғи монополия субъектiсiне олар қолданысқа енгiзілгенге дейiн кемінде күнтізбелік он күн бұрын жiберiлуге тиiс.</w:t>
      </w:r>
    </w:p>
    <w:bookmarkEnd w:id="315"/>
    <w:p>
      <w:pPr>
        <w:spacing w:after="0"/>
        <w:ind w:left="0"/>
        <w:jc w:val="both"/>
      </w:pPr>
      <w:r>
        <w:rPr>
          <w:rFonts w:ascii="Times New Roman"/>
          <w:b w:val="false"/>
          <w:i w:val="false"/>
          <w:color w:val="000000"/>
          <w:sz w:val="28"/>
        </w:rPr>
        <w:t>
      Уәкілетті орган тарифтерді (бағаларды, алымдар мөлшерлемелерін) немесе олардың шектi деңгейлерiн және тарифтiк сметаларды бекiту туралы шешiммен бірге табиғи монополия субъектісіне тарифтерді (бағаларды, алымдар мөлшерлемелерін) немесе олардың шектi деңгейлерiн және тарифтiк сметаларды бекiтуге арналған өтініммен табиғи монополия субъектісі ұсынған шығындар мен пайда баптарын өзгерту және нақтылау негіздемесін жібереді.</w:t>
      </w:r>
    </w:p>
    <w:bookmarkStart w:name="z209" w:id="316"/>
    <w:p>
      <w:pPr>
        <w:spacing w:after="0"/>
        <w:ind w:left="0"/>
        <w:jc w:val="both"/>
      </w:pPr>
      <w:r>
        <w:rPr>
          <w:rFonts w:ascii="Times New Roman"/>
          <w:b w:val="false"/>
          <w:i w:val="false"/>
          <w:color w:val="000000"/>
          <w:sz w:val="28"/>
        </w:rPr>
        <w:t xml:space="preserve">
      3. Төтенше реттеуші шаралар ретінде тарифтер (бағалар, алымдар мөлшерлемелері) мен тарифтік сметаларды бекітуді және осы баптың 5-тармағында және "Электр энергетикасы туралы" Қазақстан Республикасы </w:t>
      </w:r>
      <w:r>
        <w:rPr>
          <w:rFonts w:ascii="Times New Roman"/>
          <w:b w:val="false"/>
          <w:i w:val="false"/>
          <w:color w:val="000000"/>
          <w:sz w:val="28"/>
        </w:rPr>
        <w:t>Заңының</w:t>
      </w:r>
      <w:r>
        <w:rPr>
          <w:rFonts w:ascii="Times New Roman"/>
          <w:b w:val="false"/>
          <w:i w:val="false"/>
          <w:color w:val="000000"/>
          <w:sz w:val="28"/>
        </w:rPr>
        <w:t xml:space="preserve"> 13-1-бабының 1 мен 2-тармақтарында көзделген жағдайларды қоспағанда, табиғи монополия субъектiсiнiң реттелiп көрсетiлетiн қызметтерiне (тауарларына, жұмыстарына) тарифтердi (бағаларды, алымдар мөлшерлемелерін) немесе олардың шектi деңгейлерiн және тарифтiк сметаларды бекiту бекітілген шекті тарифтің қолданылуы кезеңінде кемінде бір рет жүргізіледі.</w:t>
      </w:r>
    </w:p>
    <w:bookmarkEnd w:id="316"/>
    <w:p>
      <w:pPr>
        <w:spacing w:after="0"/>
        <w:ind w:left="0"/>
        <w:jc w:val="both"/>
      </w:pPr>
      <w:r>
        <w:rPr>
          <w:rFonts w:ascii="Times New Roman"/>
          <w:b w:val="false"/>
          <w:i w:val="false"/>
          <w:color w:val="000000"/>
          <w:sz w:val="28"/>
        </w:rPr>
        <w:t>
      Қуаттылығы аз табиғи монополия субъектiсiнiң реттелiп көрсетiлетiн қызметтерiне (тауарларына, жұмыстарына) тарифтердi (бағаларды, алымдар мөлшерлемелерін) қолданысқа енгiзу тарифтер (бағалар, алымдар мөлшерлемелері) бекiтiлген айдан кейiнгi екінші айдың бiрiншi күнiнен бастап жүзеге асырылады.</w:t>
      </w:r>
    </w:p>
    <w:p>
      <w:pPr>
        <w:spacing w:after="0"/>
        <w:ind w:left="0"/>
        <w:jc w:val="both"/>
      </w:pPr>
      <w:r>
        <w:rPr>
          <w:rFonts w:ascii="Times New Roman"/>
          <w:b w:val="false"/>
          <w:i w:val="false"/>
          <w:color w:val="000000"/>
          <w:sz w:val="28"/>
        </w:rPr>
        <w:t>
      Төтенше реттелетін шаралар ретінде бекітілген тарифтер (бағалар, алымдар ставкалары) мен тарифтік сметаларды қолданысқа енгізу уәкілетті орган айқындаған күннен бастап жүзеге асырылады.</w:t>
      </w:r>
    </w:p>
    <w:bookmarkStart w:name="z210" w:id="317"/>
    <w:p>
      <w:pPr>
        <w:spacing w:after="0"/>
        <w:ind w:left="0"/>
        <w:jc w:val="both"/>
      </w:pPr>
      <w:r>
        <w:rPr>
          <w:rFonts w:ascii="Times New Roman"/>
          <w:b w:val="false"/>
          <w:i w:val="false"/>
          <w:color w:val="000000"/>
          <w:sz w:val="28"/>
        </w:rPr>
        <w:t>
      4. Табиғи монополия субъектiсi тарифтердiң (бағалардың, алымдар мөлшерлемелерінің) немесе олардың шектi деңгейлерiнiң өзгертiлгенi туралы ақпаратты олар қолданысқа енгiзiлгенге дейiн кемiнде күнтізбелік отыз күн бұрын, ал қуаттылығы аз табиғи монополия субъектiсi олар қолданысқа енгiзiлгенге дейiн кемiнде күнтізбелік он бес күн бұрын тұтынушының назарына жеткiзуге мiндеттi.</w:t>
      </w:r>
    </w:p>
    <w:bookmarkEnd w:id="317"/>
    <w:bookmarkStart w:name="z211" w:id="318"/>
    <w:p>
      <w:pPr>
        <w:spacing w:after="0"/>
        <w:ind w:left="0"/>
        <w:jc w:val="both"/>
      </w:pPr>
      <w:r>
        <w:rPr>
          <w:rFonts w:ascii="Times New Roman"/>
          <w:b w:val="false"/>
          <w:i w:val="false"/>
          <w:color w:val="000000"/>
          <w:sz w:val="28"/>
        </w:rPr>
        <w:t>
      5. Реттелiп көрсетiлетiн қызметтерге (тауарларға, жұмыстарға) тарифтердi (бағаларды, алымдар ставкаларын) және тарифтiк сметаларды оңайлатылған тәртiппен бекiту:</w:t>
      </w:r>
    </w:p>
    <w:bookmarkEnd w:id="318"/>
    <w:bookmarkStart w:name="z212" w:id="319"/>
    <w:p>
      <w:pPr>
        <w:spacing w:after="0"/>
        <w:ind w:left="0"/>
        <w:jc w:val="both"/>
      </w:pPr>
      <w:r>
        <w:rPr>
          <w:rFonts w:ascii="Times New Roman"/>
          <w:b w:val="false"/>
          <w:i w:val="false"/>
          <w:color w:val="000000"/>
          <w:sz w:val="28"/>
        </w:rPr>
        <w:t>
      1) жаңадан құрылған табиғи монополия субъектiсiнiң реттелiп көрсетiлетiн қызметтерiне (тауарларына, жұмыстарына);</w:t>
      </w:r>
    </w:p>
    <w:bookmarkEnd w:id="319"/>
    <w:bookmarkStart w:name="z213" w:id="320"/>
    <w:p>
      <w:pPr>
        <w:spacing w:after="0"/>
        <w:ind w:left="0"/>
        <w:jc w:val="both"/>
      </w:pPr>
      <w:r>
        <w:rPr>
          <w:rFonts w:ascii="Times New Roman"/>
          <w:b w:val="false"/>
          <w:i w:val="false"/>
          <w:color w:val="000000"/>
          <w:sz w:val="28"/>
        </w:rPr>
        <w:t>
      2) осы Заңның 4-бабы 2-тармағына сәйкес енгiзiлген реттелiп көрсетiлетiн қызметтердiң (тауарлардың, жұмыстардың) жаңа түрлерiне;</w:t>
      </w:r>
    </w:p>
    <w:bookmarkEnd w:id="320"/>
    <w:bookmarkStart w:name="z214" w:id="321"/>
    <w:p>
      <w:pPr>
        <w:spacing w:after="0"/>
        <w:ind w:left="0"/>
        <w:jc w:val="both"/>
      </w:pPr>
      <w:r>
        <w:rPr>
          <w:rFonts w:ascii="Times New Roman"/>
          <w:b w:val="false"/>
          <w:i w:val="false"/>
          <w:color w:val="000000"/>
          <w:sz w:val="28"/>
        </w:rPr>
        <w:t>
      3) реттелiп көрсетiлетiн қызметтердiң (тауарлардың, жұмыстардың) өзге түрлерi бойынша Табиғи монополиялар субъектiлерiнiң мемлекеттiк тiркелiмiне енгiзiлiп қойған табиғи монополия субъектiсiнiң реттелiп көрсетiлетiн қызметтерiнiң (тауарларының, жұмыстарының) жаңа түрлерiне;</w:t>
      </w:r>
    </w:p>
    <w:bookmarkEnd w:id="321"/>
    <w:bookmarkStart w:name="z215" w:id="322"/>
    <w:p>
      <w:pPr>
        <w:spacing w:after="0"/>
        <w:ind w:left="0"/>
        <w:jc w:val="both"/>
      </w:pPr>
      <w:r>
        <w:rPr>
          <w:rFonts w:ascii="Times New Roman"/>
          <w:b w:val="false"/>
          <w:i w:val="false"/>
          <w:color w:val="000000"/>
          <w:sz w:val="28"/>
        </w:rPr>
        <w:t xml:space="preserve">
      4) егер табиғи монополия субъектiсiнiң реттелiп көрсетiлетiн қызметтерiне (тауарларына, жұмыстарына) қолданылып жүрген тарифтер объектiлер және (немесе) учаскелер бойынша бөлек бекiтiлген болса, жаңа объектiлерге және (немесе) учаскелерге жүргiзiледi. </w:t>
      </w:r>
    </w:p>
    <w:bookmarkEnd w:id="322"/>
    <w:p>
      <w:pPr>
        <w:spacing w:after="0"/>
        <w:ind w:left="0"/>
        <w:jc w:val="both"/>
      </w:pPr>
      <w:r>
        <w:rPr>
          <w:rFonts w:ascii="Times New Roman"/>
          <w:b w:val="false"/>
          <w:i w:val="false"/>
          <w:color w:val="000000"/>
          <w:sz w:val="28"/>
        </w:rPr>
        <w:t>
      Осы тармақтың бірінші бөлігінде аталған табиғи монополиялар субъектілері реттеліп көрсетілетін қызметтерге (тауарларға, жұмыстарға) тарифтер (бағалар, алымдар мөлшерлемелері) және тарифтік сметалар бекітілген күннен бастап тоғыз айдан кешіктірмей, оларды қайта қарау үшін өтінім беруге міндетті.</w:t>
      </w:r>
    </w:p>
    <w:p>
      <w:pPr>
        <w:spacing w:after="0"/>
        <w:ind w:left="0"/>
        <w:jc w:val="both"/>
      </w:pPr>
      <w:r>
        <w:rPr>
          <w:rFonts w:ascii="Times New Roman"/>
          <w:b w:val="false"/>
          <w:i w:val="false"/>
          <w:color w:val="000000"/>
          <w:sz w:val="28"/>
        </w:rPr>
        <w:t>
      Тарифтердi (бағаларды, алымдар мөлшерлемелерін) және тарифтiк сметаларды оңайлатылған тәртiппен бекiту тәртiбiн уәкiлеттi орган айқындайды.</w:t>
      </w:r>
    </w:p>
    <w:p>
      <w:pPr>
        <w:spacing w:after="0"/>
        <w:ind w:left="0"/>
        <w:jc w:val="both"/>
      </w:pPr>
      <w:r>
        <w:rPr>
          <w:rFonts w:ascii="Times New Roman"/>
          <w:b w:val="false"/>
          <w:i w:val="false"/>
          <w:color w:val="000000"/>
          <w:sz w:val="28"/>
        </w:rPr>
        <w:t>
      Оңайлатылған тәртiппен бекiтiлген тарифтердi (бағаларды, алымдар ставкаларын) көтерген жағдайда уәкiлеттi орган жаңа тарифтердi (бағаларды, алымдар ставкаларын) енгiзумен бiр мезгiлде тұтынушыларға келтiрiлген шығындарды өтеу туралы шешiм қабылдауға мiндеттi.</w:t>
      </w:r>
    </w:p>
    <w:bookmarkStart w:name="z216" w:id="323"/>
    <w:p>
      <w:pPr>
        <w:spacing w:after="0"/>
        <w:ind w:left="0"/>
        <w:jc w:val="both"/>
      </w:pPr>
      <w:r>
        <w:rPr>
          <w:rFonts w:ascii="Times New Roman"/>
          <w:b w:val="false"/>
          <w:i w:val="false"/>
          <w:color w:val="000000"/>
          <w:sz w:val="28"/>
        </w:rPr>
        <w:t>
      5-1. Жасалған мәмiленiң немесе банкрот деп танылған борышкер — табиғи монополия субъектiсiнiң мүліктік массасын өткізудің нәтижесiнде активтерi өз меншiгiне түскен табиғи монополия субъектiсi тұтынушыларға реттелiп көрсетiлетiн қызметтердi (тауарларды, жұмыстарды) осы активтердiң немесе банкроттық рәсімі процесiнде өндiрiп алынатын мүлiктiң меншiк иелерi үшiн уәкiлеттi орган бұрын бекiткен тарифтер (бағалар, алымдар мөлшерлемелері) немесе олардың шектi деңгейлерi және тарифтiк сметалары бойынша реттелiп көрсетiлетiн қызметтерге (тауарларға, жұмыстарға) тарифтердi (бағаларды, алымдар мөлшерлемелерін) және тарифтiк сметаларды бекiтуге өтiнiм ұсынғанға дейiн, бiрақ алты айдан аспайтын мерзiмде ұсынады.</w:t>
      </w:r>
    </w:p>
    <w:bookmarkEnd w:id="323"/>
    <w:bookmarkStart w:name="z217" w:id="324"/>
    <w:p>
      <w:pPr>
        <w:spacing w:after="0"/>
        <w:ind w:left="0"/>
        <w:jc w:val="both"/>
      </w:pPr>
      <w:r>
        <w:rPr>
          <w:rFonts w:ascii="Times New Roman"/>
          <w:b w:val="false"/>
          <w:i w:val="false"/>
          <w:color w:val="000000"/>
          <w:sz w:val="28"/>
        </w:rPr>
        <w:t>
      6. Уәкiлеттi органның бастамасы бойынша тарифтерді (бағаларды, алымдар мөлшерлемелерін) және тарифтiк сметаларды бекiту осы Заңда белгiленген тәртiппен жүзеге асырылады.</w:t>
      </w:r>
    </w:p>
    <w:bookmarkEnd w:id="324"/>
    <w:bookmarkStart w:name="z218" w:id="325"/>
    <w:p>
      <w:pPr>
        <w:spacing w:after="0"/>
        <w:ind w:left="0"/>
        <w:jc w:val="both"/>
      </w:pPr>
      <w:r>
        <w:rPr>
          <w:rFonts w:ascii="Times New Roman"/>
          <w:b w:val="false"/>
          <w:i w:val="false"/>
          <w:color w:val="000000"/>
          <w:sz w:val="28"/>
        </w:rPr>
        <w:t>
      7. Тарифтердiң (бағалардың, алымдар ставкаларының) шектi деңгейiн енгiзу тиiстi жылдың бiрiншi қаңтарынан немесе бiрiншi шiлдесiнен бастап жүзеге асырылады.</w:t>
      </w:r>
    </w:p>
    <w:bookmarkEnd w:id="325"/>
    <w:bookmarkStart w:name="z421" w:id="326"/>
    <w:p>
      <w:pPr>
        <w:spacing w:after="0"/>
        <w:ind w:left="0"/>
        <w:jc w:val="both"/>
      </w:pPr>
      <w:r>
        <w:rPr>
          <w:rFonts w:ascii="Times New Roman"/>
          <w:b w:val="false"/>
          <w:i w:val="false"/>
          <w:color w:val="000000"/>
          <w:sz w:val="28"/>
        </w:rPr>
        <w:t xml:space="preserve">
      8. Уәкілетті орган мемлекеттік энергетикалық қадағалау және бақылау жөніндегі мемлекеттік органның электр энергиясын беру жөніндегі қызметті көрсететін табиғи монополия субъектісі қызметінің "Электр энергетикасы туралы" Қазақстан Республикасы Заңының 13-1-бабы </w:t>
      </w:r>
      <w:r>
        <w:rPr>
          <w:rFonts w:ascii="Times New Roman"/>
          <w:b w:val="false"/>
          <w:i w:val="false"/>
          <w:color w:val="000000"/>
          <w:sz w:val="28"/>
        </w:rPr>
        <w:t>6-тармағының</w:t>
      </w:r>
      <w:r>
        <w:rPr>
          <w:rFonts w:ascii="Times New Roman"/>
          <w:b w:val="false"/>
          <w:i w:val="false"/>
          <w:color w:val="000000"/>
          <w:sz w:val="28"/>
        </w:rPr>
        <w:t xml:space="preserve"> талаптарына сәйкес келмеуі туралы ақпараты негізінде аталған табиғи монополия субъектісінің реттеліп көрсетілетін қызметіне тарифті немесе оның шекті деңгейін инвестициялық (пайданы, амортизациялық аударымдарды, негізгі құралдар құнының өсуіне алып келетін күрделі шығындарды) және өзге де шығындарды алып тастай отырып, өзі айқындайтын тәртіппен күнтізбелік отыз күн ішінде бекітеді.</w:t>
      </w:r>
    </w:p>
    <w:bookmarkEnd w:id="3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18-бапқа өзгерістер енгізілді - ҚР 2002.12.26 N </w:t>
      </w:r>
      <w:r>
        <w:rPr>
          <w:rFonts w:ascii="Times New Roman"/>
          <w:b w:val="false"/>
          <w:i w:val="false"/>
          <w:color w:val="000000"/>
          <w:sz w:val="28"/>
        </w:rPr>
        <w:t>364</w:t>
      </w:r>
      <w:r>
        <w:rPr>
          <w:rFonts w:ascii="Times New Roman"/>
          <w:b w:val="false"/>
          <w:i w:val="false"/>
          <w:color w:val="ff0000"/>
          <w:sz w:val="28"/>
        </w:rPr>
        <w:t xml:space="preserve">, 2004.12.09 </w:t>
      </w:r>
      <w:r>
        <w:rPr>
          <w:rFonts w:ascii="Times New Roman"/>
          <w:b w:val="false"/>
          <w:i w:val="false"/>
          <w:color w:val="000000"/>
          <w:sz w:val="28"/>
        </w:rPr>
        <w:t>N 9</w:t>
      </w:r>
      <w:r>
        <w:rPr>
          <w:rFonts w:ascii="Times New Roman"/>
          <w:b w:val="false"/>
          <w:i w:val="false"/>
          <w:color w:val="ff0000"/>
          <w:sz w:val="28"/>
        </w:rPr>
        <w:t xml:space="preserve">, 2006.01.14 </w:t>
      </w:r>
      <w:r>
        <w:rPr>
          <w:rFonts w:ascii="Times New Roman"/>
          <w:b w:val="false"/>
          <w:i w:val="false"/>
          <w:color w:val="000000"/>
          <w:sz w:val="28"/>
        </w:rPr>
        <w:t>N 120</w:t>
      </w:r>
      <w:r>
        <w:rPr>
          <w:rFonts w:ascii="Times New Roman"/>
          <w:b w:val="false"/>
          <w:i w:val="false"/>
          <w:color w:val="ff0000"/>
          <w:sz w:val="28"/>
        </w:rPr>
        <w:t xml:space="preserve">, 2006.07.05 N </w:t>
      </w:r>
      <w:r>
        <w:rPr>
          <w:rFonts w:ascii="Times New Roman"/>
          <w:b w:val="false"/>
          <w:i w:val="false"/>
          <w:color w:val="000000"/>
          <w:sz w:val="28"/>
        </w:rPr>
        <w:t>166</w:t>
      </w:r>
      <w:r>
        <w:rPr>
          <w:rFonts w:ascii="Times New Roman"/>
          <w:b w:val="false"/>
          <w:i w:val="false"/>
          <w:color w:val="ff0000"/>
          <w:sz w:val="28"/>
        </w:rPr>
        <w:t xml:space="preserve">, 2008.12.29 </w:t>
      </w:r>
      <w:r>
        <w:rPr>
          <w:rFonts w:ascii="Times New Roman"/>
          <w:b w:val="false"/>
          <w:i w:val="false"/>
          <w:color w:val="000000"/>
          <w:sz w:val="28"/>
        </w:rPr>
        <w:t>N 116-IV</w:t>
      </w:r>
      <w:r>
        <w:rPr>
          <w:rFonts w:ascii="Times New Roman"/>
          <w:b w:val="false"/>
          <w:i w:val="false"/>
          <w:color w:val="ff0000"/>
          <w:sz w:val="28"/>
        </w:rPr>
        <w:t xml:space="preserve"> (01.01.2009 бастап қолданысқа енгізіледі); 2012.07.04 </w:t>
      </w:r>
      <w:r>
        <w:rPr>
          <w:rFonts w:ascii="Times New Roman"/>
          <w:b w:val="false"/>
          <w:i w:val="false"/>
          <w:color w:val="000000"/>
          <w:sz w:val="28"/>
        </w:rPr>
        <w:t>№ 25-V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07.03.2014 </w:t>
      </w:r>
      <w:r>
        <w:rPr>
          <w:rFonts w:ascii="Times New Roman"/>
          <w:b w:val="false"/>
          <w:i w:val="false"/>
          <w:color w:val="000000"/>
          <w:sz w:val="28"/>
        </w:rPr>
        <w:t>N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05.05.2015 </w:t>
      </w:r>
      <w:r>
        <w:rPr>
          <w:rFonts w:ascii="Times New Roman"/>
          <w:b w:val="false"/>
          <w:i w:val="false"/>
          <w:color w:val="000000"/>
          <w:sz w:val="28"/>
        </w:rPr>
        <w:t>№ 312-V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28.12.2016 </w:t>
      </w:r>
      <w:r>
        <w:rPr>
          <w:rFonts w:ascii="Times New Roman"/>
          <w:b w:val="false"/>
          <w:i w:val="false"/>
          <w:color w:val="000000"/>
          <w:sz w:val="28"/>
        </w:rPr>
        <w:t>№ 34-VI</w:t>
      </w:r>
      <w:r>
        <w:rPr>
          <w:rFonts w:ascii="Times New Roman"/>
          <w:b w:val="false"/>
          <w:i w:val="false"/>
          <w:color w:val="ff0000"/>
          <w:sz w:val="28"/>
        </w:rPr>
        <w:t xml:space="preserve"> (01.01.2017 бастап қолданысқа енгізіледі); 11.07.2017 </w:t>
      </w:r>
      <w:r>
        <w:rPr>
          <w:rFonts w:ascii="Times New Roman"/>
          <w:b w:val="false"/>
          <w:i w:val="false"/>
          <w:color w:val="000000"/>
          <w:sz w:val="28"/>
        </w:rPr>
        <w:t>№ 89-VI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18-1-бап. Табиғи монополиялар саласында жүзеге асырылатын іс-әрекеттерді хабарлаудың немесе келісудің негіздері мен тәртібі </w:t>
      </w:r>
    </w:p>
    <w:p>
      <w:pPr>
        <w:spacing w:after="0"/>
        <w:ind w:left="0"/>
        <w:jc w:val="both"/>
      </w:pPr>
      <w:r>
        <w:rPr>
          <w:rFonts w:ascii="Times New Roman"/>
          <w:b w:val="false"/>
          <w:i w:val="false"/>
          <w:color w:val="000000"/>
          <w:sz w:val="28"/>
        </w:rPr>
        <w:t>
      1. Табиғи монополия субъектiсiнiң реттелiп көрсетiлетiн қызметтерiн (тауарларын, жұмыстарын) тұтынушылардың құқықтары мен заңды мүдделерiне нұқсан келтiрудi не тиiстi тауар рыногының табиғи монополия жағдайынан бәсекелестiк рынок жағдайына экономикалық жағынан ақтауға болатын ауысуын тежеудi болдырмау мақсатында мынадай іс-әрекеттерді жасауға:</w:t>
      </w:r>
    </w:p>
    <w:bookmarkStart w:name="z219" w:id="327"/>
    <w:p>
      <w:pPr>
        <w:spacing w:after="0"/>
        <w:ind w:left="0"/>
        <w:jc w:val="both"/>
      </w:pPr>
      <w:r>
        <w:rPr>
          <w:rFonts w:ascii="Times New Roman"/>
          <w:b w:val="false"/>
          <w:i w:val="false"/>
          <w:color w:val="000000"/>
          <w:sz w:val="28"/>
        </w:rPr>
        <w:t>
      1) егер табиғи монополия субъектiсiнiң иеліктен шығарылатын мүлкінің не ағымдағы жылдың басындағы бухгалтерлiк баланста ескерілген, оған қатысты өзге де мәмілелер жасалатын мүлкінің баланстық құны ағымдағы жылдың басындағы бухгалтерлiк балансқа сәйкес оның активтерiнiң баланстық құнының 0,05 пайызынан асатын болса, олар табиғи монополия субъектiсiнiң реттелiп көрсетiлетiн қызметтерiне (тауарларына, жұмыстарына) тарифтердiң (бағалардың, алымдар мөлшерлемелерінің) немесе олардың шектi деңгейлерiнiң артуына, тұтынушылармен жасасқан шарттардың бұзылуына, берiк байланыстағы технологиялық жүйенiң бұзылуына, ұсынылатын реттелiп көрсетiлетiн қызметтердiң (өндiрiлетiн тауарлардың, жұмыстардың) тоқтап қалуына не көлемiнiң едәуiр кемуiне әкеп соқпайтын жағдайда табиғи монополия субъектiсiнiң реттеліп көрсетілетін қызметтерінің (тауарларының, жұмыстарының) өндірісіне және ұсынылуына арналған мүлкiмен мәмiлелер жасасуға;</w:t>
      </w:r>
    </w:p>
    <w:bookmarkEnd w:id="327"/>
    <w:bookmarkStart w:name="z220" w:id="328"/>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 </w:t>
      </w:r>
      <w:r>
        <w:rPr>
          <w:rFonts w:ascii="Times New Roman"/>
          <w:b w:val="false"/>
          <w:i w:val="false"/>
          <w:color w:val="000000"/>
          <w:sz w:val="28"/>
        </w:rPr>
        <w:t xml:space="preserve">алып тасталды - ҚР 16.05.2014 </w:t>
      </w:r>
      <w:r>
        <w:rPr>
          <w:rFonts w:ascii="Times New Roman"/>
          <w:b w:val="false"/>
          <w:i w:val="false"/>
          <w:color w:val="000000"/>
          <w:sz w:val="28"/>
        </w:rPr>
        <w:t>№ 203-V</w:t>
      </w:r>
      <w:r>
        <w:rPr>
          <w:rFonts w:ascii="Times New Roman"/>
          <w:b w:val="false"/>
          <w:i w:val="false"/>
          <w:color w:val="000000"/>
          <w:sz w:val="28"/>
        </w:rPr>
        <w:t xml:space="preserve"> (алғашқы ресми жарияланған күнінен кейін алты ай өткен соң қолданысқа енгізіледі) Заңымен;</w:t>
      </w:r>
    </w:p>
    <w:bookmarkEnd w:id="328"/>
    <w:bookmarkStart w:name="z221" w:id="329"/>
    <w:p>
      <w:pPr>
        <w:spacing w:after="0"/>
        <w:ind w:left="0"/>
        <w:jc w:val="both"/>
      </w:pPr>
      <w:r>
        <w:rPr>
          <w:rFonts w:ascii="Times New Roman"/>
          <w:b w:val="false"/>
          <w:i w:val="false"/>
          <w:color w:val="000000"/>
          <w:sz w:val="28"/>
        </w:rPr>
        <w:t>
      2-1) мүлiктi жалға алу шартын жасасу табиғи монополия субъектiсiнiң реттелiп көрсетiлетiн қызметтерiне (тауарларына, жұмыстарына) тарифтердiң (бағалардың, алымдар ставкаларының) немесе олардың шектi деңгейлерiнiң артуына, тұтынушылармен жасалған шарттардың бұзылуына, берiк байланыстағы технологиялық жүйенiң бұзылуына, ұсынылатын реттелiп көрсетiлетiн қызметтердiң (өндiрiлетiн тауарлардың, жұмыстардың) тоқтап қалуына не көлемiнiң едәуiр кемуiне әкеп соқпайтын жағдайда табиғи монополия субъектiсiнiң ағымдағы жылдың басындағы бухгалтерлiк баланста ескерiлген баланстық құны ағымдағы жылдың басындағы бухгалтерлiк балансқа сәйкес оның активтерiнiң баланстық құнынан 0,05 процент астам болатын реттелiп көрсетiлетiн қызметтердi (тауарларды, жұмыстарды) ұсыну үшiн пайдаланылатын мүлiктi жалға алуына;</w:t>
      </w:r>
    </w:p>
    <w:bookmarkEnd w:id="329"/>
    <w:bookmarkStart w:name="z222" w:id="330"/>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(01.01.2017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bookmarkEnd w:id="330"/>
    <w:bookmarkStart w:name="z223" w:id="331"/>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(01.01.2017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bookmarkEnd w:id="331"/>
    <w:bookmarkStart w:name="z224" w:id="332"/>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4-1)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(01.01.2017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bookmarkEnd w:id="332"/>
    <w:bookmarkStart w:name="z225" w:id="333"/>
    <w:p>
      <w:pPr>
        <w:spacing w:after="0"/>
        <w:ind w:left="0"/>
        <w:jc w:val="both"/>
      </w:pPr>
      <w:r>
        <w:rPr>
          <w:rFonts w:ascii="Times New Roman"/>
          <w:b w:val="false"/>
          <w:i w:val="false"/>
          <w:color w:val="000000"/>
          <w:sz w:val="28"/>
        </w:rPr>
        <w:t>
      5) табиғи монополия субъектiсiнiң қайта ұйымдастырылуына және таратылуына уәкілетті органның алдын ала хабарламасы немесе келісімін алу талап етіледі.</w:t>
      </w:r>
    </w:p>
    <w:bookmarkEnd w:id="333"/>
    <w:bookmarkStart w:name="z226" w:id="334"/>
    <w:p>
      <w:pPr>
        <w:spacing w:after="0"/>
        <w:ind w:left="0"/>
        <w:jc w:val="both"/>
      </w:pPr>
      <w:r>
        <w:rPr>
          <w:rFonts w:ascii="Times New Roman"/>
          <w:b w:val="false"/>
          <w:i w:val="false"/>
          <w:color w:val="000000"/>
          <w:sz w:val="28"/>
        </w:rPr>
        <w:t>
      1-1. Реттелiп көрсетiлетiн қызметтермен (тауарлармен, жұмыстармен) технологиялық жағынан байланысты қызмет түрлерiнiң тiзбесiн уәкiлеттi орган тиiстi мемлекеттiк басқару саласына (аясына) басшылықты жүзеге асыратын тиiстi мемлекеттiк органмен бiрлесiп бекiтедi.</w:t>
      </w:r>
    </w:p>
    <w:bookmarkEnd w:id="334"/>
    <w:bookmarkStart w:name="z227" w:id="335"/>
    <w:p>
      <w:pPr>
        <w:spacing w:after="0"/>
        <w:ind w:left="0"/>
        <w:jc w:val="both"/>
      </w:pPr>
      <w:r>
        <w:rPr>
          <w:rFonts w:ascii="Times New Roman"/>
          <w:b w:val="false"/>
          <w:i w:val="false"/>
          <w:color w:val="000000"/>
          <w:sz w:val="28"/>
        </w:rPr>
        <w:t>
      2. Осы баптың 1-тармағының 1), 2-1) және 5) тармақшаларында көрсетілген әрекеттердi жасау үшiн табиғи монополия субъектiсi уәкiлеттi органға мұндай әрекеттердi жүзеге асыруға келiсiм беру туралы өтінішхат ұсынуға және шешiм қабылдау үшiн қажеттi ақпаратты хабарлауға мiндеттi.</w:t>
      </w:r>
    </w:p>
    <w:bookmarkEnd w:id="335"/>
    <w:p>
      <w:pPr>
        <w:spacing w:after="0"/>
        <w:ind w:left="0"/>
        <w:jc w:val="both"/>
      </w:pPr>
      <w:r>
        <w:rPr>
          <w:rFonts w:ascii="Times New Roman"/>
          <w:b w:val="false"/>
          <w:i w:val="false"/>
          <w:color w:val="000000"/>
          <w:sz w:val="28"/>
        </w:rPr>
        <w:t>
      Өтінішхат беру үшiн құжаттар тiзбесiн, оларды ұсыну және қарау тәртiбiн уәкiлеттi орган айқындайды.</w:t>
      </w:r>
    </w:p>
    <w:p>
      <w:pPr>
        <w:spacing w:after="0"/>
        <w:ind w:left="0"/>
        <w:jc w:val="both"/>
      </w:pPr>
      <w:r>
        <w:rPr>
          <w:rFonts w:ascii="Times New Roman"/>
          <w:b w:val="false"/>
          <w:i w:val="false"/>
          <w:color w:val="000000"/>
          <w:sz w:val="28"/>
        </w:rPr>
        <w:t>
      Қуаттылығы аз табиғи монополия субъектісі осы баптың 1-тармағының 2-1) және 5) тармақшаларында көрсетілген әрекеттерді жасағанға дейін кемінде күнтізбелік он күн бұрын уәкілетті органға өзінің көрсетілген әрекеттерді жасау ниеті туралы ақпарат жіберуге міндетті.</w:t>
      </w:r>
    </w:p>
    <w:bookmarkStart w:name="z228" w:id="336"/>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 </w:t>
      </w:r>
      <w:r>
        <w:rPr>
          <w:rFonts w:ascii="Times New Roman"/>
          <w:b w:val="false"/>
          <w:i w:val="false"/>
          <w:color w:val="000000"/>
          <w:sz w:val="28"/>
        </w:rPr>
        <w:t xml:space="preserve">Алып тасталды - ҚР 05.05.2015 </w:t>
      </w:r>
      <w:r>
        <w:rPr>
          <w:rFonts w:ascii="Times New Roman"/>
          <w:b w:val="false"/>
          <w:i w:val="false"/>
          <w:color w:val="000000"/>
          <w:sz w:val="28"/>
        </w:rPr>
        <w:t>№ 312-V</w:t>
      </w:r>
      <w:r>
        <w:rPr>
          <w:rFonts w:ascii="Times New Roman"/>
          <w:b w:val="false"/>
          <w:i w:val="false"/>
          <w:color w:val="000000"/>
          <w:sz w:val="28"/>
        </w:rPr>
        <w:t xml:space="preserve"> Заңымен (01.01.2017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bookmarkEnd w:id="336"/>
    <w:bookmarkStart w:name="z370" w:id="337"/>
    <w:p>
      <w:pPr>
        <w:spacing w:after="0"/>
        <w:ind w:left="0"/>
        <w:jc w:val="both"/>
      </w:pPr>
      <w:r>
        <w:rPr>
          <w:rFonts w:ascii="Times New Roman"/>
          <w:b w:val="false"/>
          <w:i w:val="false"/>
          <w:color w:val="000000"/>
          <w:sz w:val="28"/>
        </w:rPr>
        <w:t>
      3-1. Реттелетін қызмет түрлеріне жатпайтын қызметті жүзеге асырған кезде табиғи монополия субъектісі мынадай шарттардың орындалуын қамтамасыз етуге міндетті:</w:t>
      </w:r>
    </w:p>
    <w:bookmarkEnd w:id="337"/>
    <w:p>
      <w:pPr>
        <w:spacing w:after="0"/>
        <w:ind w:left="0"/>
        <w:jc w:val="both"/>
      </w:pPr>
      <w:r>
        <w:rPr>
          <w:rFonts w:ascii="Times New Roman"/>
          <w:b w:val="false"/>
          <w:i w:val="false"/>
          <w:color w:val="000000"/>
          <w:sz w:val="28"/>
        </w:rPr>
        <w:t>
      1) реттелетін қызмет түрлеріне жатпайтын қызметтен алынатын кірістер оны жүзеге асыру үшін қажетті шығындарды жабуға тиіс;</w:t>
      </w:r>
    </w:p>
    <w:p>
      <w:pPr>
        <w:spacing w:after="0"/>
        <w:ind w:left="0"/>
        <w:jc w:val="both"/>
      </w:pPr>
      <w:r>
        <w:rPr>
          <w:rFonts w:ascii="Times New Roman"/>
          <w:b w:val="false"/>
          <w:i w:val="false"/>
          <w:color w:val="000000"/>
          <w:sz w:val="28"/>
        </w:rPr>
        <w:t>
      2) реттелетін қызмет түрлеріне жатпайтын қызметті жүзеге асыру тиісті көрсетілетін қызметтер (тауарлар, жұмыстар) нарығында бәсекелестікті шектеуге алып келмеуге тиіс;</w:t>
      </w:r>
    </w:p>
    <w:p>
      <w:pPr>
        <w:spacing w:after="0"/>
        <w:ind w:left="0"/>
        <w:jc w:val="both"/>
      </w:pPr>
      <w:r>
        <w:rPr>
          <w:rFonts w:ascii="Times New Roman"/>
          <w:b w:val="false"/>
          <w:i w:val="false"/>
          <w:color w:val="000000"/>
          <w:sz w:val="28"/>
        </w:rPr>
        <w:t>
      3) реттелетін қызмет түрлеріне жатпайтын қызметті жүзеге асыру табиғи монополия субъектісінің реттеліп көрсетілетін қызметтерінің (тауарларының, жұмыстарының) көлемдері мен сапасының төмендеуіне алып келетін, реттеліп көрсетілетін қызметтерді (тауарларды, жұмыстарды) өндіруге және ұсынуға қажетті негізгі және қаржы қаражатын бөлуге алып келмеуге тиіс.</w:t>
      </w:r>
    </w:p>
    <w:p>
      <w:pPr>
        <w:spacing w:after="0"/>
        <w:ind w:left="0"/>
        <w:jc w:val="both"/>
      </w:pPr>
      <w:r>
        <w:rPr>
          <w:rFonts w:ascii="Times New Roman"/>
          <w:b w:val="false"/>
          <w:i w:val="false"/>
          <w:color w:val="000000"/>
          <w:sz w:val="28"/>
        </w:rPr>
        <w:t>
      Табиғи монополия субъектісінің тарапынан осы тармақтың бірінші бөлігінде көзделген талаптарды бұзушылықтар анықталған кезде реттелетін қызмет түрлеріне жатпайтын қызметті жүзеге асыруға тыйым салынады.</w:t>
      </w:r>
    </w:p>
    <w:bookmarkStart w:name="z403" w:id="338"/>
    <w:p>
      <w:pPr>
        <w:spacing w:after="0"/>
        <w:ind w:left="0"/>
        <w:jc w:val="both"/>
      </w:pPr>
      <w:r>
        <w:rPr>
          <w:rFonts w:ascii="Times New Roman"/>
          <w:b w:val="false"/>
          <w:i w:val="false"/>
          <w:color w:val="000000"/>
          <w:sz w:val="28"/>
        </w:rPr>
        <w:t>
      3-2. Реттеліп көрсетілетін қызметтермен (тауарлармен, жұмыстармен) технологиялық жағынан байланысты қызметтерді көрсету кезінде табиғи монополия субъектісі оны жүзеге асырғанға дейін кемінде күнтізбелік он бес күн бұрын уәкілетті органға осы қызметті көрсететіні туралы хабарлама жіберуге міндетті.</w:t>
      </w:r>
    </w:p>
    <w:bookmarkEnd w:id="338"/>
    <w:bookmarkStart w:name="z231" w:id="339"/>
    <w:p>
      <w:pPr>
        <w:spacing w:after="0"/>
        <w:ind w:left="0"/>
        <w:jc w:val="both"/>
      </w:pPr>
      <w:r>
        <w:rPr>
          <w:rFonts w:ascii="Times New Roman"/>
          <w:b w:val="false"/>
          <w:i w:val="false"/>
          <w:color w:val="000000"/>
          <w:sz w:val="28"/>
        </w:rPr>
        <w:t>
      4. Егер өтiнiштi қанағаттандыру осы баптың 1-тармағының бiрiншi абзацында аталған салдарларға әкеп соғуы мүмкiн болса, сондай-ақ, егер өтiнiш берушi барлық қажеттi құжаттарды табыс етпеген не оларда ұсынылған ақпарат дұрыс болмаған жағдайларда, уәкiлеттi орган оны қабылдамайды.</w:t>
      </w:r>
    </w:p>
    <w:bookmarkEnd w:id="339"/>
    <w:bookmarkStart w:name="z232" w:id="340"/>
    <w:p>
      <w:pPr>
        <w:spacing w:after="0"/>
        <w:ind w:left="0"/>
        <w:jc w:val="both"/>
      </w:pPr>
      <w:r>
        <w:rPr>
          <w:rFonts w:ascii="Times New Roman"/>
          <w:b w:val="false"/>
          <w:i w:val="false"/>
          <w:color w:val="000000"/>
          <w:sz w:val="28"/>
        </w:rPr>
        <w:t xml:space="preserve">
      5. Уәкiлеттi орган өтiнiмдi оны алған күннен бастап отыз күннен кешiктiрмей қарайды және өтiнiш берушiге қабылданған шешiм туралы жазбаша нысанда хабарлайды. </w:t>
      </w:r>
    </w:p>
    <w:bookmarkEnd w:id="340"/>
    <w:p>
      <w:pPr>
        <w:spacing w:after="0"/>
        <w:ind w:left="0"/>
        <w:jc w:val="both"/>
      </w:pPr>
      <w:r>
        <w:rPr>
          <w:rFonts w:ascii="Times New Roman"/>
          <w:b w:val="false"/>
          <w:i w:val="false"/>
          <w:color w:val="000000"/>
          <w:sz w:val="28"/>
        </w:rPr>
        <w:t>
      Егер шешiм қабылдау үшiн қосымша ақпарат қажет болған жағдайда, уәкiлеттi орган оны өтiнiш берушiден сұратуға және өтiнiштi алған күннен бастап он бес күннен кешiктiрмей өтiнiштi қарау мерзiмiн ұзарту туралы хабарламамен бiрге осындай сауал салу өтiнiш берушiге жiберiлген жағдайда өтiнiштi қарау мерзiмiн отыз күнге ұзартуға құқылы.</w:t>
      </w:r>
    </w:p>
    <w:bookmarkStart w:name="z233" w:id="341"/>
    <w:p>
      <w:pPr>
        <w:spacing w:after="0"/>
        <w:ind w:left="0"/>
        <w:jc w:val="both"/>
      </w:pPr>
      <w:r>
        <w:rPr>
          <w:rFonts w:ascii="Times New Roman"/>
          <w:b w:val="false"/>
          <w:i w:val="false"/>
          <w:color w:val="000000"/>
          <w:sz w:val="28"/>
        </w:rPr>
        <w:t xml:space="preserve">
      6. Өтiнiштi қанағаттандырудан бас тартуға өтiнiш берушi сот тәртiбiмен шағымдана алады. </w:t>
      </w:r>
    </w:p>
    <w:bookmarkEnd w:id="34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18-1-баппен толықтырылды - ҚР 2002.12.26 N 2002.12.26 N </w:t>
      </w:r>
      <w:r>
        <w:rPr>
          <w:rFonts w:ascii="Times New Roman"/>
          <w:b w:val="false"/>
          <w:i w:val="false"/>
          <w:color w:val="000000"/>
          <w:sz w:val="28"/>
        </w:rPr>
        <w:t>364</w:t>
      </w:r>
      <w:r>
        <w:rPr>
          <w:rFonts w:ascii="Times New Roman"/>
          <w:b w:val="false"/>
          <w:i w:val="false"/>
          <w:color w:val="ff0000"/>
          <w:sz w:val="28"/>
        </w:rPr>
        <w:t xml:space="preserve">, өзгерістер енгізілді - 2004.12.09 </w:t>
      </w:r>
      <w:r>
        <w:rPr>
          <w:rFonts w:ascii="Times New Roman"/>
          <w:b w:val="false"/>
          <w:i w:val="false"/>
          <w:color w:val="000000"/>
          <w:sz w:val="28"/>
        </w:rPr>
        <w:t>N 9</w:t>
      </w:r>
      <w:r>
        <w:rPr>
          <w:rFonts w:ascii="Times New Roman"/>
          <w:b w:val="false"/>
          <w:i w:val="false"/>
          <w:color w:val="ff0000"/>
          <w:sz w:val="28"/>
        </w:rPr>
        <w:t xml:space="preserve">, 2004.12.20 </w:t>
      </w:r>
      <w:r>
        <w:rPr>
          <w:rFonts w:ascii="Times New Roman"/>
          <w:b w:val="false"/>
          <w:i w:val="false"/>
          <w:color w:val="000000"/>
          <w:sz w:val="28"/>
        </w:rPr>
        <w:t>N 13</w:t>
      </w:r>
      <w:r>
        <w:rPr>
          <w:rFonts w:ascii="Times New Roman"/>
          <w:b w:val="false"/>
          <w:i w:val="false"/>
          <w:color w:val="ff0000"/>
          <w:sz w:val="28"/>
        </w:rPr>
        <w:t xml:space="preserve"> (01.01.2005 бастап қолданысқа енгiзiледi), 2006.07.05 N </w:t>
      </w:r>
      <w:r>
        <w:rPr>
          <w:rFonts w:ascii="Times New Roman"/>
          <w:b w:val="false"/>
          <w:i w:val="false"/>
          <w:color w:val="000000"/>
          <w:sz w:val="28"/>
        </w:rPr>
        <w:t>166</w:t>
      </w:r>
      <w:r>
        <w:rPr>
          <w:rFonts w:ascii="Times New Roman"/>
          <w:b w:val="false"/>
          <w:i w:val="false"/>
          <w:color w:val="ff0000"/>
          <w:sz w:val="28"/>
        </w:rPr>
        <w:t xml:space="preserve">, 2009.07.17 </w:t>
      </w:r>
      <w:r>
        <w:rPr>
          <w:rFonts w:ascii="Times New Roman"/>
          <w:b w:val="false"/>
          <w:i w:val="false"/>
          <w:color w:val="000000"/>
          <w:sz w:val="28"/>
        </w:rPr>
        <w:t>N 188-IV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2010.03.15 </w:t>
      </w:r>
      <w:r>
        <w:rPr>
          <w:rFonts w:ascii="Times New Roman"/>
          <w:b w:val="false"/>
          <w:i w:val="false"/>
          <w:color w:val="000000"/>
          <w:sz w:val="28"/>
        </w:rPr>
        <w:t>№ 255-IV</w:t>
      </w:r>
      <w:r>
        <w:rPr>
          <w:rFonts w:ascii="Times New Roman"/>
          <w:b w:val="false"/>
          <w:i w:val="false"/>
          <w:color w:val="ff0000"/>
          <w:sz w:val="28"/>
        </w:rPr>
        <w:t xml:space="preserve">, 2012.07.04 </w:t>
      </w:r>
      <w:r>
        <w:rPr>
          <w:rFonts w:ascii="Times New Roman"/>
          <w:b w:val="false"/>
          <w:i w:val="false"/>
          <w:color w:val="000000"/>
          <w:sz w:val="28"/>
        </w:rPr>
        <w:t>№ 25-V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04.07.2013 </w:t>
      </w:r>
      <w:r>
        <w:rPr>
          <w:rFonts w:ascii="Times New Roman"/>
          <w:b w:val="false"/>
          <w:i w:val="false"/>
          <w:color w:val="000000"/>
          <w:sz w:val="28"/>
        </w:rPr>
        <w:t>№ 128-V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04.07.2013 </w:t>
      </w:r>
      <w:r>
        <w:rPr>
          <w:rFonts w:ascii="Times New Roman"/>
          <w:b w:val="false"/>
          <w:i w:val="false"/>
          <w:color w:val="000000"/>
          <w:sz w:val="28"/>
        </w:rPr>
        <w:t>№ 132-V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16.05.2014 </w:t>
      </w:r>
      <w:r>
        <w:rPr>
          <w:rFonts w:ascii="Times New Roman"/>
          <w:b w:val="false"/>
          <w:i w:val="false"/>
          <w:color w:val="000000"/>
          <w:sz w:val="28"/>
        </w:rPr>
        <w:t>№ 203-V</w:t>
      </w:r>
      <w:r>
        <w:rPr>
          <w:rFonts w:ascii="Times New Roman"/>
          <w:b w:val="false"/>
          <w:i w:val="false"/>
          <w:color w:val="ff0000"/>
          <w:sz w:val="28"/>
        </w:rPr>
        <w:t xml:space="preserve"> (алғашқы ресми жарияланған күнінен кейін алты ай өткен соң қолданысқа енгізіледі); 05.05.2015 </w:t>
      </w:r>
      <w:r>
        <w:rPr>
          <w:rFonts w:ascii="Times New Roman"/>
          <w:b w:val="false"/>
          <w:i w:val="false"/>
          <w:color w:val="000000"/>
          <w:sz w:val="28"/>
        </w:rPr>
        <w:t>№ 312-V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12.11.2015 </w:t>
      </w:r>
      <w:r>
        <w:rPr>
          <w:rFonts w:ascii="Times New Roman"/>
          <w:b w:val="false"/>
          <w:i w:val="false"/>
          <w:color w:val="000000"/>
          <w:sz w:val="28"/>
        </w:rPr>
        <w:t>№ 394-V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18-2-бап. Табиғи монополия субъектiсiнiң мүлкiн иелiктен айыру және онымен өзге де мәмiлелер жасау, сондай-ақ оның акцияларын (үлестерiн) сатып алу</w:t>
      </w:r>
    </w:p>
    <w:p>
      <w:pPr>
        <w:spacing w:after="0"/>
        <w:ind w:left="0"/>
        <w:jc w:val="both"/>
      </w:pPr>
      <w:r>
        <w:rPr>
          <w:rFonts w:ascii="Times New Roman"/>
          <w:b w:val="false"/>
          <w:i w:val="false"/>
          <w:color w:val="ff0000"/>
          <w:sz w:val="28"/>
        </w:rPr>
        <w:t xml:space="preserve">
      Ескерту. 18-2-бап алынып тасталды - ҚР 2004.12.09 </w:t>
      </w:r>
      <w:r>
        <w:rPr>
          <w:rFonts w:ascii="Times New Roman"/>
          <w:b w:val="false"/>
          <w:i w:val="false"/>
          <w:color w:val="ff0000"/>
          <w:sz w:val="28"/>
        </w:rPr>
        <w:t>N 9</w:t>
      </w:r>
      <w:r>
        <w:rPr>
          <w:rFonts w:ascii="Times New Roman"/>
          <w:b w:val="false"/>
          <w:i w:val="false"/>
          <w:color w:val="ff0000"/>
          <w:sz w:val="28"/>
        </w:rPr>
        <w:t xml:space="preserve"> Заңымен. </w:t>
      </w:r>
    </w:p>
    <w:p>
      <w:pPr>
        <w:spacing w:after="0"/>
        <w:ind w:left="0"/>
        <w:jc w:val="both"/>
      </w:pPr>
      <w:r>
        <w:rPr>
          <w:rFonts w:ascii="Times New Roman"/>
          <w:b/>
          <w:i w:val="false"/>
          <w:color w:val="000000"/>
          <w:sz w:val="28"/>
        </w:rPr>
        <w:t xml:space="preserve">18-3-бап. Табиғи монополия субъектiсiн қайта ұйымдастыру және тарату </w:t>
      </w:r>
    </w:p>
    <w:p>
      <w:pPr>
        <w:spacing w:after="0"/>
        <w:ind w:left="0"/>
        <w:jc w:val="both"/>
      </w:pPr>
      <w:r>
        <w:rPr>
          <w:rFonts w:ascii="Times New Roman"/>
          <w:b w:val="false"/>
          <w:i w:val="false"/>
          <w:color w:val="000000"/>
          <w:sz w:val="28"/>
        </w:rPr>
        <w:t>
      1. Табиғи монополия субъектiсiне Қазақстан Республикасының заңдарына сәйкес қайта ұйымдастыру және тарату рәсiмдерi қолданылуы мүмкін.</w:t>
      </w:r>
    </w:p>
    <w:bookmarkStart w:name="z234" w:id="342"/>
    <w:p>
      <w:pPr>
        <w:spacing w:after="0"/>
        <w:ind w:left="0"/>
        <w:jc w:val="both"/>
      </w:pPr>
      <w:r>
        <w:rPr>
          <w:rFonts w:ascii="Times New Roman"/>
          <w:b w:val="false"/>
          <w:i w:val="false"/>
          <w:color w:val="000000"/>
          <w:sz w:val="28"/>
        </w:rPr>
        <w:t>
      2. Табиғи монополия субъектісін – заңды тұлғаны мемлекеттік қайта тіркеуді, сондай-ақ оның қызметінің тоқтатылуын тіркеуді тіркеуші орган табиғи монополия субъектісінің өтінішіне электрондық құжат айналымы жүйесі арқылы электрондық құжат түрінде немесе қағаз жеткізгіште берілетін уәкілетті органның алдын ала келісімімен ғана жүзеге асырады.</w:t>
      </w:r>
    </w:p>
    <w:bookmarkEnd w:id="342"/>
    <w:bookmarkStart w:name="z235" w:id="343"/>
    <w:p>
      <w:pPr>
        <w:spacing w:after="0"/>
        <w:ind w:left="0"/>
        <w:jc w:val="both"/>
      </w:pPr>
      <w:r>
        <w:rPr>
          <w:rFonts w:ascii="Times New Roman"/>
          <w:b w:val="false"/>
          <w:i w:val="false"/>
          <w:color w:val="000000"/>
          <w:sz w:val="28"/>
        </w:rPr>
        <w:t xml:space="preserve">
      3. Табиғи монополия субъектiсiне ұсынылатын реттелiп көрсетiлетiн қызметтер (өндiрiлетiн тауарлар, жұмыстар) үзiлiсiн немесе көлемi едәуiр азайып кетуiн болдырмау мақсатында оңалту рәсiмдерi қолданылуы мүмкiн. </w:t>
      </w:r>
    </w:p>
    <w:bookmarkEnd w:id="34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18-3-баппен толықтырылды - ҚР 2002.12.26 N </w:t>
      </w:r>
      <w:r>
        <w:rPr>
          <w:rFonts w:ascii="Times New Roman"/>
          <w:b w:val="false"/>
          <w:i w:val="false"/>
          <w:color w:val="000000"/>
          <w:sz w:val="28"/>
        </w:rPr>
        <w:t>364</w:t>
      </w:r>
      <w:r>
        <w:rPr>
          <w:rFonts w:ascii="Times New Roman"/>
          <w:b w:val="false"/>
          <w:i w:val="false"/>
          <w:color w:val="ff0000"/>
          <w:sz w:val="28"/>
        </w:rPr>
        <w:t xml:space="preserve">, өзгерістер енгізілді - 2004.12.09 </w:t>
      </w:r>
      <w:r>
        <w:rPr>
          <w:rFonts w:ascii="Times New Roman"/>
          <w:b w:val="false"/>
          <w:i w:val="false"/>
          <w:color w:val="000000"/>
          <w:sz w:val="28"/>
        </w:rPr>
        <w:t>N 9</w:t>
      </w:r>
      <w:r>
        <w:rPr>
          <w:rFonts w:ascii="Times New Roman"/>
          <w:b w:val="false"/>
          <w:i w:val="false"/>
          <w:color w:val="ff0000"/>
          <w:sz w:val="28"/>
        </w:rPr>
        <w:t xml:space="preserve"> Заңымен, өзгеріс енгізілді - ҚР 2011.07.15 </w:t>
      </w:r>
      <w:r>
        <w:rPr>
          <w:rFonts w:ascii="Times New Roman"/>
          <w:b w:val="false"/>
          <w:i w:val="false"/>
          <w:color w:val="000000"/>
          <w:sz w:val="28"/>
        </w:rPr>
        <w:t>N 461-IV</w:t>
      </w:r>
      <w:r>
        <w:rPr>
          <w:rFonts w:ascii="Times New Roman"/>
          <w:b w:val="false"/>
          <w:i w:val="false"/>
          <w:color w:val="ff0000"/>
          <w:sz w:val="28"/>
        </w:rPr>
        <w:t xml:space="preserve"> (алғашқы ресми жарияланғанынан кейін алты ай өткен соң қолданысқа енгізіледі); 05.05.2015 </w:t>
      </w:r>
      <w:r>
        <w:rPr>
          <w:rFonts w:ascii="Times New Roman"/>
          <w:b w:val="false"/>
          <w:i w:val="false"/>
          <w:color w:val="000000"/>
          <w:sz w:val="28"/>
        </w:rPr>
        <w:t>№ 312-V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18-4-бап. Табиғи монополия субъектісінің сатып алуды жүзеге асыруының ерекшеліктері </w:t>
      </w:r>
    </w:p>
    <w:p>
      <w:pPr>
        <w:spacing w:after="0"/>
        <w:ind w:left="0"/>
        <w:jc w:val="both"/>
      </w:pPr>
      <w:r>
        <w:rPr>
          <w:rFonts w:ascii="Times New Roman"/>
          <w:b w:val="false"/>
          <w:i w:val="false"/>
          <w:color w:val="000000"/>
          <w:sz w:val="28"/>
        </w:rPr>
        <w:t>
      1. Шығындары табиғи монополия субъектiсiнiң реттелiп көрсетiлетiн қызметтерiне (тауарларына, жұмыстарына) тарифтердi (бағаларды, алымдар ставкаларын) немесе олардың шектi деңгейлерiн және тарифтiк сметаларды бекiту кезiнде ескерiлетiн қызмет көрсетулердi (тауарларды, жұмыстарды) сатып алу осы баптың 4, 4-1 және 5-тармақтарында көзделген жағдайларды қоспағанда, тендер нысанында жүзеге асырылады.</w:t>
      </w:r>
    </w:p>
    <w:bookmarkStart w:name="z236" w:id="344"/>
    <w:p>
      <w:pPr>
        <w:spacing w:after="0"/>
        <w:ind w:left="0"/>
        <w:jc w:val="both"/>
      </w:pPr>
      <w:r>
        <w:rPr>
          <w:rFonts w:ascii="Times New Roman"/>
          <w:b w:val="false"/>
          <w:i w:val="false"/>
          <w:color w:val="000000"/>
          <w:sz w:val="28"/>
        </w:rPr>
        <w:t>
      2. Тендердi табиғи монополия субъектiсi:</w:t>
      </w:r>
    </w:p>
    <w:bookmarkEnd w:id="344"/>
    <w:bookmarkStart w:name="z237" w:id="345"/>
    <w:p>
      <w:pPr>
        <w:spacing w:after="0"/>
        <w:ind w:left="0"/>
        <w:jc w:val="both"/>
      </w:pPr>
      <w:r>
        <w:rPr>
          <w:rFonts w:ascii="Times New Roman"/>
          <w:b w:val="false"/>
          <w:i w:val="false"/>
          <w:color w:val="000000"/>
          <w:sz w:val="28"/>
        </w:rPr>
        <w:t>
      1) тендер рәсiмдерiн өткiзудiң ашықтығы мен жариялылығы;</w:t>
      </w:r>
    </w:p>
    <w:bookmarkEnd w:id="345"/>
    <w:bookmarkStart w:name="z238" w:id="346"/>
    <w:p>
      <w:pPr>
        <w:spacing w:after="0"/>
        <w:ind w:left="0"/>
        <w:jc w:val="both"/>
      </w:pPr>
      <w:r>
        <w:rPr>
          <w:rFonts w:ascii="Times New Roman"/>
          <w:b w:val="false"/>
          <w:i w:val="false"/>
          <w:color w:val="000000"/>
          <w:sz w:val="28"/>
        </w:rPr>
        <w:t>
      2) тендерге қатысу үшiн барлық ықтимал берушiлерге тең мүмкiндiктi қамтамасыз ету;</w:t>
      </w:r>
    </w:p>
    <w:bookmarkEnd w:id="346"/>
    <w:bookmarkStart w:name="z239" w:id="347"/>
    <w:p>
      <w:pPr>
        <w:spacing w:after="0"/>
        <w:ind w:left="0"/>
        <w:jc w:val="both"/>
      </w:pPr>
      <w:r>
        <w:rPr>
          <w:rFonts w:ascii="Times New Roman"/>
          <w:b w:val="false"/>
          <w:i w:val="false"/>
          <w:color w:val="000000"/>
          <w:sz w:val="28"/>
        </w:rPr>
        <w:t>
      3) ықтимал берушiлер арасында адал бәсекелестік;</w:t>
      </w:r>
    </w:p>
    <w:bookmarkEnd w:id="347"/>
    <w:bookmarkStart w:name="z273" w:id="348"/>
    <w:p>
      <w:pPr>
        <w:spacing w:after="0"/>
        <w:ind w:left="0"/>
        <w:jc w:val="both"/>
      </w:pPr>
      <w:r>
        <w:rPr>
          <w:rFonts w:ascii="Times New Roman"/>
          <w:b w:val="false"/>
          <w:i w:val="false"/>
          <w:color w:val="000000"/>
          <w:sz w:val="28"/>
        </w:rPr>
        <w:t>
      4) отандық тауар өндірушілерді және жұмыстарды, көрсетілетін қызметтерді отандық берушілерді қолдау;</w:t>
      </w:r>
    </w:p>
    <w:bookmarkEnd w:id="348"/>
    <w:bookmarkStart w:name="z404" w:id="349"/>
    <w:p>
      <w:pPr>
        <w:spacing w:after="0"/>
        <w:ind w:left="0"/>
        <w:jc w:val="both"/>
      </w:pPr>
      <w:r>
        <w:rPr>
          <w:rFonts w:ascii="Times New Roman"/>
          <w:b w:val="false"/>
          <w:i w:val="false"/>
          <w:color w:val="000000"/>
          <w:sz w:val="28"/>
        </w:rPr>
        <w:t>
      5) сатып алу үшін пайдаланылатын ақшаны оңтайлы және тиімді жұмсау;</w:t>
      </w:r>
    </w:p>
    <w:bookmarkEnd w:id="349"/>
    <w:bookmarkStart w:name="z405" w:id="350"/>
    <w:p>
      <w:pPr>
        <w:spacing w:after="0"/>
        <w:ind w:left="0"/>
        <w:jc w:val="both"/>
      </w:pPr>
      <w:r>
        <w:rPr>
          <w:rFonts w:ascii="Times New Roman"/>
          <w:b w:val="false"/>
          <w:i w:val="false"/>
          <w:color w:val="000000"/>
          <w:sz w:val="28"/>
        </w:rPr>
        <w:t>
      6) сапалы тауарларды (жұмыстарды, көрсетілетін қызметтерді) сатып алу;</w:t>
      </w:r>
    </w:p>
    <w:bookmarkEnd w:id="350"/>
    <w:bookmarkStart w:name="z406" w:id="351"/>
    <w:p>
      <w:pPr>
        <w:spacing w:after="0"/>
        <w:ind w:left="0"/>
        <w:jc w:val="both"/>
      </w:pPr>
      <w:r>
        <w:rPr>
          <w:rFonts w:ascii="Times New Roman"/>
          <w:b w:val="false"/>
          <w:i w:val="false"/>
          <w:color w:val="000000"/>
          <w:sz w:val="28"/>
        </w:rPr>
        <w:t>
      7) табиғи монополия субъектісі сатып алатын тауарлардағы (жұмыстардағы, көрсетілетін қызметтердегі) жергілікті қамту үлесін ұлғайту;</w:t>
      </w:r>
    </w:p>
    <w:bookmarkEnd w:id="351"/>
    <w:bookmarkStart w:name="z407" w:id="352"/>
    <w:p>
      <w:pPr>
        <w:spacing w:after="0"/>
        <w:ind w:left="0"/>
        <w:jc w:val="both"/>
      </w:pPr>
      <w:r>
        <w:rPr>
          <w:rFonts w:ascii="Times New Roman"/>
          <w:b w:val="false"/>
          <w:i w:val="false"/>
          <w:color w:val="000000"/>
          <w:sz w:val="28"/>
        </w:rPr>
        <w:t>
      8) қабылданатын шешімдерді бақылау және олар үшін жауапкершілік;</w:t>
      </w:r>
    </w:p>
    <w:bookmarkEnd w:id="352"/>
    <w:bookmarkStart w:name="z408" w:id="353"/>
    <w:p>
      <w:pPr>
        <w:spacing w:after="0"/>
        <w:ind w:left="0"/>
        <w:jc w:val="both"/>
      </w:pPr>
      <w:r>
        <w:rPr>
          <w:rFonts w:ascii="Times New Roman"/>
          <w:b w:val="false"/>
          <w:i w:val="false"/>
          <w:color w:val="000000"/>
          <w:sz w:val="28"/>
        </w:rPr>
        <w:t>
      9) сатып алу процесіне делдалдардың қатысуын барынша азайту қағидаттарын сақтай отырып өткізеді.</w:t>
      </w:r>
    </w:p>
    <w:bookmarkEnd w:id="353"/>
    <w:bookmarkStart w:name="z240" w:id="354"/>
    <w:p>
      <w:pPr>
        <w:spacing w:after="0"/>
        <w:ind w:left="0"/>
        <w:jc w:val="both"/>
      </w:pPr>
      <w:r>
        <w:rPr>
          <w:rFonts w:ascii="Times New Roman"/>
          <w:b w:val="false"/>
          <w:i w:val="false"/>
          <w:color w:val="000000"/>
          <w:sz w:val="28"/>
        </w:rPr>
        <w:t>
      2-1. Табиғи монополия субъектiсi:</w:t>
      </w:r>
    </w:p>
    <w:bookmarkEnd w:id="354"/>
    <w:bookmarkStart w:name="z414" w:id="355"/>
    <w:p>
      <w:pPr>
        <w:spacing w:after="0"/>
        <w:ind w:left="0"/>
        <w:jc w:val="both"/>
      </w:pPr>
      <w:r>
        <w:rPr>
          <w:rFonts w:ascii="Times New Roman"/>
          <w:b w:val="false"/>
          <w:i w:val="false"/>
          <w:color w:val="000000"/>
          <w:sz w:val="28"/>
        </w:rPr>
        <w:t>
      1) электр энергетикасы саласында басшылықты жүзеге асыратын мемлекеттік орган растаған, тиiстi тауар нарығында электр энергиясының тапшылығы болған;</w:t>
      </w:r>
    </w:p>
    <w:bookmarkEnd w:id="355"/>
    <w:bookmarkStart w:name="z415" w:id="356"/>
    <w:p>
      <w:pPr>
        <w:spacing w:after="0"/>
        <w:ind w:left="0"/>
        <w:jc w:val="both"/>
      </w:pPr>
      <w:r>
        <w:rPr>
          <w:rFonts w:ascii="Times New Roman"/>
          <w:b w:val="false"/>
          <w:i w:val="false"/>
          <w:color w:val="000000"/>
          <w:sz w:val="28"/>
        </w:rPr>
        <w:t>
      2) табиғи монополия субъектісі тұтынушыларға қойылатын, электр энергиясының көтерме сауда нарығына қатысуға арналған шарттарға сай келмеген;</w:t>
      </w:r>
    </w:p>
    <w:bookmarkEnd w:id="356"/>
    <w:bookmarkStart w:name="z416" w:id="357"/>
    <w:p>
      <w:pPr>
        <w:spacing w:after="0"/>
        <w:ind w:left="0"/>
        <w:jc w:val="both"/>
      </w:pPr>
      <w:r>
        <w:rPr>
          <w:rFonts w:ascii="Times New Roman"/>
          <w:b w:val="false"/>
          <w:i w:val="false"/>
          <w:color w:val="000000"/>
          <w:sz w:val="28"/>
        </w:rPr>
        <w:t>
      3) электр энергиясын беру саласындағы табиғи монополиялар субъектілерінің шаруашылық мұқтаждарына электр энергиясын, шектес мемлекеттердің энергия жүйелерімен шекарадағы электр энергиясының нақты мемлекетаралық сальдо-ағымының жоспарлыдан ауытқуларына өтем жасау мақсатында электр энергиясын сатып алған;</w:t>
      </w:r>
    </w:p>
    <w:bookmarkEnd w:id="357"/>
    <w:bookmarkStart w:name="z417" w:id="358"/>
    <w:p>
      <w:pPr>
        <w:spacing w:after="0"/>
        <w:ind w:left="0"/>
        <w:jc w:val="both"/>
      </w:pPr>
      <w:r>
        <w:rPr>
          <w:rFonts w:ascii="Times New Roman"/>
          <w:b w:val="false"/>
          <w:i w:val="false"/>
          <w:color w:val="000000"/>
          <w:sz w:val="28"/>
        </w:rPr>
        <w:t>
      4) Қазақстан Республикасының газ және газбен жабдықтау туралы заңнамасына сәйкес газ тарату ұйымдарынан газ сатып алған;</w:t>
      </w:r>
    </w:p>
    <w:bookmarkEnd w:id="358"/>
    <w:bookmarkStart w:name="z418" w:id="359"/>
    <w:p>
      <w:pPr>
        <w:spacing w:after="0"/>
        <w:ind w:left="0"/>
        <w:jc w:val="both"/>
      </w:pPr>
      <w:r>
        <w:rPr>
          <w:rFonts w:ascii="Times New Roman"/>
          <w:b w:val="false"/>
          <w:i w:val="false"/>
          <w:color w:val="000000"/>
          <w:sz w:val="28"/>
        </w:rPr>
        <w:t>
      5) Қазақстан Республикасының жаңартылатын энергия көздерін пайдалануды қолдау саласындағы заңнамасына сәйкес электр энергиясын сатып алған жағдайларды қоспағанда, стратегиялық тауарларды сатып алуды тiкелей стратегиялық тауар өндiрушiлерден жүзеге асырады.</w:t>
      </w:r>
    </w:p>
    <w:bookmarkEnd w:id="359"/>
    <w:bookmarkStart w:name="z241" w:id="360"/>
    <w:p>
      <w:pPr>
        <w:spacing w:after="0"/>
        <w:ind w:left="0"/>
        <w:jc w:val="both"/>
      </w:pPr>
      <w:r>
        <w:rPr>
          <w:rFonts w:ascii="Times New Roman"/>
          <w:b w:val="false"/>
          <w:i w:val="false"/>
          <w:color w:val="000000"/>
          <w:sz w:val="28"/>
        </w:rPr>
        <w:t>
      3. Сатып алуды өткізу тәртібін уәкілетті орган айқындайды.</w:t>
      </w:r>
    </w:p>
    <w:bookmarkEnd w:id="360"/>
    <w:p>
      <w:pPr>
        <w:spacing w:after="0"/>
        <w:ind w:left="0"/>
        <w:jc w:val="both"/>
      </w:pPr>
      <w:r>
        <w:rPr>
          <w:rFonts w:ascii="Times New Roman"/>
          <w:b w:val="false"/>
          <w:i w:val="false"/>
          <w:color w:val="000000"/>
          <w:sz w:val="28"/>
        </w:rPr>
        <w:t xml:space="preserve">
      Бұл тәртіп сатып алуды: </w:t>
      </w:r>
    </w:p>
    <w:p>
      <w:pPr>
        <w:spacing w:after="0"/>
        <w:ind w:left="0"/>
        <w:jc w:val="both"/>
      </w:pPr>
      <w:r>
        <w:rPr>
          <w:rFonts w:ascii="Times New Roman"/>
          <w:b w:val="false"/>
          <w:i w:val="false"/>
          <w:color w:val="000000"/>
          <w:sz w:val="28"/>
        </w:rPr>
        <w:t xml:space="preserve">
      Қазақстан Республикасының мемлекеттік сатып алу туралы заңнамасына сәйкес; </w:t>
      </w:r>
    </w:p>
    <w:p>
      <w:pPr>
        <w:spacing w:after="0"/>
        <w:ind w:left="0"/>
        <w:jc w:val="both"/>
      </w:pPr>
      <w:r>
        <w:rPr>
          <w:rFonts w:ascii="Times New Roman"/>
          <w:b w:val="false"/>
          <w:i w:val="false"/>
          <w:color w:val="000000"/>
          <w:sz w:val="28"/>
        </w:rPr>
        <w:t xml:space="preserve">
      дауыс беретін акцияларының (қатысу үлестерінің) елу және одан да көп проценті ұлттық басқарушы холдингке тікелей немесе жанама тиесілі табиғи монополия субъектілері жүргізген жағдайларға қолданылмайды. </w:t>
      </w:r>
    </w:p>
    <w:p>
      <w:pPr>
        <w:spacing w:after="0"/>
        <w:ind w:left="0"/>
        <w:jc w:val="both"/>
      </w:pPr>
      <w:r>
        <w:rPr>
          <w:rFonts w:ascii="Times New Roman"/>
          <w:b w:val="false"/>
          <w:i w:val="false"/>
          <w:color w:val="000000"/>
          <w:sz w:val="28"/>
        </w:rPr>
        <w:t>
      Жанама тиесілілік табиғи монополия субъектілері акцияларының (жарғылық капиталға қатысу үлестерінің) меншік немесе сенімгерлік басқару құқығында келесі ұйым арқылы ұлттық басқарушы холдингке тиесілі екенін білдіреді.</w:t>
      </w:r>
    </w:p>
    <w:bookmarkStart w:name="z242" w:id="361"/>
    <w:p>
      <w:pPr>
        <w:spacing w:after="0"/>
        <w:ind w:left="0"/>
        <w:jc w:val="both"/>
      </w:pPr>
      <w:r>
        <w:rPr>
          <w:rFonts w:ascii="Times New Roman"/>
          <w:b w:val="false"/>
          <w:i w:val="false"/>
          <w:color w:val="000000"/>
          <w:sz w:val="28"/>
        </w:rPr>
        <w:t>
      3-1. Табиғи монополия субъектiсi өзiнiң аффилиирленген тұлғалары үшiн конкурстың бiрыңғай ұйымдастырушысы ретiнде өкiлдiк етуге құқылы.</w:t>
      </w:r>
    </w:p>
    <w:bookmarkEnd w:id="361"/>
    <w:bookmarkStart w:name="z243" w:id="362"/>
    <w:p>
      <w:pPr>
        <w:spacing w:after="0"/>
        <w:ind w:left="0"/>
        <w:jc w:val="both"/>
      </w:pPr>
      <w:r>
        <w:rPr>
          <w:rFonts w:ascii="Times New Roman"/>
          <w:b w:val="false"/>
          <w:i w:val="false"/>
          <w:color w:val="000000"/>
          <w:sz w:val="28"/>
        </w:rPr>
        <w:t>
      4. Қазақстан Республикасының заңнамасында белгіленген жағдайларда табиғи монополия субъектісі сатып алуды бір көзден алу, екі кезеңдік рәсімдерді қолдана отырып тендер, баға ұсыныстарын сұрату тәсілімен, оның ішінде электрондық сатып алу арқылы жүзеге асыра алады.</w:t>
      </w:r>
    </w:p>
    <w:bookmarkEnd w:id="362"/>
    <w:bookmarkStart w:name="z318" w:id="363"/>
    <w:p>
      <w:pPr>
        <w:spacing w:after="0"/>
        <w:ind w:left="0"/>
        <w:jc w:val="both"/>
      </w:pPr>
      <w:r>
        <w:rPr>
          <w:rFonts w:ascii="Times New Roman"/>
          <w:b w:val="false"/>
          <w:i w:val="false"/>
          <w:color w:val="000000"/>
          <w:sz w:val="28"/>
        </w:rPr>
        <w:t>
      4-1. Жаңартылатын энергия көздерін пайдаланатын энергия өндіруші ұйымнан электр және (немесе) жылу энергиясын сатып алу Қазақстан Республикасының жаңартылатын энергия көздерін пайдалануды қолдау саласындағы заңнамасына сәйкес жүзеге асырылады.</w:t>
      </w:r>
    </w:p>
    <w:bookmarkEnd w:id="363"/>
    <w:bookmarkStart w:name="z244" w:id="364"/>
    <w:p>
      <w:pPr>
        <w:spacing w:after="0"/>
        <w:ind w:left="0"/>
        <w:jc w:val="both"/>
      </w:pPr>
      <w:r>
        <w:rPr>
          <w:rFonts w:ascii="Times New Roman"/>
          <w:b w:val="false"/>
          <w:i w:val="false"/>
          <w:color w:val="000000"/>
          <w:sz w:val="28"/>
        </w:rPr>
        <w:t>
      5. Табиғи монополия субъектiсi тауарларды (жұмыстарды, қызметтердi), егер сатып алудың құнмен алынған жылдық көлемi Қазақстан Республикасының Үкіметі белгiлеген шектi мөлшерден асып кетпесе, тендер өткiзбей сатып алуды жүзеге асыруға құқылы.</w:t>
      </w:r>
    </w:p>
    <w:bookmarkEnd w:id="364"/>
    <w:bookmarkStart w:name="z245" w:id="365"/>
    <w:p>
      <w:pPr>
        <w:spacing w:after="0"/>
        <w:ind w:left="0"/>
        <w:jc w:val="both"/>
      </w:pPr>
      <w:r>
        <w:rPr>
          <w:rFonts w:ascii="Times New Roman"/>
          <w:b w:val="false"/>
          <w:i w:val="false"/>
          <w:color w:val="000000"/>
          <w:sz w:val="28"/>
        </w:rPr>
        <w:t>
      5-1. Табиғи монополия субъектiсiнiң екi және одан да көбiрек аффилиирленген тұлғаларының, Қазақстан Республикасы Yкiметi белгiлеген жағдайларды қоспағанда, аталған табиғи монополия субъектiсi өткiзетiн тендерге (лотқа) қатысуға құқығы жоқ.</w:t>
      </w:r>
    </w:p>
    <w:bookmarkEnd w:id="365"/>
    <w:bookmarkStart w:name="z246" w:id="366"/>
    <w:p>
      <w:pPr>
        <w:spacing w:after="0"/>
        <w:ind w:left="0"/>
        <w:jc w:val="both"/>
      </w:pPr>
      <w:r>
        <w:rPr>
          <w:rFonts w:ascii="Times New Roman"/>
          <w:b w:val="false"/>
          <w:i w:val="false"/>
          <w:color w:val="000000"/>
          <w:sz w:val="28"/>
        </w:rPr>
        <w:t>
      6. Тендерге қатысушының талап етуi бойынша оған тендер нәтижелерi және жеңiмпазды таңдаудың себептерi туралы түбегейлi жазбаша ақпарат берiлуге тиiс.</w:t>
      </w:r>
    </w:p>
    <w:bookmarkEnd w:id="366"/>
    <w:bookmarkStart w:name="z247" w:id="367"/>
    <w:p>
      <w:pPr>
        <w:spacing w:after="0"/>
        <w:ind w:left="0"/>
        <w:jc w:val="both"/>
      </w:pPr>
      <w:r>
        <w:rPr>
          <w:rFonts w:ascii="Times New Roman"/>
          <w:b w:val="false"/>
          <w:i w:val="false"/>
          <w:color w:val="000000"/>
          <w:sz w:val="28"/>
        </w:rPr>
        <w:t>
      7. Уәкiлеттi орган Қазақстан Республикасының табиғи монополиялар туралы заңнамасын бұза отырып өткiзiлген тендердiң жеңiмпазымен табиғи монополия субъектiсi шарт жасасқанға дейiн оның нәтижесiнiң күшiн жоюға және табиғи монополия субъектiсiн қайта тендер өткiзуге мiндеттеуге құқылы.</w:t>
      </w:r>
    </w:p>
    <w:bookmarkEnd w:id="367"/>
    <w:bookmarkStart w:name="z248" w:id="368"/>
    <w:p>
      <w:pPr>
        <w:spacing w:after="0"/>
        <w:ind w:left="0"/>
        <w:jc w:val="both"/>
      </w:pPr>
      <w:r>
        <w:rPr>
          <w:rFonts w:ascii="Times New Roman"/>
          <w:b w:val="false"/>
          <w:i w:val="false"/>
          <w:color w:val="000000"/>
          <w:sz w:val="28"/>
        </w:rPr>
        <w:t>
      8. Табиғи монополия субъектісі тауарларды, (жұмыстарды, көрсетілетін қызметтерді) сатып алу кезінде Қазақстан Республикасының заңнамасында белгіленген тендер өткізу туралы талаптарды бұзған жағдайда, уәкілетті орган:</w:t>
      </w:r>
    </w:p>
    <w:bookmarkEnd w:id="368"/>
    <w:p>
      <w:pPr>
        <w:spacing w:after="0"/>
        <w:ind w:left="0"/>
        <w:jc w:val="both"/>
      </w:pPr>
      <w:r>
        <w:rPr>
          <w:rFonts w:ascii="Times New Roman"/>
          <w:b w:val="false"/>
          <w:i w:val="false"/>
          <w:color w:val="000000"/>
          <w:sz w:val="28"/>
        </w:rPr>
        <w:t>
      1) егер бұзушылықтарды уәкілетті орган тарифтерді (бағаларды, алымдар мөлшерлемелерін) немесе олардың шекті деңгейлерін бекітуге өтінімді қарау барысында анықтаса, табиғи монополия субъектісінің тарифтерді (бағаларды, алымдар мөлшерлемелерін) немесе олардың шекті деңгейлерін бекітуге өтінімін қабылдамауға;</w:t>
      </w:r>
    </w:p>
    <w:p>
      <w:pPr>
        <w:spacing w:after="0"/>
        <w:ind w:left="0"/>
        <w:jc w:val="both"/>
      </w:pPr>
      <w:r>
        <w:rPr>
          <w:rFonts w:ascii="Times New Roman"/>
          <w:b w:val="false"/>
          <w:i w:val="false"/>
          <w:color w:val="000000"/>
          <w:sz w:val="28"/>
        </w:rPr>
        <w:t>
      2) егер тұтынушыларға залал келтірген бұзушылықтарды уәкілетті орган тарифтердің (бағалардың, алымдар мөлшерлемелерінің) немесе олардың шекті деңгейлерінің қолданылуы кезеңінде анықтаса, табиғи монополия субъектісінің реттеліп көрсетілетін қызметтеріне (тауарларына, жұмыстарына) тарифтерді (бағаларды, алымдар мөлшерлемелерін) немесе олардың шекті деңгейлерін өзгертуге бастамашылық жасауға және табиғи монополия субъектісі келтірген залалдарды тұтынушыларға өтеу үшін уақытша өтемдік тарифті бекіту туралы шешім қабылдауға құқылы.</w:t>
      </w:r>
    </w:p>
    <w:bookmarkStart w:name="z249" w:id="369"/>
    <w:p>
      <w:pPr>
        <w:spacing w:after="0"/>
        <w:ind w:left="0"/>
        <w:jc w:val="both"/>
      </w:pPr>
      <w:r>
        <w:rPr>
          <w:rFonts w:ascii="Times New Roman"/>
          <w:b w:val="false"/>
          <w:i w:val="false"/>
          <w:color w:val="000000"/>
          <w:sz w:val="28"/>
        </w:rPr>
        <w:t>
      9. Осы баптың 2-1-тармағын қоспағанда, осы бапта көзделген талаптар теңгерiмдеушi электр энергиясын, орталықтандырылған сауда-саттықта, спот-нарығында электр энергиясын Қазақстан Республикасының электр энергетикасы туралы заңнамасына сәйкес сатып алуды жүзеге асыратын табиғи монополиялар субъектiлерiне, қуаттылығы аз табиғи монополиялар субъектiлерiне және өңірлік электр желілік компанияларға қолданылмайды.</w:t>
      </w:r>
    </w:p>
    <w:bookmarkEnd w:id="3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18-4-баппен толықтырылды - ҚР 2002.12.26 </w:t>
      </w:r>
      <w:r>
        <w:rPr>
          <w:rFonts w:ascii="Times New Roman"/>
          <w:b w:val="false"/>
          <w:i w:val="false"/>
          <w:color w:val="000000"/>
          <w:sz w:val="28"/>
        </w:rPr>
        <w:t>№ 364</w:t>
      </w:r>
      <w:r>
        <w:rPr>
          <w:rFonts w:ascii="Times New Roman"/>
          <w:b w:val="false"/>
          <w:i w:val="false"/>
          <w:color w:val="ff0000"/>
          <w:sz w:val="28"/>
        </w:rPr>
        <w:t xml:space="preserve">, Заңымен, өзгерістер енгізілді - ҚР 2004.12.09 </w:t>
      </w:r>
      <w:r>
        <w:rPr>
          <w:rFonts w:ascii="Times New Roman"/>
          <w:b w:val="false"/>
          <w:i w:val="false"/>
          <w:color w:val="000000"/>
          <w:sz w:val="28"/>
        </w:rPr>
        <w:t>№ 9</w:t>
      </w:r>
      <w:r>
        <w:rPr>
          <w:rFonts w:ascii="Times New Roman"/>
          <w:b w:val="false"/>
          <w:i w:val="false"/>
          <w:color w:val="ff0000"/>
          <w:sz w:val="28"/>
        </w:rPr>
        <w:t xml:space="preserve">, 2004.12.20 </w:t>
      </w:r>
      <w:r>
        <w:rPr>
          <w:rFonts w:ascii="Times New Roman"/>
          <w:b w:val="false"/>
          <w:i w:val="false"/>
          <w:color w:val="000000"/>
          <w:sz w:val="28"/>
        </w:rPr>
        <w:t>№ 13</w:t>
      </w:r>
      <w:r>
        <w:rPr>
          <w:rFonts w:ascii="Times New Roman"/>
          <w:b w:val="false"/>
          <w:i w:val="false"/>
          <w:color w:val="ff0000"/>
          <w:sz w:val="28"/>
        </w:rPr>
        <w:t xml:space="preserve"> (2005.01.01 бастап қолданысқа енгiзiледi), 2006.07.05 </w:t>
      </w:r>
      <w:r>
        <w:rPr>
          <w:rFonts w:ascii="Times New Roman"/>
          <w:b w:val="false"/>
          <w:i w:val="false"/>
          <w:color w:val="000000"/>
          <w:sz w:val="28"/>
        </w:rPr>
        <w:t>№ 166</w:t>
      </w:r>
      <w:r>
        <w:rPr>
          <w:rFonts w:ascii="Times New Roman"/>
          <w:b w:val="false"/>
          <w:i w:val="false"/>
          <w:color w:val="ff0000"/>
          <w:sz w:val="28"/>
        </w:rPr>
        <w:t xml:space="preserve">, 2007.07.27 </w:t>
      </w:r>
      <w:r>
        <w:rPr>
          <w:rFonts w:ascii="Times New Roman"/>
          <w:b w:val="false"/>
          <w:i w:val="false"/>
          <w:color w:val="000000"/>
          <w:sz w:val="28"/>
        </w:rPr>
        <w:t>№ 316</w:t>
      </w:r>
      <w:r>
        <w:rPr>
          <w:rFonts w:ascii="Times New Roman"/>
          <w:b w:val="false"/>
          <w:i w:val="false"/>
          <w:color w:val="ff0000"/>
          <w:sz w:val="28"/>
        </w:rPr>
        <w:t xml:space="preserve"> (ресми жарияланған күнінен бастап қолданысқа енгізіледі), 2008.12.29 </w:t>
      </w:r>
      <w:r>
        <w:rPr>
          <w:rFonts w:ascii="Times New Roman"/>
          <w:b w:val="false"/>
          <w:i w:val="false"/>
          <w:color w:val="000000"/>
          <w:sz w:val="28"/>
        </w:rPr>
        <w:t>№ 116-IV</w:t>
      </w:r>
      <w:r>
        <w:rPr>
          <w:rFonts w:ascii="Times New Roman"/>
          <w:b w:val="false"/>
          <w:i w:val="false"/>
          <w:color w:val="ff0000"/>
          <w:sz w:val="28"/>
        </w:rPr>
        <w:t xml:space="preserve"> (2009.01.01 бастап қолданысқа енгізіледі), 2009.07.04 </w:t>
      </w:r>
      <w:r>
        <w:rPr>
          <w:rFonts w:ascii="Times New Roman"/>
          <w:b w:val="false"/>
          <w:i w:val="false"/>
          <w:color w:val="000000"/>
          <w:sz w:val="28"/>
        </w:rPr>
        <w:t>№ 166-IV</w:t>
      </w:r>
      <w:r>
        <w:rPr>
          <w:rFonts w:ascii="Times New Roman"/>
          <w:b w:val="false"/>
          <w:i w:val="false"/>
          <w:color w:val="ff0000"/>
          <w:sz w:val="28"/>
        </w:rPr>
        <w:t xml:space="preserve">, 2009.07.17 </w:t>
      </w:r>
      <w:r>
        <w:rPr>
          <w:rFonts w:ascii="Times New Roman"/>
          <w:b w:val="false"/>
          <w:i w:val="false"/>
          <w:color w:val="000000"/>
          <w:sz w:val="28"/>
        </w:rPr>
        <w:t>№ 188-IV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2010.03.15 </w:t>
      </w:r>
      <w:r>
        <w:rPr>
          <w:rFonts w:ascii="Times New Roman"/>
          <w:b w:val="false"/>
          <w:i w:val="false"/>
          <w:color w:val="000000"/>
          <w:sz w:val="28"/>
        </w:rPr>
        <w:t>№ 255-IV</w:t>
      </w:r>
      <w:r>
        <w:rPr>
          <w:rFonts w:ascii="Times New Roman"/>
          <w:b w:val="false"/>
          <w:i w:val="false"/>
          <w:color w:val="ff0000"/>
          <w:sz w:val="28"/>
        </w:rPr>
        <w:t xml:space="preserve">, 2011.07.05 </w:t>
      </w:r>
      <w:r>
        <w:rPr>
          <w:rFonts w:ascii="Times New Roman"/>
          <w:b w:val="false"/>
          <w:i w:val="false"/>
          <w:color w:val="000000"/>
          <w:sz w:val="28"/>
        </w:rPr>
        <w:t>№ 452-IV</w:t>
      </w:r>
      <w:r>
        <w:rPr>
          <w:rFonts w:ascii="Times New Roman"/>
          <w:b w:val="false"/>
          <w:i w:val="false"/>
          <w:color w:val="ff0000"/>
          <w:sz w:val="28"/>
        </w:rPr>
        <w:t xml:space="preserve"> (2011.10.13 қолданысқа енгізіледі), 2012.02.01 </w:t>
      </w:r>
      <w:r>
        <w:rPr>
          <w:rFonts w:ascii="Times New Roman"/>
          <w:b w:val="false"/>
          <w:i w:val="false"/>
          <w:color w:val="000000"/>
          <w:sz w:val="28"/>
        </w:rPr>
        <w:t>№ 551-IV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04.07.2013 </w:t>
      </w:r>
      <w:r>
        <w:rPr>
          <w:rFonts w:ascii="Times New Roman"/>
          <w:b w:val="false"/>
          <w:i w:val="false"/>
          <w:color w:val="000000"/>
          <w:sz w:val="28"/>
        </w:rPr>
        <w:t>№ 128-V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29.09.2014 </w:t>
      </w:r>
      <w:r>
        <w:rPr>
          <w:rFonts w:ascii="Times New Roman"/>
          <w:b w:val="false"/>
          <w:i w:val="false"/>
          <w:color w:val="000000"/>
          <w:sz w:val="28"/>
        </w:rPr>
        <w:t>№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29.12.2014 </w:t>
      </w:r>
      <w:r>
        <w:rPr>
          <w:rFonts w:ascii="Times New Roman"/>
          <w:b w:val="false"/>
          <w:i w:val="false"/>
          <w:color w:val="000000"/>
          <w:sz w:val="28"/>
        </w:rPr>
        <w:t>№ 269-V</w:t>
      </w:r>
      <w:r>
        <w:rPr>
          <w:rFonts w:ascii="Times New Roman"/>
          <w:b w:val="false"/>
          <w:i w:val="false"/>
          <w:color w:val="ff0000"/>
          <w:sz w:val="28"/>
        </w:rPr>
        <w:t xml:space="preserve"> (01.01.2015 бастап қолданысқа енгізіледі); 05.05.2015 </w:t>
      </w:r>
      <w:r>
        <w:rPr>
          <w:rFonts w:ascii="Times New Roman"/>
          <w:b w:val="false"/>
          <w:i w:val="false"/>
          <w:color w:val="000000"/>
          <w:sz w:val="28"/>
        </w:rPr>
        <w:t>№ 312-V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29.10.2015 </w:t>
      </w:r>
      <w:r>
        <w:rPr>
          <w:rFonts w:ascii="Times New Roman"/>
          <w:b w:val="false"/>
          <w:i w:val="false"/>
          <w:color w:val="000000"/>
          <w:sz w:val="28"/>
        </w:rPr>
        <w:t>№ 376-V</w:t>
      </w:r>
      <w:r>
        <w:rPr>
          <w:rFonts w:ascii="Times New Roman"/>
          <w:b w:val="false"/>
          <w:i w:val="false"/>
          <w:color w:val="ff0000"/>
          <w:sz w:val="28"/>
        </w:rPr>
        <w:t xml:space="preserve"> (01.01.2017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12.11.2015 </w:t>
      </w:r>
      <w:r>
        <w:rPr>
          <w:rFonts w:ascii="Times New Roman"/>
          <w:b w:val="false"/>
          <w:i w:val="false"/>
          <w:color w:val="000000"/>
          <w:sz w:val="28"/>
        </w:rPr>
        <w:t>№ 394-V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11.07.2017 </w:t>
      </w:r>
      <w:r>
        <w:rPr>
          <w:rFonts w:ascii="Times New Roman"/>
          <w:b w:val="false"/>
          <w:i w:val="false"/>
          <w:color w:val="000000"/>
          <w:sz w:val="28"/>
        </w:rPr>
        <w:t>№ 89-VI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18-5-бап. Табиғи монополиялар саласындағы мемлекеттік бақылауды жүзеге асыру</w:t>
      </w:r>
    </w:p>
    <w:p>
      <w:pPr>
        <w:spacing w:after="0"/>
        <w:ind w:left="0"/>
        <w:jc w:val="both"/>
      </w:pPr>
      <w:r>
        <w:rPr>
          <w:rFonts w:ascii="Times New Roman"/>
          <w:b w:val="false"/>
          <w:i w:val="false"/>
          <w:color w:val="000000"/>
          <w:sz w:val="28"/>
        </w:rPr>
        <w:t>
      Табиғи монополиялар саласындағы мемлекеттік бақылау Қазақстан Республикасының Кәсіпкерлік кодексіне сәйкес тексеру және профилактикалық бақылау нысанында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18-5-бап жаңа редакцияда - ҚР 24.05.2018 </w:t>
      </w:r>
      <w:r>
        <w:rPr>
          <w:rFonts w:ascii="Times New Roman"/>
          <w:b w:val="false"/>
          <w:i w:val="false"/>
          <w:color w:val="000000"/>
          <w:sz w:val="28"/>
        </w:rPr>
        <w:t>№ 156-VI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18-6-бап. Табиғи монополиялар субъектiлерiне тексеру жүргiзудiң тәртiбi </w:t>
      </w:r>
    </w:p>
    <w:p>
      <w:pPr>
        <w:spacing w:after="0"/>
        <w:ind w:left="0"/>
        <w:jc w:val="both"/>
      </w:pPr>
      <w:r>
        <w:rPr>
          <w:rFonts w:ascii="Times New Roman"/>
          <w:b w:val="false"/>
          <w:i w:val="false"/>
          <w:color w:val="ff0000"/>
          <w:sz w:val="28"/>
        </w:rPr>
        <w:t xml:space="preserve">
      Ескерту. 18-6-бап алынып тасталды - ҚР 2009.07.17 </w:t>
      </w:r>
      <w:r>
        <w:rPr>
          <w:rFonts w:ascii="Times New Roman"/>
          <w:b w:val="false"/>
          <w:i w:val="false"/>
          <w:color w:val="ff0000"/>
          <w:sz w:val="28"/>
        </w:rPr>
        <w:t>N 188-IV</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2-баптан</w:t>
      </w:r>
      <w:r>
        <w:rPr>
          <w:rFonts w:ascii="Times New Roman"/>
          <w:b w:val="false"/>
          <w:i w:val="false"/>
          <w:color w:val="ff0000"/>
          <w:sz w:val="28"/>
        </w:rPr>
        <w:t xml:space="preserve"> қараңыз) Заңымен.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18-7-бап. Табиғи монополия субъектiсiн тексеру нәтижелерiбойынша уәкiлеттi органның шешiмi </w:t>
      </w:r>
    </w:p>
    <w:p>
      <w:pPr>
        <w:spacing w:after="0"/>
        <w:ind w:left="0"/>
        <w:jc w:val="both"/>
      </w:pPr>
      <w:r>
        <w:rPr>
          <w:rFonts w:ascii="Times New Roman"/>
          <w:b w:val="false"/>
          <w:i w:val="false"/>
          <w:color w:val="ff0000"/>
          <w:sz w:val="28"/>
        </w:rPr>
        <w:t xml:space="preserve">
      Ескерту. 18-7-баптың тақырыбына өзгеріс енгізілді - ҚР 29.10.2015 </w:t>
      </w:r>
      <w:r>
        <w:rPr>
          <w:rFonts w:ascii="Times New Roman"/>
          <w:b w:val="false"/>
          <w:i w:val="false"/>
          <w:color w:val="ff0000"/>
          <w:sz w:val="28"/>
        </w:rPr>
        <w:t>№ 376-V</w:t>
      </w:r>
      <w:r>
        <w:rPr>
          <w:rFonts w:ascii="Times New Roman"/>
          <w:b w:val="false"/>
          <w:i w:val="false"/>
          <w:color w:val="ff0000"/>
          <w:sz w:val="28"/>
        </w:rPr>
        <w:t xml:space="preserve"> Заңымен (01.01.2017 бастап қолданысқа енгізіледі).</w:t>
      </w:r>
    </w:p>
    <w:p>
      <w:pPr>
        <w:spacing w:after="0"/>
        <w:ind w:left="0"/>
        <w:jc w:val="both"/>
      </w:pPr>
      <w:r>
        <w:rPr>
          <w:rFonts w:ascii="Times New Roman"/>
          <w:b w:val="false"/>
          <w:i w:val="false"/>
          <w:color w:val="000000"/>
          <w:sz w:val="28"/>
        </w:rPr>
        <w:t>
       Уәкiлеттi орган табиғи монополия субъектiсiн тексеру қорытындылары туралы актісін қарау нәтижелерi бойынша:</w:t>
      </w:r>
    </w:p>
    <w:bookmarkStart w:name="z281" w:id="370"/>
    <w:p>
      <w:pPr>
        <w:spacing w:after="0"/>
        <w:ind w:left="0"/>
        <w:jc w:val="both"/>
      </w:pPr>
      <w:r>
        <w:rPr>
          <w:rFonts w:ascii="Times New Roman"/>
          <w:b w:val="false"/>
          <w:i w:val="false"/>
          <w:color w:val="000000"/>
          <w:sz w:val="28"/>
        </w:rPr>
        <w:t>
      1) әкiмшiлiк құқық бұзушылық туралы iс қозғауға негiздердiң жоқтығы туралы қорытынды жасайды;</w:t>
      </w:r>
    </w:p>
    <w:bookmarkEnd w:id="370"/>
    <w:bookmarkStart w:name="z282" w:id="371"/>
    <w:p>
      <w:pPr>
        <w:spacing w:after="0"/>
        <w:ind w:left="0"/>
        <w:jc w:val="both"/>
      </w:pPr>
      <w:r>
        <w:rPr>
          <w:rFonts w:ascii="Times New Roman"/>
          <w:b w:val="false"/>
          <w:i w:val="false"/>
          <w:color w:val="000000"/>
          <w:sz w:val="28"/>
        </w:rPr>
        <w:t>
      2) әкiмшiлiк құқық бұзушылық туралы iс қозғайды;</w:t>
      </w:r>
    </w:p>
    <w:bookmarkEnd w:id="371"/>
    <w:bookmarkStart w:name="z283" w:id="372"/>
    <w:p>
      <w:pPr>
        <w:spacing w:after="0"/>
        <w:ind w:left="0"/>
        <w:jc w:val="both"/>
      </w:pPr>
      <w:r>
        <w:rPr>
          <w:rFonts w:ascii="Times New Roman"/>
          <w:b w:val="false"/>
          <w:i w:val="false"/>
          <w:color w:val="000000"/>
          <w:sz w:val="28"/>
        </w:rPr>
        <w:t>
      3) табиғи монополия субъектiсiне Қазақстан Республикасының табиғи монополиялар туралы заңнамасын бұзушылықтардың анықталған фактiлерiн жою туралы нұсқама шығарады;</w:t>
      </w:r>
    </w:p>
    <w:bookmarkEnd w:id="372"/>
    <w:bookmarkStart w:name="z284" w:id="373"/>
    <w:p>
      <w:pPr>
        <w:spacing w:after="0"/>
        <w:ind w:left="0"/>
        <w:jc w:val="both"/>
      </w:pPr>
      <w:r>
        <w:rPr>
          <w:rFonts w:ascii="Times New Roman"/>
          <w:b w:val="false"/>
          <w:i w:val="false"/>
          <w:color w:val="000000"/>
          <w:sz w:val="28"/>
        </w:rPr>
        <w:t>
      4) материалдарды сотқа дейінгі тергеп-тексеру жүргізу үшін құқық қорғау органдарына береді;</w:t>
      </w:r>
    </w:p>
    <w:bookmarkEnd w:id="373"/>
    <w:bookmarkStart w:name="z285" w:id="374"/>
    <w:p>
      <w:pPr>
        <w:spacing w:after="0"/>
        <w:ind w:left="0"/>
        <w:jc w:val="both"/>
      </w:pPr>
      <w:r>
        <w:rPr>
          <w:rFonts w:ascii="Times New Roman"/>
          <w:b w:val="false"/>
          <w:i w:val="false"/>
          <w:color w:val="000000"/>
          <w:sz w:val="28"/>
        </w:rPr>
        <w:t xml:space="preserve">
      5) материалдарды қарау және тиiстi шаралар қабылдау үшiн өзге де мемлекеттiк органдарға бередi. </w:t>
      </w:r>
    </w:p>
    <w:bookmarkEnd w:id="37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18-7-баппен толықтырылды - ҚР 2006.01.31 N </w:t>
      </w:r>
      <w:r>
        <w:rPr>
          <w:rFonts w:ascii="Times New Roman"/>
          <w:b w:val="false"/>
          <w:i w:val="false"/>
          <w:color w:val="000000"/>
          <w:sz w:val="28"/>
        </w:rPr>
        <w:t>125</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өзгеріс енгізілді - 2009.07.17 </w:t>
      </w:r>
      <w:r>
        <w:rPr>
          <w:rFonts w:ascii="Times New Roman"/>
          <w:b w:val="false"/>
          <w:i w:val="false"/>
          <w:color w:val="000000"/>
          <w:sz w:val="28"/>
        </w:rPr>
        <w:t>N 188-IV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2010.03.15 </w:t>
      </w:r>
      <w:r>
        <w:rPr>
          <w:rFonts w:ascii="Times New Roman"/>
          <w:b w:val="false"/>
          <w:i w:val="false"/>
          <w:color w:val="000000"/>
          <w:sz w:val="28"/>
        </w:rPr>
        <w:t>№ 255-IV</w:t>
      </w:r>
      <w:r>
        <w:rPr>
          <w:rFonts w:ascii="Times New Roman"/>
          <w:b w:val="false"/>
          <w:i w:val="false"/>
          <w:color w:val="ff0000"/>
          <w:sz w:val="28"/>
        </w:rPr>
        <w:t xml:space="preserve">; 04.07.2014 </w:t>
      </w:r>
      <w:r>
        <w:rPr>
          <w:rFonts w:ascii="Times New Roman"/>
          <w:b w:val="false"/>
          <w:i w:val="false"/>
          <w:color w:val="000000"/>
          <w:sz w:val="28"/>
        </w:rPr>
        <w:t>№ 233-V</w:t>
      </w:r>
      <w:r>
        <w:rPr>
          <w:rFonts w:ascii="Times New Roman"/>
          <w:b w:val="false"/>
          <w:i w:val="false"/>
          <w:color w:val="ff0000"/>
          <w:sz w:val="28"/>
        </w:rPr>
        <w:t xml:space="preserve"> (01.01.2015 бастап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(01.01.2017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19-бап. Осы Заңды бұзудың салдарлары </w:t>
      </w:r>
    </w:p>
    <w:p>
      <w:pPr>
        <w:spacing w:after="0"/>
        <w:ind w:left="0"/>
        <w:jc w:val="both"/>
      </w:pPr>
      <w:r>
        <w:rPr>
          <w:rFonts w:ascii="Times New Roman"/>
          <w:b w:val="false"/>
          <w:i w:val="false"/>
          <w:color w:val="000000"/>
          <w:sz w:val="28"/>
        </w:rPr>
        <w:t>
      1. Осы Заңды бұзған жағдайда табиғи монополиялар субъектiлерi, мемлекеттiк органдар олардың басшылары:</w:t>
      </w:r>
    </w:p>
    <w:bookmarkStart w:name="z286" w:id="375"/>
    <w:p>
      <w:pPr>
        <w:spacing w:after="0"/>
        <w:ind w:left="0"/>
        <w:jc w:val="both"/>
      </w:pPr>
      <w:r>
        <w:rPr>
          <w:rFonts w:ascii="Times New Roman"/>
          <w:b w:val="false"/>
          <w:i w:val="false"/>
          <w:color w:val="000000"/>
          <w:sz w:val="28"/>
        </w:rPr>
        <w:t>
      1) осы Заңды бұзуды тоқтатуға және оның салдарларын жоюға;</w:t>
      </w:r>
    </w:p>
    <w:bookmarkEnd w:id="375"/>
    <w:bookmarkStart w:name="z287" w:id="376"/>
    <w:p>
      <w:pPr>
        <w:spacing w:after="0"/>
        <w:ind w:left="0"/>
        <w:jc w:val="both"/>
      </w:pPr>
      <w:r>
        <w:rPr>
          <w:rFonts w:ascii="Times New Roman"/>
          <w:b w:val="false"/>
          <w:i w:val="false"/>
          <w:color w:val="000000"/>
          <w:sz w:val="28"/>
        </w:rPr>
        <w:t>
      2) бастапқы жағдайды қалпына келтiруге немесе нұсқамада көрсетiлген өзге iс-әрекеттердi жасауға;</w:t>
      </w:r>
    </w:p>
    <w:bookmarkEnd w:id="376"/>
    <w:bookmarkStart w:name="z288" w:id="377"/>
    <w:p>
      <w:pPr>
        <w:spacing w:after="0"/>
        <w:ind w:left="0"/>
        <w:jc w:val="both"/>
      </w:pPr>
      <w:r>
        <w:rPr>
          <w:rFonts w:ascii="Times New Roman"/>
          <w:b w:val="false"/>
          <w:i w:val="false"/>
          <w:color w:val="000000"/>
          <w:sz w:val="28"/>
        </w:rPr>
        <w:t>
      3) келтiрiлген залалды және (немесе) зиянды тiкелей немесе тарифтердi (бағаларды, алымдар ставкаларын) уақытша төмендету арқылы өтеу үшiн шаралар қолдануға;</w:t>
      </w:r>
    </w:p>
    <w:bookmarkEnd w:id="377"/>
    <w:bookmarkStart w:name="z289" w:id="378"/>
    <w:p>
      <w:pPr>
        <w:spacing w:after="0"/>
        <w:ind w:left="0"/>
        <w:jc w:val="both"/>
      </w:pPr>
      <w:r>
        <w:rPr>
          <w:rFonts w:ascii="Times New Roman"/>
          <w:b w:val="false"/>
          <w:i w:val="false"/>
          <w:color w:val="000000"/>
          <w:sz w:val="28"/>
        </w:rPr>
        <w:t>
      4) осы Заңға сәйкес келмейтiн актiлердi жоюға немесе өзгертуге мiндеттi.</w:t>
      </w:r>
    </w:p>
    <w:bookmarkEnd w:id="378"/>
    <w:bookmarkStart w:name="z290" w:id="379"/>
    <w:p>
      <w:pPr>
        <w:spacing w:after="0"/>
        <w:ind w:left="0"/>
        <w:jc w:val="both"/>
      </w:pPr>
      <w:r>
        <w:rPr>
          <w:rFonts w:ascii="Times New Roman"/>
          <w:b w:val="false"/>
          <w:i w:val="false"/>
          <w:color w:val="000000"/>
          <w:sz w:val="28"/>
        </w:rPr>
        <w:t>
      2. Уәкілетті орган табиғи монополия субъектісіне өзі жүргізген тексерулер материалдарының негізінде, табиғи монополия субъектісінің тарифтік сметаны орындауын талдау және (немесе) табиғи монополия субъектісінің инвестициялық бағдарламаның (жобаның) орындалуы туралы ақпаратын талдау нәтижелері бойынша шешім қабылданған күнгі Қазақстан Республикасы Ұлттық Банкінің қайта қаржыландыру мөлшерлемесін ескере отырып, уақытша өтемдік тарифті белгілейді. Табиғи монополия субъектісінің тарифтік сметаны орындауын тексеру, талдау және (немесе) табиғи монополия субъектісінің инвестициялық бағдарламаның (жобаның) орындалуы туралы ақпаратына талдау жүргізілген айдан кейінгі екінші айдың бірінші күнінен бастап уақытша өтемдік тарифті енгізу жүзеге асырылады.</w:t>
      </w:r>
    </w:p>
    <w:bookmarkEnd w:id="379"/>
    <w:p>
      <w:pPr>
        <w:spacing w:after="0"/>
        <w:ind w:left="0"/>
        <w:jc w:val="both"/>
      </w:pPr>
      <w:r>
        <w:rPr>
          <w:rFonts w:ascii="Times New Roman"/>
          <w:b w:val="false"/>
          <w:i w:val="false"/>
          <w:color w:val="000000"/>
          <w:sz w:val="28"/>
        </w:rPr>
        <w:t>
      Қабылданған шешім туралы ақпарат уәкілетті органның интернет-ресурсында орналастырылады.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19-бапқа өзгеріс енгізілді - ҚР 2002.12.26 N </w:t>
      </w:r>
      <w:r>
        <w:rPr>
          <w:rFonts w:ascii="Times New Roman"/>
          <w:b w:val="false"/>
          <w:i w:val="false"/>
          <w:color w:val="000000"/>
          <w:sz w:val="28"/>
        </w:rPr>
        <w:t>364</w:t>
      </w:r>
      <w:r>
        <w:rPr>
          <w:rFonts w:ascii="Times New Roman"/>
          <w:b w:val="false"/>
          <w:i w:val="false"/>
          <w:color w:val="ff0000"/>
          <w:sz w:val="28"/>
        </w:rPr>
        <w:t xml:space="preserve">, 2004.12.09 </w:t>
      </w:r>
      <w:r>
        <w:rPr>
          <w:rFonts w:ascii="Times New Roman"/>
          <w:b w:val="false"/>
          <w:i w:val="false"/>
          <w:color w:val="000000"/>
          <w:sz w:val="28"/>
        </w:rPr>
        <w:t>N 9</w:t>
      </w:r>
      <w:r>
        <w:rPr>
          <w:rFonts w:ascii="Times New Roman"/>
          <w:b w:val="false"/>
          <w:i w:val="false"/>
          <w:color w:val="ff0000"/>
          <w:sz w:val="28"/>
        </w:rPr>
        <w:t xml:space="preserve">, 2010.03.15 </w:t>
      </w:r>
      <w:r>
        <w:rPr>
          <w:rFonts w:ascii="Times New Roman"/>
          <w:b w:val="false"/>
          <w:i w:val="false"/>
          <w:color w:val="000000"/>
          <w:sz w:val="28"/>
        </w:rPr>
        <w:t>№ 255-IV</w:t>
      </w:r>
      <w:r>
        <w:rPr>
          <w:rFonts w:ascii="Times New Roman"/>
          <w:b w:val="false"/>
          <w:i w:val="false"/>
          <w:color w:val="ff0000"/>
          <w:sz w:val="28"/>
        </w:rPr>
        <w:t xml:space="preserve">, 2012.07.04 </w:t>
      </w:r>
      <w:r>
        <w:rPr>
          <w:rFonts w:ascii="Times New Roman"/>
          <w:b w:val="false"/>
          <w:i w:val="false"/>
          <w:color w:val="000000"/>
          <w:sz w:val="28"/>
        </w:rPr>
        <w:t>№ 25-V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(01.01.2017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19-1-бап. Уәкiлеттi органның ұйғарымдары </w:t>
      </w:r>
    </w:p>
    <w:p>
      <w:pPr>
        <w:spacing w:after="0"/>
        <w:ind w:left="0"/>
        <w:jc w:val="both"/>
      </w:pPr>
      <w:r>
        <w:rPr>
          <w:rFonts w:ascii="Times New Roman"/>
          <w:b w:val="false"/>
          <w:i w:val="false"/>
          <w:color w:val="000000"/>
          <w:sz w:val="28"/>
        </w:rPr>
        <w:t>
      1. Уәкiлеттi органның ұйғарымдарын табиғи монополиялар субъектiлерi, мемлекеттiк органдар, олардың басшылары шешiмдерде (ұйғарымдарда) көзделген мерзiмде, бiрақ оларды алған күннен бастап отыз күннен кешiктiрмей орындайды.</w:t>
      </w:r>
    </w:p>
    <w:bookmarkStart w:name="z291" w:id="380"/>
    <w:p>
      <w:pPr>
        <w:spacing w:after="0"/>
        <w:ind w:left="0"/>
        <w:jc w:val="both"/>
      </w:pPr>
      <w:r>
        <w:rPr>
          <w:rFonts w:ascii="Times New Roman"/>
          <w:b w:val="false"/>
          <w:i w:val="false"/>
          <w:color w:val="000000"/>
          <w:sz w:val="28"/>
        </w:rPr>
        <w:t>
      2. Мемлекеттiк органдар осы Заңды бұза отырып қабылданған актiлердi жою немесе өзгерту туралы, не бастапқы жағдайдағы қалпына келтiру жөнiндегi ұйғарымдарды орындамаған жағдайда, уәкiлеттi орган осы актiлердi (толық немесе iшiнара) жарамсыз деп тану туралы және (немесе) бастапқы жағдайдағы қалпына келтiруге мәжбүрлеу туралы талап-арызбен сотқа жүгiнуге құқылы.</w:t>
      </w:r>
    </w:p>
    <w:bookmarkEnd w:id="380"/>
    <w:bookmarkStart w:name="z292" w:id="381"/>
    <w:p>
      <w:pPr>
        <w:spacing w:after="0"/>
        <w:ind w:left="0"/>
        <w:jc w:val="both"/>
      </w:pPr>
      <w:r>
        <w:rPr>
          <w:rFonts w:ascii="Times New Roman"/>
          <w:b w:val="false"/>
          <w:i w:val="false"/>
          <w:color w:val="000000"/>
          <w:sz w:val="28"/>
        </w:rPr>
        <w:t xml:space="preserve">
      3. Табиғи монополия субъектiсi ұйғарымды орындамаған жағдайда, уәкiлеттi орган табиғи монополия субъектiсiн ұйғарымда көрсетiлген iс-әрекеттердi жасауға мәжбүрлеу туралы талап-арызды сотқа ұсынуға құқылы. </w:t>
      </w:r>
    </w:p>
    <w:bookmarkEnd w:id="38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19-1-баппен толықтырылды - ҚР 2004.12.09 </w:t>
      </w:r>
      <w:r>
        <w:rPr>
          <w:rFonts w:ascii="Times New Roman"/>
          <w:b w:val="false"/>
          <w:i w:val="false"/>
          <w:color w:val="000000"/>
          <w:sz w:val="28"/>
        </w:rPr>
        <w:t>N 9</w:t>
      </w:r>
      <w:r>
        <w:rPr>
          <w:rFonts w:ascii="Times New Roman"/>
          <w:b w:val="false"/>
          <w:i w:val="false"/>
          <w:color w:val="ff0000"/>
          <w:sz w:val="28"/>
        </w:rPr>
        <w:t xml:space="preserve">, өзгеріс енгізілді - 2008.12.29 </w:t>
      </w:r>
      <w:r>
        <w:rPr>
          <w:rFonts w:ascii="Times New Roman"/>
          <w:b w:val="false"/>
          <w:i w:val="false"/>
          <w:color w:val="000000"/>
          <w:sz w:val="28"/>
        </w:rPr>
        <w:t>N 116-IV</w:t>
      </w:r>
      <w:r>
        <w:rPr>
          <w:rFonts w:ascii="Times New Roman"/>
          <w:b w:val="false"/>
          <w:i w:val="false"/>
          <w:color w:val="ff0000"/>
          <w:sz w:val="28"/>
        </w:rPr>
        <w:t xml:space="preserve"> (01.01.2009 бастап қолданысқа енгізіледі); 29.10.2015 </w:t>
      </w:r>
      <w:r>
        <w:rPr>
          <w:rFonts w:ascii="Times New Roman"/>
          <w:b w:val="false"/>
          <w:i w:val="false"/>
          <w:color w:val="ff0000"/>
          <w:sz w:val="28"/>
        </w:rPr>
        <w:t>№ 376-V</w:t>
      </w:r>
      <w:r>
        <w:rPr>
          <w:rFonts w:ascii="Times New Roman"/>
          <w:b w:val="false"/>
          <w:i w:val="false"/>
          <w:color w:val="ff0000"/>
          <w:sz w:val="28"/>
        </w:rPr>
        <w:t xml:space="preserve"> (01.01.2017 бастап қолданысқа енгізіледі)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20-бап. Осы Заңды бұзғаны үшiн жауапкершiлiк </w:t>
      </w:r>
    </w:p>
    <w:p>
      <w:pPr>
        <w:spacing w:after="0"/>
        <w:ind w:left="0"/>
        <w:jc w:val="both"/>
      </w:pPr>
      <w:r>
        <w:rPr>
          <w:rFonts w:ascii="Times New Roman"/>
          <w:b w:val="false"/>
          <w:i w:val="false"/>
          <w:color w:val="000000"/>
          <w:sz w:val="28"/>
        </w:rPr>
        <w:t xml:space="preserve">
      Осы Заңның бұзылуына кiнәлi тұлғалар Қазақстан Республикасының заңдарына сәйкес жауапты болады.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20-бап жаңа редакцияда - ҚР 2002.12.26 N </w:t>
      </w:r>
      <w:r>
        <w:rPr>
          <w:rFonts w:ascii="Times New Roman"/>
          <w:b w:val="false"/>
          <w:i w:val="false"/>
          <w:color w:val="000000"/>
          <w:sz w:val="28"/>
        </w:rPr>
        <w:t>364</w:t>
      </w:r>
      <w:r>
        <w:rPr>
          <w:rFonts w:ascii="Times New Roman"/>
          <w:b w:val="false"/>
          <w:i w:val="false"/>
          <w:color w:val="ff0000"/>
          <w:sz w:val="28"/>
        </w:rPr>
        <w:t xml:space="preserve">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21-бап. Табиғи монополия субъектiсiнiң осы Заңды бұзудан келтiрiлген залалды өтеуi </w:t>
      </w:r>
    </w:p>
    <w:p>
      <w:pPr>
        <w:spacing w:after="0"/>
        <w:ind w:left="0"/>
        <w:jc w:val="both"/>
      </w:pPr>
      <w:r>
        <w:rPr>
          <w:rFonts w:ascii="Times New Roman"/>
          <w:b w:val="false"/>
          <w:i w:val="false"/>
          <w:color w:val="000000"/>
          <w:sz w:val="28"/>
        </w:rPr>
        <w:t xml:space="preserve">
      Табиғи монополия субъектiсiнiң осы Заңға қайшы келетiн және басқа жеке немесе заңды тұлғаға залал келтiрген, соның iшiнде тарифтердi (бағаларды, алымдар ставкаларын) нeмece олардың шектi деңгейлерiн көтеру, реттелiп көрсетiлетiн қызметтер (тауарлар, жұмыстар) ұсынуға және оларды орындауға арнап шарттар жасасудан негiзсiз бас тарту жолымен залал келтiрген әрекеттерi (әрекетсiздiгi) Қазақстан Республикасының азаматтық заңдарына сәйкес табиғи монополия субъектiсiнiң оларды өтеуiне әкеп соғады.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21-бап жаңа редакцияда - ҚР 2002.12.26 N </w:t>
      </w:r>
      <w:r>
        <w:rPr>
          <w:rFonts w:ascii="Times New Roman"/>
          <w:b w:val="false"/>
          <w:i w:val="false"/>
          <w:color w:val="000000"/>
          <w:sz w:val="28"/>
        </w:rPr>
        <w:t>364</w:t>
      </w:r>
      <w:r>
        <w:rPr>
          <w:rFonts w:ascii="Times New Roman"/>
          <w:b w:val="false"/>
          <w:i w:val="false"/>
          <w:color w:val="ff0000"/>
          <w:sz w:val="28"/>
        </w:rPr>
        <w:t xml:space="preserve">, өзгеріс енгізілді - 2004.12.09 </w:t>
      </w:r>
      <w:r>
        <w:rPr>
          <w:rFonts w:ascii="Times New Roman"/>
          <w:b w:val="false"/>
          <w:i w:val="false"/>
          <w:color w:val="000000"/>
          <w:sz w:val="28"/>
        </w:rPr>
        <w:t>N 9</w:t>
      </w:r>
      <w:r>
        <w:rPr>
          <w:rFonts w:ascii="Times New Roman"/>
          <w:b w:val="false"/>
          <w:i w:val="false"/>
          <w:color w:val="ff0000"/>
          <w:sz w:val="28"/>
        </w:rPr>
        <w:t xml:space="preserve">, 2008.12.29 </w:t>
      </w:r>
      <w:r>
        <w:rPr>
          <w:rFonts w:ascii="Times New Roman"/>
          <w:b w:val="false"/>
          <w:i w:val="false"/>
          <w:color w:val="000000"/>
          <w:sz w:val="28"/>
        </w:rPr>
        <w:t>N 116-IV</w:t>
      </w:r>
      <w:r>
        <w:rPr>
          <w:rFonts w:ascii="Times New Roman"/>
          <w:b w:val="false"/>
          <w:i w:val="false"/>
          <w:color w:val="ff0000"/>
          <w:sz w:val="28"/>
        </w:rPr>
        <w:t xml:space="preserve"> (2009 жылғы 1 қаңтардан бастап қолданысқа енгізіледі)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22-бап. Табиғи монополия субъектiсiне уәкiлеттi органның, сондай-ақ оның лауазымды адамдарының заңсыз шешiмдерiмен, әрекеттерiмен (әрекетсiздiгiмен) келтiрiлген залалды өтеу </w:t>
      </w:r>
    </w:p>
    <w:p>
      <w:pPr>
        <w:spacing w:after="0"/>
        <w:ind w:left="0"/>
        <w:jc w:val="both"/>
      </w:pPr>
      <w:r>
        <w:rPr>
          <w:rFonts w:ascii="Times New Roman"/>
          <w:b w:val="false"/>
          <w:i w:val="false"/>
          <w:color w:val="000000"/>
          <w:sz w:val="28"/>
        </w:rPr>
        <w:t xml:space="preserve">
      Егер табиғи монополия субъектiсiне уәкiлеттi органның және оның лауазымды адамдарының заңсыз шешiмдерiмен, сондай-ақ әрекеттерiмен (әрекетсiздiгiмен) залал келтiрiлген жағдайда, ол бұл залалды Қазақстан Республикасының азаматтық заңдарында белгiленген тәртiппен өтеудi талап етуге құқылы.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Заң 22-баппен толықтырылды - ҚР 2002.12.26 N </w:t>
      </w:r>
      <w:r>
        <w:rPr>
          <w:rFonts w:ascii="Times New Roman"/>
          <w:b w:val="false"/>
          <w:i w:val="false"/>
          <w:color w:val="000000"/>
          <w:sz w:val="28"/>
        </w:rPr>
        <w:t>364</w:t>
      </w:r>
      <w:r>
        <w:rPr>
          <w:rFonts w:ascii="Times New Roman"/>
          <w:b w:val="false"/>
          <w:i w:val="false"/>
          <w:color w:val="ff0000"/>
          <w:sz w:val="28"/>
        </w:rPr>
        <w:t xml:space="preserve">, өзгеріс енгізілді - 2008.12.29 </w:t>
      </w:r>
      <w:r>
        <w:rPr>
          <w:rFonts w:ascii="Times New Roman"/>
          <w:b w:val="false"/>
          <w:i w:val="false"/>
          <w:color w:val="000000"/>
          <w:sz w:val="28"/>
        </w:rPr>
        <w:t>N 116-IV</w:t>
      </w:r>
      <w:r>
        <w:rPr>
          <w:rFonts w:ascii="Times New Roman"/>
          <w:b w:val="false"/>
          <w:i w:val="false"/>
          <w:color w:val="ff0000"/>
          <w:sz w:val="28"/>
        </w:rPr>
        <w:t xml:space="preserve"> (2009 жылғы 1 қаңтардан бастап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23-бап. Өтпелi ережелер </w:t>
      </w:r>
    </w:p>
    <w:p>
      <w:pPr>
        <w:spacing w:after="0"/>
        <w:ind w:left="0"/>
        <w:jc w:val="both"/>
      </w:pPr>
      <w:r>
        <w:rPr>
          <w:rFonts w:ascii="Times New Roman"/>
          <w:b w:val="false"/>
          <w:i w:val="false"/>
          <w:color w:val="000000"/>
          <w:sz w:val="28"/>
        </w:rPr>
        <w:t>
      Тоқтата тұру кезеңінде тарифтердің бұрын бекітілген деңгейлері қолданылады деп белгілей отырып, осы Заңның 7-бабы бірінші бөлігі 2-3) тармақшасының қолданылуы 2015 жылғы 1 сәуірге дейін тоқтатыла тұрсын.</w:t>
      </w:r>
    </w:p>
    <w:p>
      <w:pPr>
        <w:spacing w:after="0"/>
        <w:ind w:left="0"/>
        <w:jc w:val="both"/>
      </w:pPr>
      <w:r>
        <w:rPr>
          <w:rFonts w:ascii="Times New Roman"/>
          <w:b w:val="false"/>
          <w:i w:val="false"/>
          <w:color w:val="000000"/>
          <w:sz w:val="28"/>
        </w:rPr>
        <w:t>
      Осы Заңның 3-бабының 12) тармақшасы 2017 жылғы 1 қаңтарға дейін қолданылады.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23-бап жаңа редакцияда - ҚР 2008.12.29 </w:t>
      </w:r>
      <w:r>
        <w:rPr>
          <w:rFonts w:ascii="Times New Roman"/>
          <w:b w:val="false"/>
          <w:i w:val="false"/>
          <w:color w:val="000000"/>
          <w:sz w:val="28"/>
        </w:rPr>
        <w:t>N 116-IV</w:t>
      </w:r>
      <w:r>
        <w:rPr>
          <w:rFonts w:ascii="Times New Roman"/>
          <w:b w:val="false"/>
          <w:i w:val="false"/>
          <w:color w:val="ff0000"/>
          <w:sz w:val="28"/>
        </w:rPr>
        <w:t xml:space="preserve"> (01.01.2009 бастап қолданысқа енгізіледі), өзгерістер енгізілді - 2010.03.15 </w:t>
      </w:r>
      <w:r>
        <w:rPr>
          <w:rFonts w:ascii="Times New Roman"/>
          <w:b w:val="false"/>
          <w:i w:val="false"/>
          <w:color w:val="000000"/>
          <w:sz w:val="28"/>
        </w:rPr>
        <w:t>№ 255-IV</w:t>
      </w:r>
      <w:r>
        <w:rPr>
          <w:rFonts w:ascii="Times New Roman"/>
          <w:b w:val="false"/>
          <w:i w:val="false"/>
          <w:color w:val="ff0000"/>
          <w:sz w:val="28"/>
        </w:rPr>
        <w:t xml:space="preserve">; 29.12.2014 </w:t>
      </w:r>
      <w:r>
        <w:rPr>
          <w:rFonts w:ascii="Times New Roman"/>
          <w:b w:val="false"/>
          <w:i w:val="false"/>
          <w:color w:val="ff0000"/>
          <w:sz w:val="28"/>
        </w:rPr>
        <w:t>№ 269-V</w:t>
      </w:r>
      <w:r>
        <w:rPr>
          <w:rFonts w:ascii="Times New Roman"/>
          <w:b w:val="false"/>
          <w:i w:val="false"/>
          <w:color w:val="ff0000"/>
          <w:sz w:val="28"/>
        </w:rPr>
        <w:t xml:space="preserve"> (01.01.2015 бастап қолданысқа енгізіледі); 05.05.2015 </w:t>
      </w:r>
      <w:r>
        <w:rPr>
          <w:rFonts w:ascii="Times New Roman"/>
          <w:b w:val="false"/>
          <w:i w:val="false"/>
          <w:color w:val="000000"/>
          <w:sz w:val="28"/>
        </w:rPr>
        <w:t>№ 312-V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29.10.2015 </w:t>
      </w:r>
      <w:r>
        <w:rPr>
          <w:rFonts w:ascii="Times New Roman"/>
          <w:b w:val="false"/>
          <w:i w:val="false"/>
          <w:color w:val="000000"/>
          <w:sz w:val="28"/>
        </w:rPr>
        <w:t>№ 376-V</w:t>
      </w:r>
      <w:r>
        <w:rPr>
          <w:rFonts w:ascii="Times New Roman"/>
          <w:b w:val="false"/>
          <w:i w:val="false"/>
          <w:color w:val="ff0000"/>
          <w:sz w:val="28"/>
        </w:rPr>
        <w:t xml:space="preserve"> (01.01.2016 бастап қолданысқа енгізіледі) Заңдарымен.</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rPr>
                <w:rFonts w:ascii="Times New Roman"/>
                <w:b w:val="false"/>
                <w:i w:val="false"/>
                <w:color w:val="000000"/>
                <w:sz w:val="20"/>
              </w:rPr>
              <w:t>
</w:t>
            </w:r>
          </w:p>
        </w:tc>
      </w:tr>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Президентi</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headerReference w:type="default" r:id="rId4"/>
      <w:pgSz w:w="11907" w:h="16839" w:code="9"/>
      <w:pgMar w:top="1440" w:right="1080" w:bottom="1440" w:left="1080"/>
    </w:sectPr>
  </w:body>
</w:document>
</file>

<file path=word/header.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830" w:rsidRDefault="00A02830">
    <w:pPr>
      <w:pStyle w:val="a3"/>
    </w:pPr>
    <w:r>
      <w:rPr>
        <w:noProof/>
      </w:rPr>
      <w:pict>
        <v:rect id="rect1" o:spid="_x0000_s1026" style="position:absolute;         margin-left:.75pt;         margin-top:34.5pt;         width:21pt;         height:700pt;         z-index:251659264;         visibility:visible;         mso-wrap-style:square;         mso-width-percent:0;         mso-height-percent:0;         mso-wrap-distance-left:9pt;         mso-wrap-distance-top:0;         mso-wrap-distance-right:9pt;         mso-wrap-distance-bottom:0;         mso-position-horizontal:absolute;         mso-position-horizontal-relative:text;         mso-position-vertical:absolute;         mso-position-vertical-relative:text;         mso-width-percent:0;         mso-height-percent:0;         mso-width-relative:margin;         mso-height-relative:margin;         v-text-anchor:middle" stroked="f" strokeweight="2pt">
          <v:fill r:id="rId1" o:title="" recolor="t" rotate="t" type="tile"/>
          <w10:wrap type="square"/>
        </v:rect>
      </w:pict>
    </w:r>
  </w:p>
</w:hdr>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 Target="header.xml" Type="http://schemas.openxmlformats.org/officeDocument/2006/relationships/header" Id="rId4"/></Relationships>
</file>

<file path=word/_rels/header.xml.rels><?xml version="1.0" encoding="UTF-8" standalone="yes"?><Relationships xmlns="http://schemas.openxmlformats.org/package/2006/relationships"><Relationship Target="media/header_image_rId1.png" Type="http://schemas.openxmlformats.org/officeDocument/2006/relationships/image" Id="rId1"/></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